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PODMIOTU </w:t>
      </w:r>
      <w:r w:rsidR="004A5C93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UDOSTĘPNIAJĄCEGO ZASOBY 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NA PODSTAWIE ART. </w:t>
      </w:r>
      <w:r w:rsidR="00802742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>118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171E31D" w14:textId="28B08984" w:rsidR="00606CDE" w:rsidRDefault="00536018" w:rsidP="00486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pn</w:t>
      </w:r>
      <w:bookmarkEnd w:id="0"/>
      <w:bookmarkEnd w:id="1"/>
      <w:bookmarkEnd w:id="2"/>
      <w:proofErr w:type="spellEnd"/>
      <w:r w:rsidR="00606CDE" w:rsidRPr="00606CDE">
        <w:rPr>
          <w:rFonts w:ascii="Times New Roman" w:eastAsia="Times New Roman" w:hAnsi="Times New Roman" w:cs="Times New Roman"/>
          <w:bCs/>
          <w:lang w:eastAsia="pl-PL"/>
        </w:rPr>
        <w:t>:</w:t>
      </w:r>
      <w:r w:rsidR="00262CC8" w:rsidRPr="00606CD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4861E6" w:rsidRPr="004861E6">
        <w:rPr>
          <w:rFonts w:ascii="Arial" w:hAnsi="Arial" w:cs="Arial"/>
          <w:b/>
          <w:sz w:val="21"/>
          <w:szCs w:val="21"/>
          <w:shd w:val="clear" w:color="auto" w:fill="FFFFFF"/>
        </w:rPr>
        <w:t>.  „Remont kościoła p.w. Matki Bożej Nieustającej Pomocy w Czarnej”,</w:t>
      </w:r>
    </w:p>
    <w:p w14:paraId="69B289DA" w14:textId="7FC69C94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EF0F08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EF0F08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EF0F08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F0F08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EF0F08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  <w:t>.</w:t>
      </w:r>
    </w:p>
    <w:sectPr w:rsidR="0054066D" w:rsidRPr="00EF0F08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6F76C" w14:textId="77777777" w:rsidR="00F7529C" w:rsidRDefault="00F7529C" w:rsidP="00597E0F">
      <w:pPr>
        <w:spacing w:after="0" w:line="240" w:lineRule="auto"/>
      </w:pPr>
      <w:r>
        <w:separator/>
      </w:r>
    </w:p>
  </w:endnote>
  <w:endnote w:type="continuationSeparator" w:id="0">
    <w:p w14:paraId="775AB505" w14:textId="77777777" w:rsidR="00F7529C" w:rsidRDefault="00F7529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4A6338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62CC8"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84CFC" w14:textId="77777777" w:rsidR="00F7529C" w:rsidRDefault="00F7529C" w:rsidP="00597E0F">
      <w:pPr>
        <w:spacing w:after="0" w:line="240" w:lineRule="auto"/>
      </w:pPr>
      <w:r>
        <w:separator/>
      </w:r>
    </w:p>
  </w:footnote>
  <w:footnote w:type="continuationSeparator" w:id="0">
    <w:p w14:paraId="4F246F51" w14:textId="77777777" w:rsidR="00F7529C" w:rsidRDefault="00F7529C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6832814B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0B09A6">
      <w:rPr>
        <w:rFonts w:ascii="Times New Roman" w:hAnsi="Times New Roman" w:cs="Times New Roman"/>
        <w:bCs/>
        <w:sz w:val="20"/>
        <w:szCs w:val="20"/>
      </w:rPr>
      <w:t>.</w:t>
    </w:r>
    <w:r w:rsidR="004861E6">
      <w:rPr>
        <w:rFonts w:ascii="Times New Roman" w:hAnsi="Times New Roman" w:cs="Times New Roman"/>
        <w:bCs/>
        <w:sz w:val="20"/>
        <w:szCs w:val="20"/>
      </w:rPr>
      <w:t>20</w:t>
    </w:r>
    <w:r w:rsidR="002749CE">
      <w:rPr>
        <w:rFonts w:ascii="Times New Roman" w:hAnsi="Times New Roman" w:cs="Times New Roman"/>
        <w:bCs/>
        <w:sz w:val="20"/>
        <w:szCs w:val="20"/>
      </w:rPr>
      <w:t>.202</w:t>
    </w:r>
    <w:r w:rsidR="00262CC8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661197451">
    <w:abstractNumId w:val="86"/>
  </w:num>
  <w:num w:numId="2" w16cid:durableId="172036994">
    <w:abstractNumId w:val="42"/>
  </w:num>
  <w:num w:numId="3" w16cid:durableId="1332179745">
    <w:abstractNumId w:val="78"/>
  </w:num>
  <w:num w:numId="4" w16cid:durableId="973484986">
    <w:abstractNumId w:val="57"/>
  </w:num>
  <w:num w:numId="5" w16cid:durableId="102119541">
    <w:abstractNumId w:val="53"/>
  </w:num>
  <w:num w:numId="6" w16cid:durableId="1272593415">
    <w:abstractNumId w:val="93"/>
  </w:num>
  <w:num w:numId="7" w16cid:durableId="1362827234">
    <w:abstractNumId w:val="19"/>
  </w:num>
  <w:num w:numId="8" w16cid:durableId="354621477">
    <w:abstractNumId w:val="61"/>
  </w:num>
  <w:num w:numId="9" w16cid:durableId="285241784">
    <w:abstractNumId w:val="0"/>
  </w:num>
  <w:num w:numId="10" w16cid:durableId="1777796053">
    <w:abstractNumId w:val="1"/>
  </w:num>
  <w:num w:numId="11" w16cid:durableId="405151826">
    <w:abstractNumId w:val="2"/>
  </w:num>
  <w:num w:numId="12" w16cid:durableId="561907825">
    <w:abstractNumId w:val="3"/>
  </w:num>
  <w:num w:numId="13" w16cid:durableId="426854628">
    <w:abstractNumId w:val="4"/>
  </w:num>
  <w:num w:numId="14" w16cid:durableId="2137023101">
    <w:abstractNumId w:val="7"/>
  </w:num>
  <w:num w:numId="15" w16cid:durableId="1787002462">
    <w:abstractNumId w:val="9"/>
  </w:num>
  <w:num w:numId="16" w16cid:durableId="1289968148">
    <w:abstractNumId w:val="10"/>
  </w:num>
  <w:num w:numId="17" w16cid:durableId="241111673">
    <w:abstractNumId w:val="11"/>
  </w:num>
  <w:num w:numId="18" w16cid:durableId="569509793">
    <w:abstractNumId w:val="12"/>
  </w:num>
  <w:num w:numId="19" w16cid:durableId="509562002">
    <w:abstractNumId w:val="16"/>
  </w:num>
  <w:num w:numId="20" w16cid:durableId="298996769">
    <w:abstractNumId w:val="17"/>
  </w:num>
  <w:num w:numId="21" w16cid:durableId="1281378162">
    <w:abstractNumId w:val="18"/>
  </w:num>
  <w:num w:numId="22" w16cid:durableId="1217356706">
    <w:abstractNumId w:val="20"/>
  </w:num>
  <w:num w:numId="23" w16cid:durableId="1663196012">
    <w:abstractNumId w:val="21"/>
  </w:num>
  <w:num w:numId="24" w16cid:durableId="38868594">
    <w:abstractNumId w:val="22"/>
  </w:num>
  <w:num w:numId="25" w16cid:durableId="1700664789">
    <w:abstractNumId w:val="23"/>
  </w:num>
  <w:num w:numId="26" w16cid:durableId="1497528343">
    <w:abstractNumId w:val="24"/>
  </w:num>
  <w:num w:numId="27" w16cid:durableId="2127038021">
    <w:abstractNumId w:val="25"/>
  </w:num>
  <w:num w:numId="28" w16cid:durableId="693195256">
    <w:abstractNumId w:val="59"/>
  </w:num>
  <w:num w:numId="29" w16cid:durableId="1338651561">
    <w:abstractNumId w:val="89"/>
  </w:num>
  <w:num w:numId="30" w16cid:durableId="172961606">
    <w:abstractNumId w:val="70"/>
  </w:num>
  <w:num w:numId="31" w16cid:durableId="700399329">
    <w:abstractNumId w:val="73"/>
  </w:num>
  <w:num w:numId="32" w16cid:durableId="261226523">
    <w:abstractNumId w:val="35"/>
  </w:num>
  <w:num w:numId="33" w16cid:durableId="1141114158">
    <w:abstractNumId w:val="54"/>
  </w:num>
  <w:num w:numId="34" w16cid:durableId="1554779467">
    <w:abstractNumId w:val="87"/>
  </w:num>
  <w:num w:numId="35" w16cid:durableId="1637419219">
    <w:abstractNumId w:val="52"/>
  </w:num>
  <w:num w:numId="36" w16cid:durableId="1916477566">
    <w:abstractNumId w:val="99"/>
  </w:num>
  <w:num w:numId="37" w16cid:durableId="1159076405">
    <w:abstractNumId w:val="67"/>
  </w:num>
  <w:num w:numId="38" w16cid:durableId="1487093337">
    <w:abstractNumId w:val="43"/>
  </w:num>
  <w:num w:numId="39" w16cid:durableId="682241376">
    <w:abstractNumId w:val="92"/>
  </w:num>
  <w:num w:numId="40" w16cid:durableId="815876356">
    <w:abstractNumId w:val="83"/>
  </w:num>
  <w:num w:numId="41" w16cid:durableId="117187804">
    <w:abstractNumId w:val="81"/>
  </w:num>
  <w:num w:numId="42" w16cid:durableId="2105416428">
    <w:abstractNumId w:val="37"/>
  </w:num>
  <w:num w:numId="43" w16cid:durableId="1792244522">
    <w:abstractNumId w:val="100"/>
  </w:num>
  <w:num w:numId="44" w16cid:durableId="1766152915">
    <w:abstractNumId w:val="95"/>
  </w:num>
  <w:num w:numId="45" w16cid:durableId="577249117">
    <w:abstractNumId w:val="48"/>
  </w:num>
  <w:num w:numId="46" w16cid:durableId="529728619">
    <w:abstractNumId w:val="38"/>
  </w:num>
  <w:num w:numId="47" w16cid:durableId="1730835205">
    <w:abstractNumId w:val="88"/>
  </w:num>
  <w:num w:numId="48" w16cid:durableId="278294073">
    <w:abstractNumId w:val="80"/>
  </w:num>
  <w:num w:numId="49" w16cid:durableId="1579511293">
    <w:abstractNumId w:val="36"/>
  </w:num>
  <w:num w:numId="50" w16cid:durableId="378671738">
    <w:abstractNumId w:val="65"/>
  </w:num>
  <w:num w:numId="51" w16cid:durableId="885221883">
    <w:abstractNumId w:val="97"/>
  </w:num>
  <w:num w:numId="52" w16cid:durableId="112602798">
    <w:abstractNumId w:val="69"/>
  </w:num>
  <w:num w:numId="53" w16cid:durableId="1507550569">
    <w:abstractNumId w:val="40"/>
  </w:num>
  <w:num w:numId="54" w16cid:durableId="1600067805">
    <w:abstractNumId w:val="58"/>
  </w:num>
  <w:num w:numId="55" w16cid:durableId="1374958476">
    <w:abstractNumId w:val="101"/>
  </w:num>
  <w:num w:numId="56" w16cid:durableId="1208034531">
    <w:abstractNumId w:val="85"/>
  </w:num>
  <w:num w:numId="57" w16cid:durableId="2030259315">
    <w:abstractNumId w:val="62"/>
  </w:num>
  <w:num w:numId="58" w16cid:durableId="283923624">
    <w:abstractNumId w:val="77"/>
  </w:num>
  <w:num w:numId="59" w16cid:durableId="1252736242">
    <w:abstractNumId w:val="82"/>
  </w:num>
  <w:num w:numId="60" w16cid:durableId="410084619">
    <w:abstractNumId w:val="75"/>
  </w:num>
  <w:num w:numId="61" w16cid:durableId="2116168026">
    <w:abstractNumId w:val="71"/>
  </w:num>
  <w:num w:numId="62" w16cid:durableId="123080528">
    <w:abstractNumId w:val="46"/>
  </w:num>
  <w:num w:numId="63" w16cid:durableId="1306163033">
    <w:abstractNumId w:val="76"/>
  </w:num>
  <w:num w:numId="64" w16cid:durableId="1488133270">
    <w:abstractNumId w:val="56"/>
  </w:num>
  <w:num w:numId="65" w16cid:durableId="304239778">
    <w:abstractNumId w:val="68"/>
  </w:num>
  <w:num w:numId="66" w16cid:durableId="1210069077">
    <w:abstractNumId w:val="66"/>
  </w:num>
  <w:num w:numId="67" w16cid:durableId="140654786">
    <w:abstractNumId w:val="50"/>
  </w:num>
  <w:num w:numId="68" w16cid:durableId="1639726172">
    <w:abstractNumId w:val="64"/>
  </w:num>
  <w:num w:numId="69" w16cid:durableId="1352099362">
    <w:abstractNumId w:val="47"/>
  </w:num>
  <w:num w:numId="70" w16cid:durableId="458840160">
    <w:abstractNumId w:val="41"/>
  </w:num>
  <w:num w:numId="71" w16cid:durableId="1307665850">
    <w:abstractNumId w:val="79"/>
  </w:num>
  <w:num w:numId="72" w16cid:durableId="1533299574">
    <w:abstractNumId w:val="98"/>
  </w:num>
  <w:num w:numId="73" w16cid:durableId="986397795">
    <w:abstractNumId w:val="55"/>
  </w:num>
  <w:num w:numId="74" w16cid:durableId="275809">
    <w:abstractNumId w:val="84"/>
  </w:num>
  <w:num w:numId="75" w16cid:durableId="1461071519">
    <w:abstractNumId w:val="91"/>
  </w:num>
  <w:num w:numId="76" w16cid:durableId="1991590193">
    <w:abstractNumId w:val="44"/>
  </w:num>
  <w:num w:numId="77" w16cid:durableId="2014524875">
    <w:abstractNumId w:val="49"/>
  </w:num>
  <w:num w:numId="78" w16cid:durableId="1235970578">
    <w:abstractNumId w:val="90"/>
  </w:num>
  <w:num w:numId="79" w16cid:durableId="138690484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858082602">
    <w:abstractNumId w:val="51"/>
  </w:num>
  <w:num w:numId="81" w16cid:durableId="1582326275">
    <w:abstractNumId w:val="74"/>
  </w:num>
  <w:num w:numId="82" w16cid:durableId="65344623">
    <w:abstractNumId w:val="39"/>
  </w:num>
  <w:num w:numId="83" w16cid:durableId="899051585">
    <w:abstractNumId w:val="45"/>
  </w:num>
  <w:num w:numId="84" w16cid:durableId="1367875040">
    <w:abstractNumId w:val="63"/>
  </w:num>
  <w:num w:numId="85" w16cid:durableId="1789621120">
    <w:abstractNumId w:val="104"/>
  </w:num>
  <w:num w:numId="86" w16cid:durableId="1047756658">
    <w:abstractNumId w:val="94"/>
  </w:num>
  <w:num w:numId="87" w16cid:durableId="421146759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581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9A6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9C8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2CC8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49CE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67F15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1E6"/>
    <w:rsid w:val="004862F7"/>
    <w:rsid w:val="00487AFF"/>
    <w:rsid w:val="00487FA7"/>
    <w:rsid w:val="0049121E"/>
    <w:rsid w:val="00491E43"/>
    <w:rsid w:val="00491F77"/>
    <w:rsid w:val="00493760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6338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2779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CD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3D85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0AD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3CEB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00A2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1E50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6F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145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619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4098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582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1DBC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A3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7C8"/>
    <w:rsid w:val="00EE6D12"/>
    <w:rsid w:val="00EE71F4"/>
    <w:rsid w:val="00EE7237"/>
    <w:rsid w:val="00EE77CD"/>
    <w:rsid w:val="00EE79C5"/>
    <w:rsid w:val="00EE7E5F"/>
    <w:rsid w:val="00EF0080"/>
    <w:rsid w:val="00EF0AA1"/>
    <w:rsid w:val="00EF0F08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29C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A964-E7F7-4B85-8797-67869369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Krzysztof Czerwiec</cp:lastModifiedBy>
  <cp:revision>5</cp:revision>
  <cp:lastPrinted>2024-05-16T11:04:00Z</cp:lastPrinted>
  <dcterms:created xsi:type="dcterms:W3CDTF">2024-05-16T10:58:00Z</dcterms:created>
  <dcterms:modified xsi:type="dcterms:W3CDTF">2024-09-04T08:49:00Z</dcterms:modified>
</cp:coreProperties>
</file>