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0553E" w14:textId="3BEA8A57" w:rsidR="00AD6998" w:rsidRDefault="00AD6998"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 xml:space="preserve">                                                                                                               Załącznik nr 3 do SWZ</w:t>
      </w:r>
    </w:p>
    <w:p w14:paraId="45BFF9EF" w14:textId="72634EBB"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4304DDA6"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AD6998">
        <w:rPr>
          <w:rFonts w:ascii="Arial" w:eastAsia="Times New Roman" w:hAnsi="Arial" w:cs="Arial"/>
          <w:b/>
          <w:color w:val="000000"/>
          <w:lang w:eastAsia="pl-PL"/>
        </w:rPr>
        <w:t>PN</w:t>
      </w:r>
      <w:r w:rsidRPr="00AB56C1">
        <w:rPr>
          <w:rFonts w:ascii="Arial" w:eastAsia="Times New Roman" w:hAnsi="Arial" w:cs="Arial"/>
          <w:b/>
          <w:color w:val="000000"/>
          <w:lang w:eastAsia="pl-PL"/>
        </w:rPr>
        <w:t>/</w:t>
      </w:r>
      <w:r w:rsidR="00AD6998">
        <w:rPr>
          <w:rFonts w:ascii="Arial" w:eastAsia="Times New Roman" w:hAnsi="Arial" w:cs="Arial"/>
          <w:b/>
          <w:color w:val="000000"/>
          <w:lang w:eastAsia="pl-PL"/>
        </w:rPr>
        <w:t>57</w:t>
      </w:r>
      <w:r w:rsidRPr="00AB56C1">
        <w:rPr>
          <w:rFonts w:ascii="Arial" w:eastAsia="Times New Roman" w:hAnsi="Arial" w:cs="Arial"/>
          <w:b/>
          <w:color w:val="000000"/>
          <w:lang w:eastAsia="pl-PL"/>
        </w:rPr>
        <w:t>/</w:t>
      </w:r>
      <w:r w:rsidR="00AD6998">
        <w:rPr>
          <w:rFonts w:ascii="Arial" w:eastAsia="Times New Roman" w:hAnsi="Arial" w:cs="Arial"/>
          <w:b/>
          <w:color w:val="000000"/>
          <w:lang w:eastAsia="pl-PL"/>
        </w:rPr>
        <w:t>4/</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45D2BA6B" w14:textId="3158A60A"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FB4A08">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FB4A08">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w:t>
      </w:r>
      <w:r w:rsidR="0063109B">
        <w:rPr>
          <w:rFonts w:ascii="Arial" w:eastAsia="Times New Roman" w:hAnsi="Arial" w:cs="Arial"/>
          <w:i/>
          <w:iCs/>
          <w:kern w:val="2"/>
          <w:lang w:eastAsia="hi-IN" w:bidi="hi-IN"/>
        </w:rPr>
        <w:br/>
      </w:r>
      <w:r>
        <w:rPr>
          <w:rFonts w:ascii="Arial" w:eastAsia="Times New Roman" w:hAnsi="Arial" w:cs="Arial"/>
          <w:i/>
          <w:iCs/>
          <w:kern w:val="2"/>
          <w:lang w:eastAsia="hi-IN" w:bidi="hi-IN"/>
        </w:rPr>
        <w:t>z póź</w:t>
      </w:r>
      <w:r w:rsidR="00494ADD">
        <w:rPr>
          <w:rFonts w:ascii="Arial" w:eastAsia="Times New Roman" w:hAnsi="Arial" w:cs="Arial"/>
          <w:i/>
          <w:iCs/>
          <w:kern w:val="2"/>
          <w:lang w:eastAsia="hi-IN" w:bidi="hi-IN"/>
        </w:rPr>
        <w:t>n</w:t>
      </w:r>
      <w:r>
        <w:rPr>
          <w:rFonts w:ascii="Arial" w:eastAsia="Times New Roman" w:hAnsi="Arial" w:cs="Arial"/>
          <w:i/>
          <w:iCs/>
          <w:kern w:val="2"/>
          <w:lang w:eastAsia="hi-IN" w:bidi="hi-IN"/>
        </w:rPr>
        <w:t xml:space="preserve">. </w:t>
      </w:r>
      <w:r w:rsidR="00494ADD">
        <w:rPr>
          <w:rFonts w:ascii="Arial" w:eastAsia="Times New Roman" w:hAnsi="Arial" w:cs="Arial"/>
          <w:i/>
          <w:iCs/>
          <w:kern w:val="2"/>
          <w:lang w:eastAsia="hi-IN" w:bidi="hi-IN"/>
        </w:rPr>
        <w:t>z</w:t>
      </w:r>
      <w:r>
        <w:rPr>
          <w:rFonts w:ascii="Arial" w:eastAsia="Times New Roman" w:hAnsi="Arial" w:cs="Arial"/>
          <w:i/>
          <w:iCs/>
          <w:kern w:val="2"/>
          <w:lang w:eastAsia="hi-IN" w:bidi="hi-IN"/>
        </w:rPr>
        <w:t>m.).</w:t>
      </w: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060BA3F1"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7D3817">
        <w:rPr>
          <w:rFonts w:ascii="Arial" w:eastAsia="Calibri" w:hAnsi="Arial" w:cs="Arial"/>
          <w:b/>
        </w:rPr>
        <w:t>warzyw i owoców</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E33869" w:rsidRPr="009C4552">
        <w:rPr>
          <w:rFonts w:ascii="Arial" w:eastAsia="Calibri" w:hAnsi="Arial" w:cs="Arial"/>
          <w:bCs/>
          <w:iCs/>
        </w:rPr>
        <w:t>ziemni</w:t>
      </w:r>
      <w:r w:rsidR="00E33869">
        <w:rPr>
          <w:rFonts w:ascii="Arial" w:eastAsia="Calibri" w:hAnsi="Arial" w:cs="Arial"/>
          <w:bCs/>
          <w:iCs/>
        </w:rPr>
        <w:t xml:space="preserve">aki jadalne, ziemniaki wczesne, </w:t>
      </w:r>
      <w:r w:rsidR="00E33869" w:rsidRPr="009C4552">
        <w:rPr>
          <w:rFonts w:ascii="Arial" w:eastAsia="Calibri" w:hAnsi="Arial" w:cs="Arial"/>
          <w:bCs/>
          <w:iCs/>
        </w:rPr>
        <w:t>buraki ćwikłowe, marchew, pietruszka korzeniowa, seler korzeniowy, cebula, cebula czerwona, por, k</w:t>
      </w:r>
      <w:r w:rsidR="00E33869">
        <w:rPr>
          <w:rFonts w:ascii="Arial" w:eastAsia="Calibri" w:hAnsi="Arial" w:cs="Arial"/>
          <w:bCs/>
          <w:iCs/>
        </w:rPr>
        <w:t xml:space="preserve">apusta biała, kapusta czerwona, kapusta kwaszona, czarna rzepa, </w:t>
      </w:r>
      <w:r w:rsidR="00E33869" w:rsidRPr="009C4552">
        <w:rPr>
          <w:rFonts w:ascii="Arial" w:eastAsia="Calibri" w:hAnsi="Arial" w:cs="Arial"/>
          <w:bCs/>
          <w:iCs/>
        </w:rPr>
        <w:t>fasola szpara</w:t>
      </w:r>
      <w:r w:rsidR="00E33869">
        <w:rPr>
          <w:rFonts w:ascii="Arial" w:eastAsia="Calibri" w:hAnsi="Arial" w:cs="Arial"/>
          <w:bCs/>
          <w:iCs/>
        </w:rPr>
        <w:t>gowa, papryka słodka, pomidory</w:t>
      </w:r>
      <w:r w:rsidR="00E33869" w:rsidRPr="009C4552">
        <w:rPr>
          <w:rFonts w:ascii="Arial" w:eastAsia="Calibri" w:hAnsi="Arial" w:cs="Arial"/>
          <w:bCs/>
          <w:iCs/>
        </w:rPr>
        <w:t xml:space="preserve">, ogórki, </w:t>
      </w:r>
      <w:r w:rsidR="00E33869">
        <w:rPr>
          <w:rFonts w:ascii="Arial" w:eastAsia="Calibri" w:hAnsi="Arial" w:cs="Arial"/>
          <w:bCs/>
          <w:iCs/>
        </w:rPr>
        <w:t xml:space="preserve">ogórki kwaszone, ogórki małosolne, </w:t>
      </w:r>
      <w:r w:rsidR="00E33869" w:rsidRPr="009C4552">
        <w:rPr>
          <w:rFonts w:ascii="Arial" w:eastAsia="Calibri" w:hAnsi="Arial" w:cs="Arial"/>
          <w:bCs/>
          <w:iCs/>
        </w:rPr>
        <w:t>sałata, s</w:t>
      </w:r>
      <w:r w:rsidR="00E33869">
        <w:rPr>
          <w:rFonts w:ascii="Arial" w:eastAsia="Calibri" w:hAnsi="Arial" w:cs="Arial"/>
          <w:bCs/>
          <w:iCs/>
        </w:rPr>
        <w:t xml:space="preserve">ałata lodowa, sałata karbowana, brokuły, </w:t>
      </w:r>
      <w:r w:rsidR="00E33869" w:rsidRPr="009C4552">
        <w:rPr>
          <w:rFonts w:ascii="Arial" w:eastAsia="Calibri" w:hAnsi="Arial" w:cs="Arial"/>
          <w:bCs/>
          <w:iCs/>
        </w:rPr>
        <w:t xml:space="preserve">kapusta włoska, </w:t>
      </w:r>
      <w:r w:rsidR="00E33869">
        <w:rPr>
          <w:rFonts w:ascii="Arial" w:eastAsia="Calibri" w:hAnsi="Arial" w:cs="Arial"/>
          <w:bCs/>
          <w:iCs/>
        </w:rPr>
        <w:t xml:space="preserve">kapusta pekińska, kapusta brukselska, kalafior, rzodkiewka, </w:t>
      </w:r>
      <w:r w:rsidR="00E33869" w:rsidRPr="009C4552">
        <w:rPr>
          <w:rFonts w:ascii="Arial" w:eastAsia="Calibri" w:hAnsi="Arial" w:cs="Arial"/>
          <w:bCs/>
          <w:iCs/>
        </w:rPr>
        <w:t>natka pietruszki, koperek</w:t>
      </w:r>
      <w:r w:rsidR="00E33869">
        <w:rPr>
          <w:rFonts w:ascii="Arial" w:eastAsia="Calibri" w:hAnsi="Arial" w:cs="Arial"/>
          <w:bCs/>
          <w:iCs/>
        </w:rPr>
        <w:t xml:space="preserve"> zielony, szczypiorek, botwina, </w:t>
      </w:r>
      <w:r w:rsidR="00E33869" w:rsidRPr="009C4552">
        <w:rPr>
          <w:rFonts w:ascii="Arial" w:eastAsia="Calibri" w:hAnsi="Arial" w:cs="Arial"/>
          <w:bCs/>
          <w:iCs/>
        </w:rPr>
        <w:t>czosnek, piecza</w:t>
      </w:r>
      <w:r w:rsidR="00E33869">
        <w:rPr>
          <w:rFonts w:ascii="Arial" w:eastAsia="Calibri" w:hAnsi="Arial" w:cs="Arial"/>
          <w:bCs/>
          <w:iCs/>
        </w:rPr>
        <w:t xml:space="preserve">rki, </w:t>
      </w:r>
      <w:r w:rsidR="00E33869" w:rsidRPr="009C4552">
        <w:rPr>
          <w:rFonts w:ascii="Arial" w:eastAsia="Calibri" w:hAnsi="Arial" w:cs="Arial"/>
          <w:bCs/>
          <w:iCs/>
        </w:rPr>
        <w:t xml:space="preserve">banany, cytryny, pomarańcze, </w:t>
      </w:r>
      <w:r w:rsidR="00E33869">
        <w:rPr>
          <w:rFonts w:ascii="Arial" w:eastAsia="Calibri" w:hAnsi="Arial" w:cs="Arial"/>
          <w:bCs/>
          <w:iCs/>
        </w:rPr>
        <w:t xml:space="preserve">mandarynki, grejpfruty, arbuz, kiwi, brzoskwinie, winogrona, jabłka, gruszki, nektarynki, wiśnie, </w:t>
      </w:r>
      <w:r w:rsidR="00E33869" w:rsidRPr="009C4552">
        <w:rPr>
          <w:rFonts w:ascii="Arial" w:eastAsia="Calibri" w:hAnsi="Arial" w:cs="Arial"/>
          <w:bCs/>
          <w:iCs/>
        </w:rPr>
        <w:t>śliwki</w:t>
      </w:r>
      <w:r w:rsidR="00E33869">
        <w:rPr>
          <w:rFonts w:ascii="Arial" w:eastAsia="Calibri" w:hAnsi="Arial" w:cs="Arial"/>
          <w:bCs/>
          <w:iCs/>
        </w:rPr>
        <w:t>, truskawka</w:t>
      </w:r>
      <w:r w:rsidR="006124CC">
        <w:rPr>
          <w:rFonts w:ascii="Arial" w:eastAsia="Calibri" w:hAnsi="Arial" w:cs="Arial"/>
          <w:bCs/>
          <w:iCs/>
        </w:rPr>
        <w:t xml:space="preserve"> </w:t>
      </w:r>
      <w:r w:rsidR="00715D5A" w:rsidRPr="00AB56C1">
        <w:rPr>
          <w:rFonts w:ascii="Arial" w:hAnsi="Arial" w:cs="Arial"/>
          <w:b/>
        </w:rPr>
        <w:t>– wraz z rozładunkiem w magazynach 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 rejonie działania 32 Wojskowego Oddziału Gospodarczego </w:t>
      </w:r>
      <w:r w:rsidR="00E33869">
        <w:rPr>
          <w:rFonts w:ascii="Arial" w:hAnsi="Arial" w:cs="Arial"/>
          <w:b/>
        </w:rPr>
        <w:br/>
      </w:r>
      <w:r w:rsidR="00715D5A" w:rsidRPr="00AB56C1">
        <w:rPr>
          <w:rFonts w:ascii="Arial" w:hAnsi="Arial" w:cs="Arial"/>
          <w:b/>
        </w:rPr>
        <w:t xml:space="preserve">w Zamościu: </w:t>
      </w:r>
      <w:r w:rsidR="00E33869">
        <w:rPr>
          <w:rFonts w:ascii="Arial" w:hAnsi="Arial" w:cs="Arial"/>
          <w:b/>
          <w:u w:val="single"/>
        </w:rPr>
        <w:t>Hrubieszów</w:t>
      </w:r>
      <w:r w:rsidRPr="00AB56C1">
        <w:rPr>
          <w:rFonts w:ascii="Arial" w:eastAsia="Times New Roman" w:hAnsi="Arial" w:cs="Arial"/>
          <w:lang w:eastAsia="ar-SA"/>
        </w:rPr>
        <w:t>, w asortymen</w:t>
      </w:r>
      <w:r w:rsidR="00AC4875" w:rsidRPr="00AB56C1">
        <w:rPr>
          <w:rFonts w:ascii="Arial" w:eastAsia="Times New Roman" w:hAnsi="Arial" w:cs="Arial"/>
          <w:lang w:eastAsia="ar-SA"/>
        </w:rPr>
        <w:t>cie 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7D3817">
        <w:rPr>
          <w:rFonts w:ascii="Arial" w:eastAsia="Calibri" w:hAnsi="Arial" w:cs="Arial"/>
          <w:b/>
        </w:rPr>
        <w:t>warzywa i owoce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2BDF1C0A"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7D3817">
        <w:rPr>
          <w:rFonts w:ascii="Arial" w:eastAsia="Calibri" w:hAnsi="Arial" w:cs="Arial"/>
          <w:b/>
        </w:rPr>
        <w:t>warzyw i owoców</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4F466BB6"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E33869">
        <w:rPr>
          <w:rFonts w:ascii="Arial" w:eastAsia="Times New Roman" w:hAnsi="Arial" w:cs="Arial"/>
          <w:b/>
          <w:u w:val="single"/>
          <w:lang w:eastAsia="pl-PL"/>
        </w:rPr>
        <w:t>Hrubieszów</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lastRenderedPageBreak/>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7964E23"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DA5D8D">
        <w:rPr>
          <w:rFonts w:ascii="Arial" w:hAnsi="Arial" w:cs="Arial"/>
          <w:b/>
        </w:rPr>
        <w:t>2</w:t>
      </w:r>
      <w:r w:rsidR="008248EC" w:rsidRPr="00DA4AA1">
        <w:rPr>
          <w:rFonts w:ascii="Arial" w:hAnsi="Arial" w:cs="Arial"/>
          <w:b/>
        </w:rPr>
        <w:t xml:space="preserve"> </w:t>
      </w:r>
      <w:r w:rsidR="008248EC" w:rsidRPr="00AB56C1">
        <w:rPr>
          <w:rFonts w:ascii="Arial" w:hAnsi="Arial" w:cs="Arial"/>
          <w:b/>
        </w:rPr>
        <w:t>(</w:t>
      </w:r>
      <w:r w:rsidR="00DA5D8D">
        <w:rPr>
          <w:rFonts w:ascii="Arial" w:hAnsi="Arial" w:cs="Arial"/>
          <w:b/>
        </w:rPr>
        <w:t>dwa</w:t>
      </w:r>
      <w:r w:rsidR="008248EC" w:rsidRPr="00AB56C1">
        <w:rPr>
          <w:rFonts w:ascii="Arial" w:hAnsi="Arial" w:cs="Arial"/>
          <w:b/>
        </w:rPr>
        <w:t xml:space="preserve">) raz </w:t>
      </w:r>
      <w:r w:rsidR="008248EC">
        <w:rPr>
          <w:rFonts w:ascii="Arial" w:hAnsi="Arial" w:cs="Arial"/>
          <w:b/>
        </w:rPr>
        <w:t xml:space="preserve">w </w:t>
      </w:r>
      <w:r w:rsidR="007D3817">
        <w:rPr>
          <w:rFonts w:ascii="Arial" w:hAnsi="Arial" w:cs="Arial"/>
          <w:b/>
        </w:rPr>
        <w:t>tygodniu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Pr>
          <w:rFonts w:ascii="Arial" w:eastAsia="Calibri" w:hAnsi="Arial" w:cs="Arial"/>
          <w:b/>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77B617AF" w14:textId="078E023E" w:rsidR="00B97A8F" w:rsidRPr="00E45EF6" w:rsidRDefault="00E33869" w:rsidP="00E45EF6">
      <w:pPr>
        <w:spacing w:line="276" w:lineRule="auto"/>
        <w:ind w:left="360"/>
        <w:jc w:val="both"/>
        <w:rPr>
          <w:rFonts w:ascii="Arial" w:eastAsia="Calibri" w:hAnsi="Arial" w:cs="Arial"/>
          <w:b/>
          <w:bCs/>
          <w:iCs/>
        </w:rPr>
      </w:pPr>
      <w:r>
        <w:rPr>
          <w:rFonts w:ascii="Arial" w:eastAsia="Calibri" w:hAnsi="Arial" w:cs="Arial"/>
          <w:b/>
        </w:rPr>
        <w:t>HRUBIESZÓW</w:t>
      </w:r>
      <w:r w:rsidR="00B97A8F" w:rsidRPr="00AB56C1">
        <w:rPr>
          <w:rFonts w:ascii="Arial" w:eastAsia="Calibri" w:hAnsi="Arial" w:cs="Arial"/>
          <w:b/>
        </w:rPr>
        <w:t xml:space="preserve"> – </w:t>
      </w:r>
      <w:r w:rsidRPr="00F75B49">
        <w:rPr>
          <w:rFonts w:ascii="Arial" w:hAnsi="Arial" w:cs="Arial"/>
          <w:b/>
          <w:bCs/>
        </w:rPr>
        <w:t xml:space="preserve">ul. </w:t>
      </w:r>
      <w:r w:rsidRPr="0027167F">
        <w:rPr>
          <w:rFonts w:ascii="Arial" w:hAnsi="Arial" w:cs="Arial"/>
          <w:b/>
          <w:bCs/>
        </w:rPr>
        <w:t>Dwernickiego 4, 22-500 Hrubieszów</w:t>
      </w:r>
    </w:p>
    <w:p w14:paraId="73D538DE" w14:textId="6ABE297C" w:rsidR="00584672" w:rsidRPr="00AB56C1" w:rsidRDefault="00584672" w:rsidP="00D21174">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D21174">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D21174">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D21174">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D21174">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D21174">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D21174">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D21174">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D21174">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28BC2ED1"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E33869">
        <w:rPr>
          <w:rFonts w:ascii="Arial" w:eastAsia="Times New Roman" w:hAnsi="Arial" w:cs="Arial"/>
          <w:b/>
          <w:lang w:eastAsia="pl-PL"/>
        </w:rPr>
        <w:t>HRUBIESZÓW</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D21174">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D21174">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D21174">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lastRenderedPageBreak/>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06E5AF5F" w14:textId="69A23686"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4F083E62"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3513FC">
        <w:rPr>
          <w:rFonts w:ascii="Arial" w:hAnsi="Arial" w:cs="Arial"/>
        </w:rPr>
        <w:t>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72D5A11C"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3513FC">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36DE9615"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Pr="004E7664">
        <w:rPr>
          <w:rFonts w:ascii="Arial" w:hAnsi="Arial" w:cs="Arial"/>
          <w:b/>
        </w:rPr>
        <w:t>3</w:t>
      </w:r>
      <w:r w:rsidR="00AD6998">
        <w:rPr>
          <w:rFonts w:ascii="Arial" w:hAnsi="Arial" w:cs="Arial"/>
          <w:b/>
        </w:rPr>
        <w:t>1</w:t>
      </w:r>
      <w:r w:rsidRPr="004E7664">
        <w:rPr>
          <w:rFonts w:ascii="Arial" w:hAnsi="Arial" w:cs="Arial"/>
          <w:b/>
        </w:rPr>
        <w:t xml:space="preserve"> </w:t>
      </w:r>
      <w:r w:rsidR="00AD6998">
        <w:rPr>
          <w:rFonts w:ascii="Arial" w:hAnsi="Arial" w:cs="Arial"/>
          <w:b/>
        </w:rPr>
        <w:t>grudnia</w:t>
      </w:r>
      <w:r w:rsidRPr="004E7664">
        <w:rPr>
          <w:rFonts w:ascii="Arial" w:hAnsi="Arial" w:cs="Arial"/>
          <w:b/>
        </w:rPr>
        <w:t xml:space="preserve">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D21174">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D21174">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D21174">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D21174">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lastRenderedPageBreak/>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D21174">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D21174">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D21174">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D21174">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D21174">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D21174">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D21174">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D21174">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D21174">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D21174">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D21174">
      <w:pPr>
        <w:numPr>
          <w:ilvl w:val="0"/>
          <w:numId w:val="16"/>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D21174">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D21174">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D21174">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D21174">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lastRenderedPageBreak/>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D21174">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D21174">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D21174">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D21174">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D21174">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D21174">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D21174">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D21174">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D21174">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D21174">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D21174">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w:t>
      </w:r>
      <w:r w:rsidRPr="00AB56C1">
        <w:rPr>
          <w:rFonts w:ascii="Arial" w:hAnsi="Arial" w:cs="Arial"/>
        </w:rPr>
        <w:lastRenderedPageBreak/>
        <w:t xml:space="preserve">możliwości 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12D6695E" w:rsidR="00DF33B7" w:rsidRPr="00AB56C1" w:rsidRDefault="00DF33B7" w:rsidP="00D21174">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D21174">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D21174">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D21174">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D21174">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D21174">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D21174">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AB56C1" w:rsidRDefault="00AC4875" w:rsidP="00D21174">
      <w:pPr>
        <w:pStyle w:val="Akapitzlist1"/>
        <w:numPr>
          <w:ilvl w:val="0"/>
          <w:numId w:val="26"/>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Wykonawca oświadcza, że posiada wdrożony system HACCP i stosuje zasady systemu HACCP.</w:t>
      </w:r>
    </w:p>
    <w:p w14:paraId="0FD294D3" w14:textId="3AD2925E" w:rsidR="00AC4875" w:rsidRPr="00AB56C1" w:rsidRDefault="00AC4875" w:rsidP="00D21174">
      <w:pPr>
        <w:pStyle w:val="Akapitzlist1"/>
        <w:numPr>
          <w:ilvl w:val="0"/>
          <w:numId w:val="26"/>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D21174">
      <w:pPr>
        <w:pStyle w:val="Akapitzlist1"/>
        <w:numPr>
          <w:ilvl w:val="0"/>
          <w:numId w:val="26"/>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D21174">
      <w:pPr>
        <w:pStyle w:val="Akapitzlist1"/>
        <w:numPr>
          <w:ilvl w:val="0"/>
          <w:numId w:val="26"/>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lastRenderedPageBreak/>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D21174">
      <w:pPr>
        <w:pStyle w:val="Akapitzlist1"/>
        <w:numPr>
          <w:ilvl w:val="0"/>
          <w:numId w:val="26"/>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D21174">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D21174">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D21174">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D21174">
      <w:pPr>
        <w:pStyle w:val="Akapitzlist1"/>
        <w:numPr>
          <w:ilvl w:val="0"/>
          <w:numId w:val="26"/>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D21174">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D21174">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D21174">
      <w:pPr>
        <w:numPr>
          <w:ilvl w:val="2"/>
          <w:numId w:val="25"/>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D21174">
      <w:pPr>
        <w:numPr>
          <w:ilvl w:val="2"/>
          <w:numId w:val="25"/>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w:t>
      </w:r>
      <w:r w:rsidRPr="007145BB">
        <w:rPr>
          <w:rFonts w:ascii="Arial" w:eastAsia="Times New Roman" w:hAnsi="Arial" w:cs="Arial"/>
          <w:kern w:val="1"/>
          <w:shd w:val="clear" w:color="auto" w:fill="FFFFFF"/>
          <w:lang w:eastAsia="zh-CN"/>
        </w:rPr>
        <w:lastRenderedPageBreak/>
        <w:t xml:space="preserve">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D21174">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D21174">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D21174">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D21174">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D21174">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D21174">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D21174">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D21174">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lastRenderedPageBreak/>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D21174">
      <w:pPr>
        <w:pStyle w:val="Akapitzlist"/>
        <w:numPr>
          <w:ilvl w:val="0"/>
          <w:numId w:val="18"/>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D21174">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D21174">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D21174">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D21174">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D21174">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D21174">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D21174">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D21174">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D21174">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48035286"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00600CF8" w:rsidRPr="00E2677D">
        <w:rPr>
          <w:rFonts w:ascii="Arial" w:eastAsia="Times New Roman" w:hAnsi="Arial" w:cs="Arial"/>
          <w:lang w:eastAsia="pl-PL"/>
        </w:rPr>
        <w:t>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FB4A08">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FB4A08">
        <w:rPr>
          <w:rFonts w:ascii="Arial" w:eastAsia="Times New Roman" w:hAnsi="Arial" w:cs="Arial"/>
          <w:lang w:eastAsia="pl-PL"/>
        </w:rPr>
        <w:t>1320</w:t>
      </w:r>
      <w:r w:rsidR="00600CF8" w:rsidRPr="00E2677D">
        <w:rPr>
          <w:rFonts w:ascii="Arial" w:eastAsia="Times New Roman" w:hAnsi="Arial" w:cs="Arial"/>
          <w:lang w:eastAsia="pl-PL"/>
        </w:rPr>
        <w:t xml:space="preserve"> </w:t>
      </w:r>
      <w:r w:rsidR="00600CF8">
        <w:rPr>
          <w:rFonts w:ascii="Arial" w:eastAsia="Times New Roman" w:hAnsi="Arial" w:cs="Arial"/>
          <w:lang w:eastAsia="pl-PL"/>
        </w:rPr>
        <w:t xml:space="preserve">                 z późn. zm.)</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D21174">
      <w:pPr>
        <w:numPr>
          <w:ilvl w:val="0"/>
          <w:numId w:val="28"/>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lastRenderedPageBreak/>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D21174">
      <w:pPr>
        <w:numPr>
          <w:ilvl w:val="0"/>
          <w:numId w:val="27"/>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D21174">
      <w:pPr>
        <w:numPr>
          <w:ilvl w:val="0"/>
          <w:numId w:val="27"/>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D21174">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D21174">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D21174">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D21174">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361BBCF9" w:rsidR="001658E6" w:rsidRPr="00AB56C1" w:rsidRDefault="001658E6" w:rsidP="00D21174">
      <w:pPr>
        <w:numPr>
          <w:ilvl w:val="0"/>
          <w:numId w:val="27"/>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3513FC">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D21174">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D21174">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D21174">
      <w:pPr>
        <w:numPr>
          <w:ilvl w:val="0"/>
          <w:numId w:val="29"/>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D21174">
      <w:pPr>
        <w:pStyle w:val="Akapitzlist"/>
        <w:numPr>
          <w:ilvl w:val="0"/>
          <w:numId w:val="30"/>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t>
      </w:r>
      <w:r w:rsidRPr="000662B4">
        <w:rPr>
          <w:rFonts w:ascii="Arial" w:hAnsi="Arial" w:cs="Arial"/>
          <w:snapToGrid w:val="0"/>
        </w:rPr>
        <w:lastRenderedPageBreak/>
        <w:t>wynagrodzenia zostaną wyliczone w oparciu o wysokość stawki VAT obowiązującej po zmianie przepisów.</w:t>
      </w:r>
    </w:p>
    <w:p w14:paraId="27D6EB5B" w14:textId="77777777" w:rsidR="00955E62" w:rsidRPr="000662B4" w:rsidRDefault="00955E62" w:rsidP="00D21174">
      <w:pPr>
        <w:pStyle w:val="Akapitzlist"/>
        <w:numPr>
          <w:ilvl w:val="0"/>
          <w:numId w:val="30"/>
        </w:numPr>
        <w:spacing w:after="0" w:line="240"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D21174">
      <w:pPr>
        <w:numPr>
          <w:ilvl w:val="0"/>
          <w:numId w:val="30"/>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D21174">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D2117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D2117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D2117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D2117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D2117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0662B4" w:rsidRDefault="00955E62" w:rsidP="00D21174">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t>
      </w:r>
      <w:r w:rsidRPr="000662B4">
        <w:rPr>
          <w:rFonts w:ascii="Arial" w:hAnsi="Arial" w:cs="Arial"/>
          <w:snapToGrid w:val="0"/>
        </w:rPr>
        <w:lastRenderedPageBreak/>
        <w:t xml:space="preserve">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D21174">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D21174">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D21174">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D21174">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D21174">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D21174">
      <w:pPr>
        <w:pStyle w:val="Akapitzlist"/>
        <w:numPr>
          <w:ilvl w:val="0"/>
          <w:numId w:val="17"/>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D21174">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D21174">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D21174">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w:t>
      </w:r>
      <w:r w:rsidRPr="00AB56C1">
        <w:rPr>
          <w:rFonts w:ascii="Arial" w:hAnsi="Arial" w:cs="Arial"/>
        </w:rPr>
        <w:lastRenderedPageBreak/>
        <w:t xml:space="preserve">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192BCC79" w:rsidR="00DF33B7" w:rsidRPr="00AB56C1" w:rsidRDefault="00DF33B7" w:rsidP="00D21174">
      <w:pPr>
        <w:pStyle w:val="Akapitzlist"/>
        <w:numPr>
          <w:ilvl w:val="0"/>
          <w:numId w:val="17"/>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25 października 2011r. w sprawie przekazywania konsumentom informacji na temat żywności,</w:t>
      </w:r>
      <w:r w:rsidR="00AD6998">
        <w:rPr>
          <w:rFonts w:ascii="Arial" w:hAnsi="Arial" w:cs="Arial"/>
        </w:rPr>
        <w:t xml:space="preserve"> </w:t>
      </w:r>
      <w:r w:rsidRPr="00AB56C1">
        <w:rPr>
          <w:rFonts w:ascii="Arial" w:hAnsi="Arial" w:cs="Arial"/>
        </w:rPr>
        <w:t xml:space="preserve">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D21174">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D21174">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D21174">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D21174">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D21174">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2F3FE76" w:rsidR="00DF33B7" w:rsidRPr="00AB56C1" w:rsidRDefault="00DF33B7" w:rsidP="00D21174">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D21174">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lastRenderedPageBreak/>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D21174">
      <w:pPr>
        <w:widowControl w:val="0"/>
        <w:numPr>
          <w:ilvl w:val="0"/>
          <w:numId w:val="10"/>
        </w:numPr>
        <w:tabs>
          <w:tab w:val="clear" w:pos="720"/>
        </w:tabs>
        <w:suppressAutoHyphens/>
        <w:spacing w:after="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D21174">
      <w:pPr>
        <w:widowControl w:val="0"/>
        <w:numPr>
          <w:ilvl w:val="0"/>
          <w:numId w:val="10"/>
        </w:numPr>
        <w:tabs>
          <w:tab w:val="clear" w:pos="720"/>
          <w:tab w:val="num" w:pos="1134"/>
        </w:tabs>
        <w:suppressAutoHyphens/>
        <w:spacing w:after="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BDBE4C0"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7697C5FB"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D6998">
      <w:pPr>
        <w:shd w:val="clear" w:color="auto" w:fill="FFFFFF"/>
        <w:spacing w:after="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77777777" w:rsidR="00341FAD" w:rsidRPr="008838E6" w:rsidRDefault="00341FAD" w:rsidP="00D21174">
      <w:pPr>
        <w:numPr>
          <w:ilvl w:val="0"/>
          <w:numId w:val="24"/>
        </w:numPr>
        <w:shd w:val="clear" w:color="auto" w:fill="FFFFFF"/>
        <w:tabs>
          <w:tab w:val="left" w:pos="284"/>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77777777" w:rsidR="00341FAD" w:rsidRPr="008838E6" w:rsidRDefault="00341FAD" w:rsidP="00D21174">
      <w:pPr>
        <w:numPr>
          <w:ilvl w:val="0"/>
          <w:numId w:val="24"/>
        </w:numPr>
        <w:shd w:val="clear" w:color="auto" w:fill="FFFFFF"/>
        <w:tabs>
          <w:tab w:val="left" w:pos="284"/>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lastRenderedPageBreak/>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8838E6" w:rsidRDefault="00341FAD" w:rsidP="00D21174">
      <w:pPr>
        <w:numPr>
          <w:ilvl w:val="0"/>
          <w:numId w:val="24"/>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8838E6" w:rsidRDefault="00341FAD" w:rsidP="00D21174">
      <w:pPr>
        <w:numPr>
          <w:ilvl w:val="0"/>
          <w:numId w:val="24"/>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AD6998">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AD6998">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D21174">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3BA9D476" w14:textId="77777777" w:rsidR="00341FAD" w:rsidRPr="008838E6" w:rsidRDefault="00341FAD" w:rsidP="00AD6998">
      <w:pPr>
        <w:tabs>
          <w:tab w:val="left" w:pos="851"/>
        </w:tabs>
        <w:suppressAutoHyphens/>
        <w:spacing w:after="0"/>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7D487926" w14:textId="77777777" w:rsidR="00341FAD" w:rsidRPr="008838E6" w:rsidRDefault="00341FAD" w:rsidP="00AD6998">
      <w:pPr>
        <w:tabs>
          <w:tab w:val="left" w:pos="851"/>
        </w:tabs>
        <w:suppressAutoHyphens/>
        <w:spacing w:after="0"/>
        <w:ind w:left="340"/>
        <w:contextualSpacing/>
        <w:jc w:val="both"/>
        <w:rPr>
          <w:rFonts w:ascii="Arial" w:hAnsi="Arial" w:cs="Arial"/>
          <w:kern w:val="3"/>
          <w:lang w:eastAsia="zh-CN"/>
        </w:rPr>
      </w:pPr>
    </w:p>
    <w:p w14:paraId="605C8F2E" w14:textId="77777777" w:rsidR="00341FAD" w:rsidRPr="008838E6" w:rsidRDefault="00341FAD" w:rsidP="00D21174">
      <w:pPr>
        <w:numPr>
          <w:ilvl w:val="0"/>
          <w:numId w:val="24"/>
        </w:numPr>
        <w:tabs>
          <w:tab w:val="left" w:pos="851"/>
        </w:tabs>
        <w:suppressAutoHyphens/>
        <w:spacing w:after="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D21174">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lastRenderedPageBreak/>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D2117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D2117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D2117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D2117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D2117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D21174">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315522F9" w14:textId="55D8BB39" w:rsidR="008229A1"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41ACB3B0"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72B2A96D" w14:textId="77777777" w:rsidR="00AD6998" w:rsidRDefault="00AD6998" w:rsidP="00AD6998">
      <w:pPr>
        <w:spacing w:line="240" w:lineRule="auto"/>
        <w:jc w:val="right"/>
        <w:rPr>
          <w:rFonts w:ascii="Arial" w:eastAsia="Calibri" w:hAnsi="Arial" w:cs="Arial"/>
        </w:rPr>
      </w:pPr>
      <w:r>
        <w:rPr>
          <w:rFonts w:ascii="Arial" w:eastAsia="Calibri" w:hAnsi="Arial" w:cs="Arial"/>
        </w:rPr>
        <w:lastRenderedPageBreak/>
        <w:t xml:space="preserve">Załącznik Nr </w:t>
      </w:r>
    </w:p>
    <w:p w14:paraId="4B1AAF30" w14:textId="77777777" w:rsidR="00AD6998" w:rsidRDefault="00AD6998" w:rsidP="00AD6998">
      <w:pPr>
        <w:spacing w:after="0" w:line="240" w:lineRule="auto"/>
        <w:rPr>
          <w:rFonts w:ascii="Arial" w:hAnsi="Arial" w:cs="Arial"/>
          <w:sz w:val="24"/>
          <w:szCs w:val="24"/>
        </w:rPr>
      </w:pPr>
      <w:r>
        <w:rPr>
          <w:rFonts w:ascii="Arial" w:hAnsi="Arial" w:cs="Arial"/>
          <w:sz w:val="24"/>
          <w:szCs w:val="24"/>
        </w:rPr>
        <w:t>ZATWIERDZAM</w:t>
      </w:r>
    </w:p>
    <w:p w14:paraId="59BF9030" w14:textId="77777777" w:rsidR="00AD6998" w:rsidRDefault="00AD6998" w:rsidP="00AD6998">
      <w:pPr>
        <w:spacing w:after="0" w:line="240" w:lineRule="auto"/>
        <w:rPr>
          <w:rFonts w:ascii="Arial" w:hAnsi="Arial" w:cs="Arial"/>
          <w:sz w:val="24"/>
          <w:szCs w:val="24"/>
        </w:rPr>
      </w:pPr>
    </w:p>
    <w:p w14:paraId="250B73C8" w14:textId="77777777" w:rsidR="00AD6998" w:rsidRDefault="00AD6998" w:rsidP="00AD6998">
      <w:pPr>
        <w:spacing w:line="240" w:lineRule="auto"/>
        <w:rPr>
          <w:rFonts w:ascii="Arial" w:hAnsi="Arial" w:cs="Arial"/>
          <w:sz w:val="24"/>
          <w:szCs w:val="24"/>
        </w:rPr>
      </w:pPr>
      <w:r>
        <w:rPr>
          <w:rFonts w:ascii="Arial" w:hAnsi="Arial" w:cs="Arial"/>
          <w:sz w:val="24"/>
          <w:szCs w:val="24"/>
        </w:rPr>
        <w:t>…………………</w:t>
      </w:r>
    </w:p>
    <w:p w14:paraId="43657A2D" w14:textId="77777777" w:rsidR="00AD6998" w:rsidRDefault="00AD6998" w:rsidP="00AD6998">
      <w:pPr>
        <w:spacing w:after="0" w:line="240" w:lineRule="auto"/>
        <w:jc w:val="center"/>
        <w:rPr>
          <w:rFonts w:ascii="Arial" w:hAnsi="Arial" w:cs="Arial"/>
          <w:b/>
          <w:sz w:val="24"/>
          <w:szCs w:val="24"/>
        </w:rPr>
      </w:pPr>
      <w:r>
        <w:rPr>
          <w:rFonts w:ascii="Arial" w:hAnsi="Arial" w:cs="Arial"/>
          <w:b/>
          <w:sz w:val="24"/>
          <w:szCs w:val="24"/>
        </w:rPr>
        <w:t>Protokół reklamacyjny /WZÓR/</w:t>
      </w:r>
    </w:p>
    <w:p w14:paraId="270CE4DE" w14:textId="77777777" w:rsidR="00AD6998" w:rsidRDefault="00AD6998" w:rsidP="00AD6998">
      <w:pPr>
        <w:spacing w:after="0" w:line="240" w:lineRule="auto"/>
        <w:jc w:val="center"/>
        <w:rPr>
          <w:rFonts w:ascii="Arial" w:hAnsi="Arial" w:cs="Arial"/>
          <w:b/>
          <w:sz w:val="24"/>
          <w:szCs w:val="24"/>
        </w:rPr>
      </w:pPr>
    </w:p>
    <w:p w14:paraId="34B4EE4B" w14:textId="77777777" w:rsidR="00AD6998" w:rsidRDefault="00AD6998" w:rsidP="00AD6998">
      <w:pPr>
        <w:spacing w:after="0" w:line="240" w:lineRule="auto"/>
        <w:jc w:val="both"/>
        <w:rPr>
          <w:rFonts w:ascii="Arial" w:hAnsi="Arial" w:cs="Arial"/>
          <w:sz w:val="20"/>
          <w:szCs w:val="20"/>
        </w:rPr>
      </w:pPr>
      <w:r>
        <w:rPr>
          <w:rFonts w:ascii="Arial" w:hAnsi="Arial" w:cs="Arial"/>
          <w:sz w:val="20"/>
          <w:szCs w:val="20"/>
        </w:rPr>
        <w:t>32 WOG Zamość…….. ………………………………………………………………………………………</w:t>
      </w:r>
    </w:p>
    <w:p w14:paraId="1C267E54" w14:textId="77777777" w:rsidR="00AD6998" w:rsidRDefault="00AD6998" w:rsidP="00AD6998">
      <w:pPr>
        <w:spacing w:after="0"/>
        <w:jc w:val="both"/>
        <w:rPr>
          <w:rFonts w:ascii="Arial" w:hAnsi="Arial" w:cs="Arial"/>
          <w:sz w:val="20"/>
          <w:szCs w:val="20"/>
        </w:rPr>
      </w:pPr>
      <w:r>
        <w:rPr>
          <w:rFonts w:ascii="Arial" w:hAnsi="Arial" w:cs="Arial"/>
          <w:sz w:val="20"/>
          <w:szCs w:val="20"/>
        </w:rPr>
        <w:t>Wykonawca/Nr umowy: ………………………………………………………………………………………</w:t>
      </w:r>
    </w:p>
    <w:p w14:paraId="0BC91025" w14:textId="77777777" w:rsidR="00AD6998" w:rsidRDefault="00AD6998" w:rsidP="00AD6998">
      <w:pPr>
        <w:spacing w:after="0"/>
        <w:jc w:val="both"/>
        <w:rPr>
          <w:rFonts w:ascii="Arial" w:hAnsi="Arial" w:cs="Arial"/>
          <w:sz w:val="20"/>
          <w:szCs w:val="20"/>
        </w:rPr>
      </w:pPr>
      <w:r>
        <w:rPr>
          <w:rFonts w:ascii="Arial" w:hAnsi="Arial" w:cs="Arial"/>
          <w:sz w:val="20"/>
          <w:szCs w:val="20"/>
        </w:rPr>
        <w:t>Producent: ………………………………………………………………………………………………………</w:t>
      </w:r>
    </w:p>
    <w:p w14:paraId="3B7D14B0" w14:textId="77777777" w:rsidR="00AD6998" w:rsidRDefault="00AD6998" w:rsidP="00AD6998">
      <w:pPr>
        <w:spacing w:after="0"/>
        <w:jc w:val="both"/>
        <w:rPr>
          <w:rFonts w:ascii="Arial" w:hAnsi="Arial" w:cs="Arial"/>
          <w:sz w:val="20"/>
          <w:szCs w:val="20"/>
        </w:rPr>
      </w:pPr>
      <w:r>
        <w:rPr>
          <w:rFonts w:ascii="Arial" w:hAnsi="Arial" w:cs="Arial"/>
          <w:sz w:val="20"/>
          <w:szCs w:val="20"/>
        </w:rPr>
        <w:t>Data i godzina dostawy 32 WOG: ……………………………………………………………………………</w:t>
      </w:r>
    </w:p>
    <w:p w14:paraId="488F7516" w14:textId="77777777" w:rsidR="00AD6998" w:rsidRDefault="00AD6998" w:rsidP="00AD6998">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428B9BF7" w14:textId="77777777" w:rsidR="00AD6998" w:rsidRDefault="00AD6998" w:rsidP="00AD6998">
      <w:pPr>
        <w:spacing w:after="0" w:line="240" w:lineRule="auto"/>
        <w:jc w:val="both"/>
        <w:rPr>
          <w:rFonts w:ascii="Arial" w:hAnsi="Arial" w:cs="Arial"/>
          <w:sz w:val="20"/>
          <w:szCs w:val="20"/>
        </w:rPr>
      </w:pPr>
      <w:r>
        <w:rPr>
          <w:rFonts w:ascii="Arial" w:hAnsi="Arial" w:cs="Arial"/>
          <w:sz w:val="20"/>
          <w:szCs w:val="20"/>
        </w:rPr>
        <w:t>……………………………………………………………………………………………………………………</w:t>
      </w:r>
    </w:p>
    <w:p w14:paraId="00EB3DCF" w14:textId="77777777" w:rsidR="00AD6998" w:rsidRDefault="00AD6998" w:rsidP="00AD6998">
      <w:pPr>
        <w:spacing w:after="0" w:line="240" w:lineRule="auto"/>
        <w:jc w:val="both"/>
        <w:rPr>
          <w:rFonts w:ascii="Arial" w:hAnsi="Arial" w:cs="Arial"/>
          <w:sz w:val="20"/>
          <w:szCs w:val="20"/>
        </w:rPr>
      </w:pPr>
    </w:p>
    <w:p w14:paraId="5BAED0F7" w14:textId="77777777" w:rsidR="00AD6998" w:rsidRDefault="00AD6998" w:rsidP="00AD6998">
      <w:pPr>
        <w:spacing w:after="0" w:line="240" w:lineRule="auto"/>
        <w:jc w:val="both"/>
        <w:rPr>
          <w:rFonts w:ascii="Arial" w:hAnsi="Arial" w:cs="Arial"/>
          <w:b/>
          <w:sz w:val="20"/>
          <w:szCs w:val="20"/>
        </w:rPr>
      </w:pPr>
      <w:r>
        <w:rPr>
          <w:rFonts w:ascii="Arial" w:hAnsi="Arial" w:cs="Arial"/>
          <w:b/>
          <w:sz w:val="20"/>
          <w:szCs w:val="20"/>
        </w:rPr>
        <w:t>Przyczyny reklamacji:</w:t>
      </w:r>
    </w:p>
    <w:p w14:paraId="5C93785C" w14:textId="77777777" w:rsidR="00AD6998" w:rsidRDefault="00AD6998" w:rsidP="00D21174">
      <w:pPr>
        <w:numPr>
          <w:ilvl w:val="0"/>
          <w:numId w:val="32"/>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207D448E" w14:textId="77777777" w:rsidR="00AD6998" w:rsidRDefault="00AD6998" w:rsidP="00AD6998">
      <w:pPr>
        <w:spacing w:after="0"/>
        <w:jc w:val="both"/>
        <w:rPr>
          <w:rFonts w:ascii="Arial" w:hAnsi="Arial" w:cs="Arial"/>
          <w:sz w:val="20"/>
          <w:szCs w:val="20"/>
        </w:rPr>
      </w:pPr>
      <w:r>
        <w:rPr>
          <w:rFonts w:ascii="Arial" w:hAnsi="Arial" w:cs="Arial"/>
          <w:sz w:val="20"/>
          <w:szCs w:val="20"/>
        </w:rPr>
        <w:t>Wyrób reklamowany pochodzi z partii produkcyjnej nr: ……………………………………………………</w:t>
      </w:r>
    </w:p>
    <w:p w14:paraId="00BBBAFB" w14:textId="77777777" w:rsidR="00AD6998" w:rsidRDefault="00AD6998" w:rsidP="00AD6998">
      <w:pPr>
        <w:spacing w:after="0"/>
        <w:jc w:val="both"/>
        <w:rPr>
          <w:rFonts w:ascii="Arial" w:hAnsi="Arial" w:cs="Arial"/>
          <w:sz w:val="20"/>
          <w:szCs w:val="20"/>
        </w:rPr>
      </w:pPr>
      <w:r>
        <w:rPr>
          <w:rFonts w:ascii="Arial" w:hAnsi="Arial" w:cs="Arial"/>
          <w:sz w:val="20"/>
          <w:szCs w:val="20"/>
        </w:rPr>
        <w:t>Nazwa reklamowanego środka spożywczego:……………………………………………………………</w:t>
      </w:r>
    </w:p>
    <w:p w14:paraId="3D00D5EC" w14:textId="77777777" w:rsidR="00AD6998" w:rsidRDefault="00AD6998" w:rsidP="00AD6998">
      <w:pPr>
        <w:spacing w:after="0"/>
        <w:jc w:val="both"/>
        <w:rPr>
          <w:rFonts w:ascii="Arial" w:hAnsi="Arial" w:cs="Arial"/>
          <w:sz w:val="20"/>
          <w:szCs w:val="20"/>
        </w:rPr>
      </w:pPr>
      <w:r>
        <w:rPr>
          <w:rFonts w:ascii="Arial" w:hAnsi="Arial" w:cs="Arial"/>
          <w:sz w:val="20"/>
          <w:szCs w:val="20"/>
        </w:rPr>
        <w:t>Ilość i wartość reklamowanego środka spożywczego:……………………………………………………</w:t>
      </w:r>
    </w:p>
    <w:p w14:paraId="641B950D" w14:textId="77777777" w:rsidR="00AD6998" w:rsidRDefault="00AD6998" w:rsidP="00AD6998">
      <w:pPr>
        <w:spacing w:after="0"/>
        <w:jc w:val="both"/>
        <w:rPr>
          <w:rFonts w:ascii="Arial" w:hAnsi="Arial" w:cs="Arial"/>
          <w:sz w:val="20"/>
          <w:szCs w:val="20"/>
        </w:rPr>
      </w:pPr>
      <w:r>
        <w:rPr>
          <w:rFonts w:ascii="Arial" w:hAnsi="Arial" w:cs="Arial"/>
          <w:sz w:val="20"/>
          <w:szCs w:val="20"/>
        </w:rPr>
        <w:t>Szczegółowy opis wad jakościowych produktu:………………….........................................................</w:t>
      </w:r>
    </w:p>
    <w:p w14:paraId="1132029F" w14:textId="77777777" w:rsidR="00AD6998" w:rsidRDefault="00AD6998" w:rsidP="00AD6998">
      <w:pPr>
        <w:spacing w:after="0"/>
        <w:jc w:val="both"/>
        <w:rPr>
          <w:rFonts w:ascii="Arial" w:hAnsi="Arial" w:cs="Arial"/>
          <w:sz w:val="20"/>
          <w:szCs w:val="20"/>
        </w:rPr>
      </w:pPr>
      <w:r>
        <w:rPr>
          <w:rFonts w:ascii="Arial" w:hAnsi="Arial" w:cs="Arial"/>
          <w:sz w:val="20"/>
          <w:szCs w:val="20"/>
        </w:rPr>
        <w:t>……………………………………………………………………………………………………………………</w:t>
      </w:r>
    </w:p>
    <w:p w14:paraId="469B3AA5" w14:textId="77777777" w:rsidR="00AD6998" w:rsidRDefault="00AD6998" w:rsidP="00AD6998">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4C259E36" w14:textId="77777777" w:rsidR="00AD6998" w:rsidRDefault="00AD6998" w:rsidP="00AD6998">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5A336864" w14:textId="77777777" w:rsidR="00AD6998" w:rsidRDefault="00AD6998" w:rsidP="00AD6998">
      <w:pPr>
        <w:spacing w:after="0" w:line="240" w:lineRule="auto"/>
        <w:jc w:val="both"/>
        <w:rPr>
          <w:rFonts w:ascii="Arial" w:hAnsi="Arial" w:cs="Arial"/>
          <w:sz w:val="20"/>
          <w:szCs w:val="20"/>
        </w:rPr>
      </w:pPr>
    </w:p>
    <w:p w14:paraId="013897F4" w14:textId="77777777" w:rsidR="00AD6998" w:rsidRDefault="00AD6998" w:rsidP="00D21174">
      <w:pPr>
        <w:numPr>
          <w:ilvl w:val="0"/>
          <w:numId w:val="32"/>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732A1406" w14:textId="77777777" w:rsidR="00AD6998" w:rsidRDefault="00AD6998" w:rsidP="00AD6998">
      <w:pPr>
        <w:spacing w:after="0"/>
        <w:jc w:val="both"/>
        <w:rPr>
          <w:rFonts w:ascii="Arial" w:hAnsi="Arial" w:cs="Arial"/>
          <w:sz w:val="20"/>
          <w:szCs w:val="20"/>
        </w:rPr>
      </w:pPr>
      <w:r>
        <w:rPr>
          <w:rFonts w:ascii="Arial" w:hAnsi="Arial" w:cs="Arial"/>
          <w:sz w:val="20"/>
          <w:szCs w:val="20"/>
        </w:rPr>
        <w:t>Data i dokładna godzina dostawy według zamówienia:……………………………………………………</w:t>
      </w:r>
    </w:p>
    <w:p w14:paraId="304F26B7" w14:textId="77777777" w:rsidR="00AD6998" w:rsidRDefault="00AD6998" w:rsidP="00AD6998">
      <w:pPr>
        <w:spacing w:after="0"/>
        <w:jc w:val="both"/>
        <w:rPr>
          <w:rFonts w:ascii="Arial" w:hAnsi="Arial" w:cs="Arial"/>
          <w:sz w:val="20"/>
          <w:szCs w:val="20"/>
        </w:rPr>
      </w:pPr>
      <w:r>
        <w:rPr>
          <w:rFonts w:ascii="Arial" w:hAnsi="Arial" w:cs="Arial"/>
          <w:sz w:val="20"/>
          <w:szCs w:val="20"/>
        </w:rPr>
        <w:t>Data i dokładna godzina dostawy opóźnionej lub brak dostawy:…………………………………………</w:t>
      </w:r>
    </w:p>
    <w:p w14:paraId="678CF526" w14:textId="77777777" w:rsidR="00AD6998" w:rsidRDefault="00AD6998" w:rsidP="00AD6998">
      <w:pPr>
        <w:spacing w:after="0"/>
        <w:jc w:val="both"/>
        <w:rPr>
          <w:rFonts w:ascii="Arial" w:hAnsi="Arial" w:cs="Arial"/>
          <w:sz w:val="20"/>
          <w:szCs w:val="20"/>
        </w:rPr>
      </w:pPr>
      <w:r>
        <w:rPr>
          <w:rFonts w:ascii="Arial" w:hAnsi="Arial" w:cs="Arial"/>
          <w:sz w:val="20"/>
          <w:szCs w:val="20"/>
        </w:rPr>
        <w:t>Wartość dostawy opóźnionej:…………………………………………………………………………………</w:t>
      </w:r>
    </w:p>
    <w:p w14:paraId="25A59543" w14:textId="77777777" w:rsidR="00AD6998" w:rsidRDefault="00AD6998" w:rsidP="00AD6998">
      <w:pPr>
        <w:spacing w:after="0"/>
        <w:jc w:val="both"/>
        <w:rPr>
          <w:rFonts w:ascii="Arial" w:hAnsi="Arial" w:cs="Arial"/>
          <w:sz w:val="20"/>
          <w:szCs w:val="20"/>
        </w:rPr>
      </w:pPr>
      <w:r>
        <w:rPr>
          <w:rFonts w:ascii="Arial" w:hAnsi="Arial" w:cs="Arial"/>
          <w:sz w:val="20"/>
          <w:szCs w:val="20"/>
        </w:rPr>
        <w:t>Przyjęcie dostawy opóźnionej: tak/nie (niepotrzebne skreślić)</w:t>
      </w:r>
    </w:p>
    <w:p w14:paraId="5C5BF8BD" w14:textId="77777777" w:rsidR="00AD6998" w:rsidRDefault="00AD6998" w:rsidP="00AD6998">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4F625CDA" w14:textId="77777777" w:rsidR="00AD6998" w:rsidRDefault="00AD6998" w:rsidP="00AD6998">
      <w:pPr>
        <w:spacing w:after="0" w:line="240" w:lineRule="auto"/>
        <w:jc w:val="both"/>
        <w:rPr>
          <w:rFonts w:ascii="Arial" w:hAnsi="Arial" w:cs="Arial"/>
          <w:sz w:val="20"/>
          <w:szCs w:val="20"/>
        </w:rPr>
      </w:pPr>
    </w:p>
    <w:p w14:paraId="0B90EA25" w14:textId="77777777" w:rsidR="00AD6998" w:rsidRDefault="00AD6998" w:rsidP="00D21174">
      <w:pPr>
        <w:numPr>
          <w:ilvl w:val="0"/>
          <w:numId w:val="32"/>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517343D7" w14:textId="77777777" w:rsidR="00AD6998" w:rsidRDefault="00AD6998" w:rsidP="00AD6998">
      <w:pPr>
        <w:spacing w:after="0"/>
        <w:jc w:val="both"/>
        <w:rPr>
          <w:rFonts w:ascii="Arial" w:hAnsi="Arial" w:cs="Arial"/>
          <w:sz w:val="20"/>
          <w:szCs w:val="20"/>
        </w:rPr>
      </w:pPr>
      <w:r>
        <w:rPr>
          <w:rFonts w:ascii="Arial" w:hAnsi="Arial" w:cs="Arial"/>
          <w:sz w:val="20"/>
          <w:szCs w:val="20"/>
        </w:rPr>
        <w:t>Nazwa brakującego środka spożywczego:…………………………………………………………………</w:t>
      </w:r>
    </w:p>
    <w:p w14:paraId="4DFE6400" w14:textId="77777777" w:rsidR="00AD6998" w:rsidRDefault="00AD6998" w:rsidP="00AD6998">
      <w:pPr>
        <w:spacing w:after="0"/>
        <w:jc w:val="both"/>
        <w:rPr>
          <w:rFonts w:ascii="Arial" w:hAnsi="Arial" w:cs="Arial"/>
          <w:sz w:val="20"/>
          <w:szCs w:val="20"/>
        </w:rPr>
      </w:pPr>
      <w:r>
        <w:rPr>
          <w:rFonts w:ascii="Arial" w:hAnsi="Arial" w:cs="Arial"/>
          <w:sz w:val="20"/>
          <w:szCs w:val="20"/>
        </w:rPr>
        <w:t>Ilość i wartość brakującego środka spożywczego:…………………………………………………………</w:t>
      </w:r>
    </w:p>
    <w:p w14:paraId="334F261F" w14:textId="77777777" w:rsidR="00AD6998" w:rsidRDefault="00AD6998" w:rsidP="00AD6998">
      <w:pPr>
        <w:spacing w:after="0"/>
        <w:jc w:val="both"/>
        <w:rPr>
          <w:rFonts w:ascii="Arial" w:hAnsi="Arial" w:cs="Arial"/>
          <w:sz w:val="20"/>
          <w:szCs w:val="20"/>
        </w:rPr>
      </w:pPr>
      <w:r>
        <w:rPr>
          <w:rFonts w:ascii="Arial" w:hAnsi="Arial" w:cs="Arial"/>
          <w:sz w:val="20"/>
          <w:szCs w:val="20"/>
        </w:rPr>
        <w:t>Szczegółowy opis niezgodności:……………………………………………………………………………</w:t>
      </w:r>
    </w:p>
    <w:p w14:paraId="7E765018" w14:textId="77777777" w:rsidR="00AD6998" w:rsidRDefault="00AD6998" w:rsidP="00AD6998">
      <w:pPr>
        <w:spacing w:after="0" w:line="240" w:lineRule="auto"/>
        <w:jc w:val="both"/>
        <w:rPr>
          <w:rFonts w:ascii="Arial" w:hAnsi="Arial" w:cs="Arial"/>
          <w:sz w:val="20"/>
          <w:szCs w:val="20"/>
        </w:rPr>
      </w:pPr>
      <w:r>
        <w:rPr>
          <w:rFonts w:ascii="Arial" w:hAnsi="Arial" w:cs="Arial"/>
          <w:sz w:val="20"/>
          <w:szCs w:val="20"/>
        </w:rPr>
        <w:t>……………………………………………………………………………………………………………</w:t>
      </w:r>
    </w:p>
    <w:p w14:paraId="1BEBAAF2" w14:textId="77777777" w:rsidR="00AD6998" w:rsidRDefault="00AD6998" w:rsidP="00AD6998">
      <w:pPr>
        <w:spacing w:after="0" w:line="240" w:lineRule="auto"/>
        <w:jc w:val="both"/>
        <w:rPr>
          <w:rFonts w:ascii="Arial" w:hAnsi="Arial" w:cs="Arial"/>
          <w:sz w:val="20"/>
          <w:szCs w:val="20"/>
        </w:rPr>
      </w:pPr>
    </w:p>
    <w:p w14:paraId="3B09D411" w14:textId="77777777" w:rsidR="00AD6998" w:rsidRDefault="00AD6998" w:rsidP="00D21174">
      <w:pPr>
        <w:numPr>
          <w:ilvl w:val="0"/>
          <w:numId w:val="32"/>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031954F7" w14:textId="77777777" w:rsidR="00AD6998" w:rsidRDefault="00AD6998" w:rsidP="00AD6998">
      <w:pPr>
        <w:spacing w:after="0" w:line="240" w:lineRule="auto"/>
        <w:jc w:val="both"/>
        <w:rPr>
          <w:rFonts w:ascii="Arial" w:hAnsi="Arial" w:cs="Arial"/>
          <w:sz w:val="20"/>
          <w:szCs w:val="20"/>
        </w:rPr>
      </w:pPr>
      <w:r>
        <w:rPr>
          <w:rFonts w:ascii="Arial" w:hAnsi="Arial" w:cs="Arial"/>
          <w:sz w:val="20"/>
          <w:szCs w:val="20"/>
        </w:rPr>
        <w:t>Wartość dostawy:</w:t>
      </w:r>
    </w:p>
    <w:p w14:paraId="7DDD3176" w14:textId="77777777" w:rsidR="00AD6998" w:rsidRDefault="00AD6998" w:rsidP="00AD6998">
      <w:pPr>
        <w:spacing w:after="0"/>
        <w:jc w:val="both"/>
        <w:rPr>
          <w:rFonts w:ascii="Arial" w:hAnsi="Arial" w:cs="Arial"/>
          <w:sz w:val="20"/>
          <w:szCs w:val="20"/>
        </w:rPr>
      </w:pPr>
      <w:r>
        <w:rPr>
          <w:rFonts w:ascii="Arial" w:hAnsi="Arial" w:cs="Arial"/>
          <w:sz w:val="20"/>
          <w:szCs w:val="20"/>
        </w:rPr>
        <w:t>……………………………………………………………………………………………………………………</w:t>
      </w:r>
    </w:p>
    <w:p w14:paraId="29BF82BE" w14:textId="77777777" w:rsidR="00AD6998" w:rsidRDefault="00AD6998" w:rsidP="00AD6998">
      <w:pPr>
        <w:spacing w:after="0"/>
        <w:jc w:val="both"/>
        <w:rPr>
          <w:rFonts w:ascii="Arial" w:hAnsi="Arial" w:cs="Arial"/>
          <w:sz w:val="20"/>
          <w:szCs w:val="20"/>
        </w:rPr>
      </w:pPr>
      <w:r>
        <w:rPr>
          <w:rFonts w:ascii="Arial" w:hAnsi="Arial" w:cs="Arial"/>
          <w:sz w:val="20"/>
          <w:szCs w:val="20"/>
        </w:rPr>
        <w:t>Szczegółowy opis niezgodności:</w:t>
      </w:r>
    </w:p>
    <w:p w14:paraId="33077BC8" w14:textId="77777777" w:rsidR="00AD6998" w:rsidRDefault="00AD6998" w:rsidP="00AD6998">
      <w:pPr>
        <w:spacing w:after="0"/>
        <w:jc w:val="both"/>
        <w:rPr>
          <w:rFonts w:ascii="Arial" w:hAnsi="Arial" w:cs="Arial"/>
          <w:sz w:val="20"/>
          <w:szCs w:val="20"/>
        </w:rPr>
      </w:pPr>
      <w:r>
        <w:rPr>
          <w:rFonts w:ascii="Arial" w:hAnsi="Arial" w:cs="Arial"/>
          <w:sz w:val="20"/>
          <w:szCs w:val="20"/>
        </w:rPr>
        <w:t>……………………………………………………………………………………………………………………</w:t>
      </w:r>
    </w:p>
    <w:p w14:paraId="41246972" w14:textId="77777777" w:rsidR="00AD6998" w:rsidRDefault="00AD6998" w:rsidP="00AD6998">
      <w:pPr>
        <w:spacing w:after="0"/>
        <w:jc w:val="both"/>
        <w:rPr>
          <w:rFonts w:ascii="Arial" w:hAnsi="Arial" w:cs="Arial"/>
          <w:sz w:val="20"/>
          <w:szCs w:val="20"/>
        </w:rPr>
      </w:pPr>
      <w:r>
        <w:rPr>
          <w:rFonts w:ascii="Arial" w:hAnsi="Arial" w:cs="Arial"/>
          <w:sz w:val="20"/>
          <w:szCs w:val="20"/>
        </w:rPr>
        <w:t>……………………………………………………………………………………………………………………</w:t>
      </w:r>
    </w:p>
    <w:p w14:paraId="2CEE0053" w14:textId="77777777" w:rsidR="00AD6998" w:rsidRDefault="00AD6998" w:rsidP="00AD6998">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418F35B0" w14:textId="77777777" w:rsidR="00AD6998" w:rsidRDefault="00AD6998" w:rsidP="00AD6998">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2E0B69FE" w14:textId="77777777" w:rsidR="00AD6998" w:rsidRDefault="00AD6998" w:rsidP="00AD6998">
      <w:pPr>
        <w:spacing w:after="0" w:line="240" w:lineRule="auto"/>
        <w:jc w:val="both"/>
        <w:rPr>
          <w:rFonts w:ascii="Arial" w:hAnsi="Arial" w:cs="Arial"/>
          <w:sz w:val="20"/>
          <w:szCs w:val="20"/>
        </w:rPr>
      </w:pPr>
    </w:p>
    <w:p w14:paraId="06EE12F0" w14:textId="77777777" w:rsidR="00AD6998" w:rsidRDefault="00AD6998" w:rsidP="00D21174">
      <w:pPr>
        <w:numPr>
          <w:ilvl w:val="0"/>
          <w:numId w:val="32"/>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7659369C" w14:textId="77777777" w:rsidR="00AD6998" w:rsidRDefault="00AD6998" w:rsidP="00AD6998">
      <w:pPr>
        <w:spacing w:after="0" w:line="240" w:lineRule="auto"/>
        <w:jc w:val="both"/>
        <w:rPr>
          <w:rFonts w:ascii="Arial" w:hAnsi="Arial" w:cs="Arial"/>
          <w:sz w:val="20"/>
          <w:szCs w:val="20"/>
        </w:rPr>
      </w:pPr>
      <w:r>
        <w:rPr>
          <w:rFonts w:ascii="Arial" w:hAnsi="Arial" w:cs="Arial"/>
          <w:sz w:val="20"/>
          <w:szCs w:val="20"/>
        </w:rPr>
        <w:t>Wartość dostawy:</w:t>
      </w:r>
    </w:p>
    <w:p w14:paraId="5790EC11" w14:textId="77777777" w:rsidR="00AD6998" w:rsidRDefault="00AD6998" w:rsidP="00AD6998">
      <w:pPr>
        <w:spacing w:after="0"/>
        <w:jc w:val="both"/>
        <w:rPr>
          <w:rFonts w:ascii="Arial" w:hAnsi="Arial" w:cs="Arial"/>
          <w:sz w:val="20"/>
          <w:szCs w:val="20"/>
        </w:rPr>
      </w:pPr>
      <w:r>
        <w:rPr>
          <w:rFonts w:ascii="Arial" w:hAnsi="Arial" w:cs="Arial"/>
          <w:sz w:val="20"/>
          <w:szCs w:val="20"/>
        </w:rPr>
        <w:t>Szczegółowy opis niezgodności:……………………………………………………………………………</w:t>
      </w:r>
    </w:p>
    <w:p w14:paraId="6DBD2981" w14:textId="77777777" w:rsidR="00AD6998" w:rsidRDefault="00AD6998" w:rsidP="00AD6998">
      <w:pPr>
        <w:spacing w:after="0"/>
        <w:jc w:val="both"/>
        <w:rPr>
          <w:rFonts w:ascii="Arial" w:hAnsi="Arial" w:cs="Arial"/>
          <w:sz w:val="20"/>
          <w:szCs w:val="20"/>
        </w:rPr>
      </w:pPr>
      <w:r>
        <w:rPr>
          <w:rFonts w:ascii="Arial" w:hAnsi="Arial" w:cs="Arial"/>
          <w:sz w:val="20"/>
          <w:szCs w:val="20"/>
        </w:rPr>
        <w:t>……………………………………………………………………………………………………….…………</w:t>
      </w:r>
    </w:p>
    <w:p w14:paraId="0CEE3832" w14:textId="77777777" w:rsidR="00AD6998" w:rsidRDefault="00AD6998" w:rsidP="00AD6998">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29EE933B" w14:textId="77777777" w:rsidR="00AD6998" w:rsidRDefault="00AD6998" w:rsidP="00AD6998">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409319B2" w14:textId="77777777" w:rsidR="00AD6998" w:rsidRDefault="00AD6998" w:rsidP="00AD6998">
      <w:pPr>
        <w:spacing w:after="0" w:line="240" w:lineRule="auto"/>
        <w:jc w:val="right"/>
        <w:rPr>
          <w:rFonts w:ascii="Arial" w:hAnsi="Arial" w:cs="Arial"/>
          <w:b/>
          <w:sz w:val="20"/>
          <w:szCs w:val="20"/>
        </w:rPr>
      </w:pPr>
      <w:r>
        <w:rPr>
          <w:rFonts w:ascii="Arial" w:hAnsi="Arial" w:cs="Arial"/>
          <w:b/>
          <w:sz w:val="20"/>
          <w:szCs w:val="20"/>
        </w:rPr>
        <w:t>Kierownik magazynu</w:t>
      </w:r>
    </w:p>
    <w:p w14:paraId="664DA4A4" w14:textId="77777777" w:rsidR="00AD6998" w:rsidRDefault="00AD6998" w:rsidP="00AD6998">
      <w:pPr>
        <w:spacing w:after="0" w:line="240" w:lineRule="auto"/>
        <w:jc w:val="right"/>
        <w:rPr>
          <w:rFonts w:ascii="Arial" w:hAnsi="Arial" w:cs="Arial"/>
          <w:b/>
          <w:sz w:val="20"/>
          <w:szCs w:val="20"/>
        </w:rPr>
      </w:pPr>
    </w:p>
    <w:p w14:paraId="4BB225C2" w14:textId="77777777" w:rsidR="00AD6998" w:rsidRDefault="00AD6998" w:rsidP="00AD6998">
      <w:pPr>
        <w:spacing w:after="0" w:line="240" w:lineRule="auto"/>
        <w:jc w:val="right"/>
        <w:rPr>
          <w:rFonts w:ascii="Arial" w:hAnsi="Arial" w:cs="Arial"/>
          <w:sz w:val="24"/>
          <w:szCs w:val="24"/>
        </w:rPr>
      </w:pPr>
      <w:r>
        <w:rPr>
          <w:rFonts w:ascii="Arial" w:hAnsi="Arial" w:cs="Arial"/>
          <w:b/>
          <w:sz w:val="20"/>
          <w:szCs w:val="20"/>
        </w:rPr>
        <w:t>………………………..</w:t>
      </w:r>
    </w:p>
    <w:p w14:paraId="0C5F58D3" w14:textId="77777777" w:rsidR="00AD6998" w:rsidRDefault="00AD6998" w:rsidP="00AD6998">
      <w:pPr>
        <w:spacing w:after="0"/>
        <w:jc w:val="right"/>
        <w:rPr>
          <w:rFonts w:ascii="Arial" w:hAnsi="Arial" w:cs="Arial"/>
          <w:sz w:val="24"/>
          <w:szCs w:val="24"/>
        </w:rPr>
      </w:pPr>
    </w:p>
    <w:p w14:paraId="40DF45DC" w14:textId="77777777" w:rsidR="00AD6998" w:rsidRDefault="00AD6998" w:rsidP="00AD6998">
      <w:pPr>
        <w:spacing w:after="0" w:line="240" w:lineRule="auto"/>
        <w:rPr>
          <w:rFonts w:ascii="Arial" w:eastAsia="Times New Roman" w:hAnsi="Arial" w:cs="Arial"/>
          <w:color w:val="000000" w:themeColor="text1"/>
          <w:sz w:val="24"/>
          <w:szCs w:val="24"/>
          <w:lang w:eastAsia="pl-PL"/>
        </w:rPr>
        <w:sectPr w:rsidR="00AD6998">
          <w:pgSz w:w="11906" w:h="16838"/>
          <w:pgMar w:top="1417" w:right="1417" w:bottom="1417" w:left="1417" w:header="708" w:footer="708" w:gutter="0"/>
          <w:cols w:space="708"/>
        </w:sectPr>
      </w:pPr>
    </w:p>
    <w:p w14:paraId="5087CD08" w14:textId="77777777" w:rsidR="00AD6998" w:rsidRDefault="00AD6998" w:rsidP="00AD6998">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lastRenderedPageBreak/>
        <w:t>………………., dnia:…………….</w:t>
      </w:r>
    </w:p>
    <w:p w14:paraId="04D18A05" w14:textId="77777777" w:rsidR="00AD6998" w:rsidRDefault="00AD6998" w:rsidP="00AD6998">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 xml:space="preserve">WYKAZ OSÓB </w:t>
      </w:r>
      <w:r>
        <w:rPr>
          <w:rFonts w:ascii="Arial" w:eastAsia="Times New Roman" w:hAnsi="Arial" w:cs="Arial"/>
          <w:bCs/>
          <w:color w:val="FF0000"/>
          <w:spacing w:val="10"/>
          <w:w w:val="130"/>
          <w:kern w:val="3"/>
          <w:sz w:val="24"/>
          <w:szCs w:val="24"/>
          <w:lang w:eastAsia="zh-CN"/>
        </w:rPr>
        <w:t>(</w:t>
      </w:r>
      <w:r>
        <w:rPr>
          <w:rFonts w:ascii="Arial" w:hAnsi="Arial" w:cs="Arial"/>
          <w:color w:val="FF0000"/>
          <w:sz w:val="24"/>
          <w:szCs w:val="24"/>
        </w:rPr>
        <w:t xml:space="preserve">w przypadku  zamówień realizowanych </w:t>
      </w:r>
      <w:r>
        <w:rPr>
          <w:rFonts w:ascii="Arial" w:hAnsi="Arial" w:cs="Arial"/>
          <w:color w:val="FF0000"/>
          <w:sz w:val="24"/>
          <w:szCs w:val="24"/>
        </w:rPr>
        <w:br/>
        <w:t>z wyłączeniem ustawy prawo zamówień publicznych nie wykazywać kolumny 3, 4, 5 )</w:t>
      </w:r>
    </w:p>
    <w:p w14:paraId="75A89AAF" w14:textId="77777777" w:rsidR="00AD6998" w:rsidRDefault="00AD6998" w:rsidP="00AD6998">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6043269B" w14:textId="77777777" w:rsidR="00AD6998" w:rsidRDefault="00AD6998" w:rsidP="00AD6998">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0B2CEC0B" w14:textId="77777777" w:rsidR="00AD6998" w:rsidRDefault="00AD6998" w:rsidP="00AD6998">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55680C68" w14:textId="77777777" w:rsidR="00AD6998" w:rsidRDefault="00AD6998" w:rsidP="00AD6998">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13B0C448" w14:textId="77777777" w:rsidR="00AD6998" w:rsidRDefault="00AD6998" w:rsidP="00AD6998">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7F66B11B" w14:textId="77777777" w:rsidR="00AD6998" w:rsidRDefault="00AD6998" w:rsidP="00AD6998">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21A5466E" w14:textId="77777777" w:rsidR="00AD6998" w:rsidRDefault="00AD6998" w:rsidP="00AD6998">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AD6998" w14:paraId="4D8E12F9" w14:textId="77777777" w:rsidTr="004A4157">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5C8BB9E8" w14:textId="77777777" w:rsidR="00AD6998" w:rsidRDefault="00AD6998" w:rsidP="004A4157">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7767F236" w14:textId="77777777" w:rsidR="00AD6998" w:rsidRDefault="00AD6998" w:rsidP="004A4157">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69C40843" w14:textId="77777777" w:rsidR="00AD6998" w:rsidRDefault="00AD6998" w:rsidP="004A4157">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07DDBEB" w14:textId="77777777" w:rsidR="00AD6998" w:rsidRDefault="00AD6998" w:rsidP="004A4157">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6A773A" w14:textId="77777777" w:rsidR="00AD6998" w:rsidRDefault="00AD6998" w:rsidP="004A4157">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6CB007" w14:textId="77777777" w:rsidR="00AD6998" w:rsidRDefault="00AD6998" w:rsidP="004A4157">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66A9F314" w14:textId="77777777" w:rsidR="00AD6998" w:rsidRDefault="00AD6998" w:rsidP="004A4157">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20DF2DBE" w14:textId="77777777" w:rsidR="00AD6998" w:rsidRDefault="00AD6998" w:rsidP="004A4157">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2CEAA5F2" w14:textId="77777777" w:rsidR="00AD6998" w:rsidRDefault="00AD6998" w:rsidP="004A4157">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0ECF92D" w14:textId="77777777" w:rsidR="00AD6998" w:rsidRDefault="00AD6998" w:rsidP="004A4157">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5E1FF908" w14:textId="77777777" w:rsidR="00AD6998" w:rsidRDefault="00AD6998" w:rsidP="004A4157">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0BA17EE7" w14:textId="77777777" w:rsidR="00AD6998" w:rsidRDefault="00AD6998" w:rsidP="004A4157">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AD6998" w14:paraId="0888A8CB" w14:textId="77777777" w:rsidTr="004A4157">
        <w:trPr>
          <w:trHeight w:val="217"/>
        </w:trPr>
        <w:tc>
          <w:tcPr>
            <w:tcW w:w="482" w:type="dxa"/>
            <w:tcBorders>
              <w:top w:val="single" w:sz="4" w:space="0" w:color="auto"/>
              <w:left w:val="single" w:sz="4" w:space="0" w:color="auto"/>
              <w:bottom w:val="single" w:sz="4" w:space="0" w:color="auto"/>
              <w:right w:val="single" w:sz="4" w:space="0" w:color="auto"/>
            </w:tcBorders>
            <w:hideMark/>
          </w:tcPr>
          <w:p w14:paraId="5E7AB6FE" w14:textId="77777777" w:rsidR="00AD6998" w:rsidRDefault="00AD6998" w:rsidP="004A4157">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24CB14A1" w14:textId="77777777" w:rsidR="00AD6998" w:rsidRDefault="00AD6998" w:rsidP="004A4157">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1DE31C9D" w14:textId="77777777" w:rsidR="00AD6998" w:rsidRDefault="00AD6998" w:rsidP="004A4157">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2CCD6863" w14:textId="77777777" w:rsidR="00AD6998" w:rsidRDefault="00AD6998" w:rsidP="004A4157">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5F2A5E07" w14:textId="77777777" w:rsidR="00AD6998" w:rsidRDefault="00AD6998" w:rsidP="004A4157">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776617FE" w14:textId="77777777" w:rsidR="00AD6998" w:rsidRDefault="00AD6998" w:rsidP="004A4157">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22B3693B" w14:textId="77777777" w:rsidR="00AD6998" w:rsidRDefault="00AD6998" w:rsidP="004A4157">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57D8BCF2" w14:textId="77777777" w:rsidR="00AD6998" w:rsidRDefault="00AD6998" w:rsidP="004A4157">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30D578D1" w14:textId="77777777" w:rsidR="00AD6998" w:rsidRDefault="00AD6998" w:rsidP="004A4157">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AD6998" w14:paraId="200F9D35" w14:textId="77777777" w:rsidTr="004A4157">
        <w:trPr>
          <w:trHeight w:val="248"/>
        </w:trPr>
        <w:tc>
          <w:tcPr>
            <w:tcW w:w="482" w:type="dxa"/>
            <w:tcBorders>
              <w:top w:val="single" w:sz="4" w:space="0" w:color="auto"/>
              <w:left w:val="single" w:sz="4" w:space="0" w:color="auto"/>
              <w:bottom w:val="single" w:sz="4" w:space="0" w:color="auto"/>
              <w:right w:val="single" w:sz="4" w:space="0" w:color="auto"/>
            </w:tcBorders>
            <w:hideMark/>
          </w:tcPr>
          <w:p w14:paraId="7DC0366E" w14:textId="77777777" w:rsidR="00AD6998" w:rsidRDefault="00AD6998" w:rsidP="004A4157">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51F50D20" w14:textId="77777777" w:rsidR="00AD6998" w:rsidRDefault="00AD6998" w:rsidP="004A4157">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41056582" w14:textId="77777777" w:rsidR="00AD6998" w:rsidRDefault="00AD6998" w:rsidP="004A4157">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071400C0" w14:textId="77777777" w:rsidR="00AD6998" w:rsidRDefault="00AD6998" w:rsidP="004A4157">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256D7508" w14:textId="77777777" w:rsidR="00AD6998" w:rsidRDefault="00AD6998" w:rsidP="004A4157">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732F7EFB" w14:textId="77777777" w:rsidR="00AD6998" w:rsidRDefault="00AD6998" w:rsidP="004A4157">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0027638A" w14:textId="77777777" w:rsidR="00AD6998" w:rsidRDefault="00AD6998" w:rsidP="004A4157">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02225E75" w14:textId="77777777" w:rsidR="00AD6998" w:rsidRDefault="00AD6998" w:rsidP="004A4157">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B8E6041" w14:textId="77777777" w:rsidR="00AD6998" w:rsidRDefault="00AD6998" w:rsidP="004A4157">
            <w:pPr>
              <w:spacing w:after="0" w:line="240" w:lineRule="auto"/>
              <w:jc w:val="center"/>
              <w:rPr>
                <w:rFonts w:ascii="Arial" w:eastAsia="Calibri" w:hAnsi="Arial" w:cs="Arial"/>
                <w:color w:val="000000" w:themeColor="text1"/>
              </w:rPr>
            </w:pPr>
          </w:p>
        </w:tc>
      </w:tr>
      <w:tr w:rsidR="00AD6998" w14:paraId="7C1E2BB4" w14:textId="77777777" w:rsidTr="004A4157">
        <w:trPr>
          <w:trHeight w:val="263"/>
        </w:trPr>
        <w:tc>
          <w:tcPr>
            <w:tcW w:w="482" w:type="dxa"/>
            <w:tcBorders>
              <w:top w:val="single" w:sz="4" w:space="0" w:color="auto"/>
              <w:left w:val="single" w:sz="4" w:space="0" w:color="auto"/>
              <w:bottom w:val="single" w:sz="4" w:space="0" w:color="auto"/>
              <w:right w:val="single" w:sz="4" w:space="0" w:color="auto"/>
            </w:tcBorders>
            <w:hideMark/>
          </w:tcPr>
          <w:p w14:paraId="120EBAC5" w14:textId="77777777" w:rsidR="00AD6998" w:rsidRDefault="00AD6998" w:rsidP="004A4157">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5A1FDA1A" w14:textId="77777777" w:rsidR="00AD6998" w:rsidRDefault="00AD6998" w:rsidP="004A4157">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12FEFCAD" w14:textId="77777777" w:rsidR="00AD6998" w:rsidRDefault="00AD6998" w:rsidP="004A4157">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B303B88" w14:textId="77777777" w:rsidR="00AD6998" w:rsidRDefault="00AD6998" w:rsidP="004A4157">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6468C392" w14:textId="77777777" w:rsidR="00AD6998" w:rsidRDefault="00AD6998" w:rsidP="004A4157">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222398D9" w14:textId="77777777" w:rsidR="00AD6998" w:rsidRDefault="00AD6998" w:rsidP="004A4157">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4AAB8A62" w14:textId="77777777" w:rsidR="00AD6998" w:rsidRDefault="00AD6998" w:rsidP="004A4157">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31E8AB5E" w14:textId="77777777" w:rsidR="00AD6998" w:rsidRDefault="00AD6998" w:rsidP="004A4157">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602FFDA" w14:textId="77777777" w:rsidR="00AD6998" w:rsidRDefault="00AD6998" w:rsidP="004A4157">
            <w:pPr>
              <w:spacing w:after="0" w:line="240" w:lineRule="auto"/>
              <w:jc w:val="center"/>
              <w:rPr>
                <w:rFonts w:ascii="Arial" w:eastAsia="Calibri" w:hAnsi="Arial" w:cs="Arial"/>
                <w:color w:val="000000" w:themeColor="text1"/>
              </w:rPr>
            </w:pPr>
          </w:p>
        </w:tc>
      </w:tr>
      <w:tr w:rsidR="00AD6998" w14:paraId="328E1080" w14:textId="77777777" w:rsidTr="004A4157">
        <w:trPr>
          <w:trHeight w:val="263"/>
        </w:trPr>
        <w:tc>
          <w:tcPr>
            <w:tcW w:w="482" w:type="dxa"/>
            <w:tcBorders>
              <w:top w:val="single" w:sz="4" w:space="0" w:color="auto"/>
              <w:left w:val="single" w:sz="4" w:space="0" w:color="auto"/>
              <w:bottom w:val="single" w:sz="4" w:space="0" w:color="auto"/>
              <w:right w:val="single" w:sz="4" w:space="0" w:color="auto"/>
            </w:tcBorders>
            <w:hideMark/>
          </w:tcPr>
          <w:p w14:paraId="2C7F8C9B" w14:textId="77777777" w:rsidR="00AD6998" w:rsidRDefault="00AD6998" w:rsidP="004A4157">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3441E5A9" w14:textId="77777777" w:rsidR="00AD6998" w:rsidRDefault="00AD6998" w:rsidP="004A4157">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5F144595" w14:textId="77777777" w:rsidR="00AD6998" w:rsidRDefault="00AD6998" w:rsidP="004A4157">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27BE4005" w14:textId="77777777" w:rsidR="00AD6998" w:rsidRDefault="00AD6998" w:rsidP="004A4157">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48AABFF4" w14:textId="77777777" w:rsidR="00AD6998" w:rsidRDefault="00AD6998" w:rsidP="004A4157">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5992E010" w14:textId="77777777" w:rsidR="00AD6998" w:rsidRDefault="00AD6998" w:rsidP="004A4157">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2AA9948" w14:textId="77777777" w:rsidR="00AD6998" w:rsidRDefault="00AD6998" w:rsidP="004A4157">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5C74656" w14:textId="77777777" w:rsidR="00AD6998" w:rsidRDefault="00AD6998" w:rsidP="004A4157">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8E2095E" w14:textId="77777777" w:rsidR="00AD6998" w:rsidRDefault="00AD6998" w:rsidP="004A4157">
            <w:pPr>
              <w:spacing w:after="0" w:line="240" w:lineRule="auto"/>
              <w:jc w:val="center"/>
              <w:rPr>
                <w:rFonts w:ascii="Arial" w:eastAsia="Calibri" w:hAnsi="Arial" w:cs="Arial"/>
                <w:color w:val="000000" w:themeColor="text1"/>
              </w:rPr>
            </w:pPr>
          </w:p>
        </w:tc>
      </w:tr>
      <w:tr w:rsidR="00AD6998" w14:paraId="53CCDBB0" w14:textId="77777777" w:rsidTr="004A4157">
        <w:trPr>
          <w:trHeight w:val="248"/>
        </w:trPr>
        <w:tc>
          <w:tcPr>
            <w:tcW w:w="482" w:type="dxa"/>
            <w:tcBorders>
              <w:top w:val="single" w:sz="4" w:space="0" w:color="auto"/>
              <w:left w:val="single" w:sz="4" w:space="0" w:color="auto"/>
              <w:bottom w:val="single" w:sz="4" w:space="0" w:color="auto"/>
              <w:right w:val="single" w:sz="4" w:space="0" w:color="auto"/>
            </w:tcBorders>
            <w:hideMark/>
          </w:tcPr>
          <w:p w14:paraId="0F1BBE91" w14:textId="77777777" w:rsidR="00AD6998" w:rsidRDefault="00AD6998" w:rsidP="004A4157">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366A7FC4" w14:textId="77777777" w:rsidR="00AD6998" w:rsidRDefault="00AD6998" w:rsidP="004A4157">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2EB459CC" w14:textId="77777777" w:rsidR="00AD6998" w:rsidRDefault="00AD6998" w:rsidP="004A4157">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7E5A78C" w14:textId="77777777" w:rsidR="00AD6998" w:rsidRDefault="00AD6998" w:rsidP="004A4157">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205987CB" w14:textId="77777777" w:rsidR="00AD6998" w:rsidRDefault="00AD6998" w:rsidP="004A4157">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25BB39BC" w14:textId="77777777" w:rsidR="00AD6998" w:rsidRDefault="00AD6998" w:rsidP="004A4157">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1AA2A39C" w14:textId="77777777" w:rsidR="00AD6998" w:rsidRDefault="00AD6998" w:rsidP="004A4157">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C6B67FE" w14:textId="77777777" w:rsidR="00AD6998" w:rsidRDefault="00AD6998" w:rsidP="004A4157">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F8170AF" w14:textId="77777777" w:rsidR="00AD6998" w:rsidRDefault="00AD6998" w:rsidP="004A4157">
            <w:pPr>
              <w:spacing w:after="0" w:line="240" w:lineRule="auto"/>
              <w:jc w:val="center"/>
              <w:rPr>
                <w:rFonts w:ascii="Arial" w:eastAsia="Calibri" w:hAnsi="Arial" w:cs="Arial"/>
                <w:color w:val="000000" w:themeColor="text1"/>
              </w:rPr>
            </w:pPr>
          </w:p>
        </w:tc>
      </w:tr>
      <w:tr w:rsidR="00AD6998" w14:paraId="3D04DBA0" w14:textId="77777777" w:rsidTr="004A4157">
        <w:trPr>
          <w:trHeight w:val="248"/>
        </w:trPr>
        <w:tc>
          <w:tcPr>
            <w:tcW w:w="482" w:type="dxa"/>
            <w:tcBorders>
              <w:top w:val="single" w:sz="4" w:space="0" w:color="auto"/>
              <w:left w:val="single" w:sz="4" w:space="0" w:color="auto"/>
              <w:bottom w:val="single" w:sz="4" w:space="0" w:color="auto"/>
              <w:right w:val="single" w:sz="4" w:space="0" w:color="auto"/>
            </w:tcBorders>
            <w:hideMark/>
          </w:tcPr>
          <w:p w14:paraId="7514E15A" w14:textId="77777777" w:rsidR="00AD6998" w:rsidRDefault="00AD6998" w:rsidP="004A4157">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3D16218C" w14:textId="77777777" w:rsidR="00AD6998" w:rsidRDefault="00AD6998" w:rsidP="004A4157">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1511C869" w14:textId="77777777" w:rsidR="00AD6998" w:rsidRDefault="00AD6998" w:rsidP="004A4157">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664221BC" w14:textId="77777777" w:rsidR="00AD6998" w:rsidRDefault="00AD6998" w:rsidP="004A4157">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2150EFA" w14:textId="77777777" w:rsidR="00AD6998" w:rsidRDefault="00AD6998" w:rsidP="004A4157">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4CEC52F4" w14:textId="77777777" w:rsidR="00AD6998" w:rsidRDefault="00AD6998" w:rsidP="004A4157">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21373515" w14:textId="77777777" w:rsidR="00AD6998" w:rsidRDefault="00AD6998" w:rsidP="004A4157">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DFC2352" w14:textId="77777777" w:rsidR="00AD6998" w:rsidRDefault="00AD6998" w:rsidP="004A4157">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CE3DF93" w14:textId="77777777" w:rsidR="00AD6998" w:rsidRDefault="00AD6998" w:rsidP="004A4157">
            <w:pPr>
              <w:spacing w:after="0" w:line="240" w:lineRule="auto"/>
              <w:jc w:val="center"/>
              <w:rPr>
                <w:rFonts w:ascii="Arial" w:eastAsia="Calibri" w:hAnsi="Arial" w:cs="Arial"/>
                <w:color w:val="000000" w:themeColor="text1"/>
              </w:rPr>
            </w:pPr>
          </w:p>
        </w:tc>
      </w:tr>
    </w:tbl>
    <w:p w14:paraId="7E6A5F10" w14:textId="77777777" w:rsidR="00AD6998" w:rsidRDefault="00AD6998" w:rsidP="00AD6998">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51CDF620" w14:textId="77777777" w:rsidR="00AD6998" w:rsidRDefault="00AD6998" w:rsidP="00AD6998">
      <w:pPr>
        <w:jc w:val="right"/>
        <w:rPr>
          <w:rFonts w:ascii="Arial" w:eastAsia="Calibri" w:hAnsi="Arial" w:cs="Arial"/>
          <w:color w:val="000000" w:themeColor="text1"/>
        </w:rPr>
      </w:pPr>
      <w:r>
        <w:rPr>
          <w:rFonts w:ascii="Arial" w:eastAsia="Calibri" w:hAnsi="Arial" w:cs="Arial"/>
          <w:color w:val="000000" w:themeColor="text1"/>
        </w:rPr>
        <w:t>………………., dnia ……………………………..</w:t>
      </w:r>
    </w:p>
    <w:p w14:paraId="656819A4" w14:textId="77777777" w:rsidR="00AD6998" w:rsidRDefault="00AD6998" w:rsidP="00AD6998">
      <w:pPr>
        <w:spacing w:after="0"/>
        <w:jc w:val="right"/>
        <w:rPr>
          <w:rFonts w:ascii="Arial" w:eastAsia="Calibri" w:hAnsi="Arial" w:cs="Arial"/>
          <w:color w:val="000000" w:themeColor="text1"/>
        </w:rPr>
      </w:pPr>
      <w:r>
        <w:rPr>
          <w:rFonts w:ascii="Arial" w:eastAsia="Calibri" w:hAnsi="Arial" w:cs="Arial"/>
          <w:color w:val="000000" w:themeColor="text1"/>
        </w:rPr>
        <w:t>………………………………………………………………………………………………..</w:t>
      </w:r>
    </w:p>
    <w:p w14:paraId="65AC979F" w14:textId="77777777" w:rsidR="00AD6998" w:rsidRDefault="00AD6998" w:rsidP="00AD6998">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29418FF2" w14:textId="77777777" w:rsidR="00AD6998" w:rsidRDefault="00AD6998" w:rsidP="00AD6998">
      <w:pPr>
        <w:spacing w:after="0" w:line="240" w:lineRule="auto"/>
        <w:ind w:left="8505"/>
        <w:jc w:val="center"/>
        <w:rPr>
          <w:rFonts w:ascii="Arial" w:eastAsia="Calibri" w:hAnsi="Arial" w:cs="Arial"/>
          <w:color w:val="000000" w:themeColor="text1"/>
          <w:sz w:val="18"/>
          <w:szCs w:val="18"/>
        </w:rPr>
      </w:pPr>
    </w:p>
    <w:p w14:paraId="533C00F1" w14:textId="77777777" w:rsidR="00AD6998" w:rsidRDefault="00AD6998" w:rsidP="00AD6998">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3FFD0913" w14:textId="77777777" w:rsidR="00AD6998" w:rsidRDefault="00AD6998" w:rsidP="00AD6998">
      <w:pPr>
        <w:spacing w:after="40" w:line="240" w:lineRule="auto"/>
        <w:jc w:val="both"/>
        <w:rPr>
          <w:rFonts w:ascii="Arial" w:eastAsia="Times New Roman" w:hAnsi="Arial" w:cs="Arial"/>
          <w:color w:val="000000" w:themeColor="text1"/>
          <w:sz w:val="24"/>
          <w:szCs w:val="24"/>
          <w:lang w:eastAsia="pl-PL"/>
        </w:rPr>
      </w:pPr>
    </w:p>
    <w:p w14:paraId="6951EA7A" w14:textId="77777777" w:rsidR="00AD6998" w:rsidRDefault="00AD6998" w:rsidP="00AD6998">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069D3C97" w14:textId="77777777" w:rsidR="00AD6998" w:rsidRDefault="00AD6998" w:rsidP="00AD6998">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592A2068" w14:textId="77777777" w:rsidR="00AD6998" w:rsidRDefault="00AD6998" w:rsidP="00AD6998">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402A0E6C" w14:textId="77777777" w:rsidR="00AD6998" w:rsidRDefault="00AD6998" w:rsidP="00AD6998">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28781A81" w14:textId="77777777" w:rsidR="00AD6998" w:rsidRDefault="00AD6998" w:rsidP="00AD6998">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229D9577" w14:textId="77777777" w:rsidR="00AD6998" w:rsidRDefault="00AD6998" w:rsidP="00AD6998">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127BBE77" w14:textId="77777777" w:rsidR="00AD6998" w:rsidRDefault="00AD6998" w:rsidP="00AD6998">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3046929B" w14:textId="77777777" w:rsidR="00AD6998" w:rsidRDefault="00AD6998" w:rsidP="00AD6998">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1E7300B4" w14:textId="77777777" w:rsidR="00AD6998" w:rsidRDefault="00AD6998" w:rsidP="00AD6998">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AD6998" w14:paraId="2C789CFF" w14:textId="77777777" w:rsidTr="004A4157">
        <w:tc>
          <w:tcPr>
            <w:tcW w:w="534" w:type="dxa"/>
            <w:tcBorders>
              <w:top w:val="single" w:sz="4" w:space="0" w:color="auto"/>
              <w:left w:val="single" w:sz="4" w:space="0" w:color="auto"/>
              <w:bottom w:val="single" w:sz="4" w:space="0" w:color="auto"/>
              <w:right w:val="single" w:sz="4" w:space="0" w:color="auto"/>
            </w:tcBorders>
            <w:vAlign w:val="center"/>
            <w:hideMark/>
          </w:tcPr>
          <w:p w14:paraId="3CEEBC4D" w14:textId="77777777" w:rsidR="00AD6998" w:rsidRDefault="00AD6998" w:rsidP="004A4157">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2DBAB7AE" w14:textId="77777777" w:rsidR="00AD6998" w:rsidRDefault="00AD6998" w:rsidP="004A4157">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2562A7" w14:textId="77777777" w:rsidR="00AD6998" w:rsidRDefault="00AD6998" w:rsidP="004A4157">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84695B6" w14:textId="77777777" w:rsidR="00AD6998" w:rsidRDefault="00AD6998" w:rsidP="004A4157">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6EA101B" w14:textId="77777777" w:rsidR="00AD6998" w:rsidRDefault="00AD6998" w:rsidP="004A4157">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AD6998" w14:paraId="7F0D1C87" w14:textId="77777777" w:rsidTr="004A4157">
        <w:tc>
          <w:tcPr>
            <w:tcW w:w="534" w:type="dxa"/>
            <w:tcBorders>
              <w:top w:val="single" w:sz="4" w:space="0" w:color="auto"/>
              <w:left w:val="single" w:sz="4" w:space="0" w:color="auto"/>
              <w:bottom w:val="single" w:sz="4" w:space="0" w:color="auto"/>
              <w:right w:val="single" w:sz="4" w:space="0" w:color="auto"/>
            </w:tcBorders>
            <w:hideMark/>
          </w:tcPr>
          <w:p w14:paraId="2A2BBD87" w14:textId="77777777" w:rsidR="00AD6998" w:rsidRDefault="00AD6998" w:rsidP="004A4157">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6B12A42E" w14:textId="77777777" w:rsidR="00AD6998" w:rsidRDefault="00AD6998" w:rsidP="004A4157">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5316522"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3019CE6"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FECEB56" w14:textId="77777777" w:rsidR="00AD6998" w:rsidRDefault="00AD6998" w:rsidP="004A4157">
            <w:pPr>
              <w:spacing w:after="0" w:line="240" w:lineRule="auto"/>
              <w:jc w:val="center"/>
              <w:rPr>
                <w:rFonts w:ascii="Calibri" w:eastAsia="Calibri" w:hAnsi="Calibri" w:cs="Times New Roman"/>
                <w:color w:val="000000" w:themeColor="text1"/>
              </w:rPr>
            </w:pPr>
          </w:p>
        </w:tc>
      </w:tr>
      <w:tr w:rsidR="00AD6998" w14:paraId="70515738" w14:textId="77777777" w:rsidTr="004A4157">
        <w:tc>
          <w:tcPr>
            <w:tcW w:w="534" w:type="dxa"/>
            <w:tcBorders>
              <w:top w:val="single" w:sz="4" w:space="0" w:color="auto"/>
              <w:left w:val="single" w:sz="4" w:space="0" w:color="auto"/>
              <w:bottom w:val="single" w:sz="4" w:space="0" w:color="auto"/>
              <w:right w:val="single" w:sz="4" w:space="0" w:color="auto"/>
            </w:tcBorders>
            <w:hideMark/>
          </w:tcPr>
          <w:p w14:paraId="350C6287" w14:textId="77777777" w:rsidR="00AD6998" w:rsidRDefault="00AD6998" w:rsidP="004A4157">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372C95B5" w14:textId="77777777" w:rsidR="00AD6998" w:rsidRDefault="00AD6998" w:rsidP="004A4157">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478113A"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D39BB0E"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AC9F1E3" w14:textId="77777777" w:rsidR="00AD6998" w:rsidRDefault="00AD6998" w:rsidP="004A4157">
            <w:pPr>
              <w:spacing w:after="0" w:line="240" w:lineRule="auto"/>
              <w:jc w:val="center"/>
              <w:rPr>
                <w:rFonts w:ascii="Calibri" w:eastAsia="Calibri" w:hAnsi="Calibri" w:cs="Times New Roman"/>
                <w:color w:val="000000" w:themeColor="text1"/>
              </w:rPr>
            </w:pPr>
          </w:p>
        </w:tc>
      </w:tr>
      <w:tr w:rsidR="00AD6998" w14:paraId="6950B868" w14:textId="77777777" w:rsidTr="004A4157">
        <w:tc>
          <w:tcPr>
            <w:tcW w:w="534" w:type="dxa"/>
            <w:tcBorders>
              <w:top w:val="single" w:sz="4" w:space="0" w:color="auto"/>
              <w:left w:val="single" w:sz="4" w:space="0" w:color="auto"/>
              <w:bottom w:val="single" w:sz="4" w:space="0" w:color="auto"/>
              <w:right w:val="single" w:sz="4" w:space="0" w:color="auto"/>
            </w:tcBorders>
            <w:hideMark/>
          </w:tcPr>
          <w:p w14:paraId="7B8C03AA" w14:textId="77777777" w:rsidR="00AD6998" w:rsidRDefault="00AD6998" w:rsidP="004A4157">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45758891" w14:textId="77777777" w:rsidR="00AD6998" w:rsidRDefault="00AD6998" w:rsidP="004A4157">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9050D99"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1E78823"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A5E9397" w14:textId="77777777" w:rsidR="00AD6998" w:rsidRDefault="00AD6998" w:rsidP="004A4157">
            <w:pPr>
              <w:spacing w:after="0" w:line="240" w:lineRule="auto"/>
              <w:jc w:val="center"/>
              <w:rPr>
                <w:rFonts w:ascii="Calibri" w:eastAsia="Calibri" w:hAnsi="Calibri" w:cs="Times New Roman"/>
                <w:color w:val="000000" w:themeColor="text1"/>
              </w:rPr>
            </w:pPr>
          </w:p>
        </w:tc>
      </w:tr>
      <w:tr w:rsidR="00AD6998" w14:paraId="5BEA1D85" w14:textId="77777777" w:rsidTr="004A4157">
        <w:tc>
          <w:tcPr>
            <w:tcW w:w="534" w:type="dxa"/>
            <w:tcBorders>
              <w:top w:val="single" w:sz="4" w:space="0" w:color="auto"/>
              <w:left w:val="single" w:sz="4" w:space="0" w:color="auto"/>
              <w:bottom w:val="single" w:sz="4" w:space="0" w:color="auto"/>
              <w:right w:val="single" w:sz="4" w:space="0" w:color="auto"/>
            </w:tcBorders>
            <w:hideMark/>
          </w:tcPr>
          <w:p w14:paraId="58BF6298" w14:textId="77777777" w:rsidR="00AD6998" w:rsidRDefault="00AD6998" w:rsidP="004A4157">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413641E0" w14:textId="77777777" w:rsidR="00AD6998" w:rsidRDefault="00AD6998" w:rsidP="004A4157">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98A145A"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13BA2B4"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7DD9D59" w14:textId="77777777" w:rsidR="00AD6998" w:rsidRDefault="00AD6998" w:rsidP="004A4157">
            <w:pPr>
              <w:spacing w:after="0" w:line="240" w:lineRule="auto"/>
              <w:jc w:val="center"/>
              <w:rPr>
                <w:rFonts w:ascii="Calibri" w:eastAsia="Calibri" w:hAnsi="Calibri" w:cs="Times New Roman"/>
                <w:color w:val="000000" w:themeColor="text1"/>
              </w:rPr>
            </w:pPr>
          </w:p>
        </w:tc>
      </w:tr>
      <w:tr w:rsidR="00AD6998" w14:paraId="3D5FCE70" w14:textId="77777777" w:rsidTr="004A4157">
        <w:tc>
          <w:tcPr>
            <w:tcW w:w="534" w:type="dxa"/>
            <w:tcBorders>
              <w:top w:val="single" w:sz="4" w:space="0" w:color="auto"/>
              <w:left w:val="single" w:sz="4" w:space="0" w:color="auto"/>
              <w:bottom w:val="single" w:sz="4" w:space="0" w:color="auto"/>
              <w:right w:val="single" w:sz="4" w:space="0" w:color="auto"/>
            </w:tcBorders>
            <w:hideMark/>
          </w:tcPr>
          <w:p w14:paraId="3F7B6E61" w14:textId="77777777" w:rsidR="00AD6998" w:rsidRDefault="00AD6998" w:rsidP="004A4157">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7D464AC3" w14:textId="77777777" w:rsidR="00AD6998" w:rsidRDefault="00AD6998" w:rsidP="004A4157">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CAF1EA4"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5374089"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3B3A223" w14:textId="77777777" w:rsidR="00AD6998" w:rsidRDefault="00AD6998" w:rsidP="004A4157">
            <w:pPr>
              <w:spacing w:after="0" w:line="240" w:lineRule="auto"/>
              <w:jc w:val="center"/>
              <w:rPr>
                <w:rFonts w:ascii="Calibri" w:eastAsia="Calibri" w:hAnsi="Calibri" w:cs="Times New Roman"/>
                <w:color w:val="000000" w:themeColor="text1"/>
              </w:rPr>
            </w:pPr>
          </w:p>
        </w:tc>
      </w:tr>
      <w:tr w:rsidR="00AD6998" w14:paraId="6A862172" w14:textId="77777777" w:rsidTr="004A4157">
        <w:tc>
          <w:tcPr>
            <w:tcW w:w="534" w:type="dxa"/>
            <w:tcBorders>
              <w:top w:val="single" w:sz="4" w:space="0" w:color="auto"/>
              <w:left w:val="single" w:sz="4" w:space="0" w:color="auto"/>
              <w:bottom w:val="single" w:sz="4" w:space="0" w:color="auto"/>
              <w:right w:val="single" w:sz="4" w:space="0" w:color="auto"/>
            </w:tcBorders>
            <w:hideMark/>
          </w:tcPr>
          <w:p w14:paraId="1F7F8198" w14:textId="77777777" w:rsidR="00AD6998" w:rsidRDefault="00AD6998" w:rsidP="004A4157">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799B7510" w14:textId="77777777" w:rsidR="00AD6998" w:rsidRDefault="00AD6998" w:rsidP="004A4157">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BE6E6A4"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42AF6EC" w14:textId="77777777" w:rsidR="00AD6998" w:rsidRDefault="00AD6998" w:rsidP="004A4157">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F4F914E" w14:textId="77777777" w:rsidR="00AD6998" w:rsidRDefault="00AD6998" w:rsidP="004A4157">
            <w:pPr>
              <w:spacing w:after="0" w:line="240" w:lineRule="auto"/>
              <w:jc w:val="center"/>
              <w:rPr>
                <w:rFonts w:ascii="Calibri" w:eastAsia="Calibri" w:hAnsi="Calibri" w:cs="Times New Roman"/>
                <w:color w:val="000000" w:themeColor="text1"/>
              </w:rPr>
            </w:pPr>
          </w:p>
        </w:tc>
      </w:tr>
    </w:tbl>
    <w:p w14:paraId="36BDF086" w14:textId="77777777" w:rsidR="00AD6998" w:rsidRDefault="00AD6998" w:rsidP="00AD6998">
      <w:pPr>
        <w:spacing w:after="0"/>
        <w:jc w:val="right"/>
        <w:rPr>
          <w:rFonts w:ascii="Calibri" w:eastAsia="Calibri" w:hAnsi="Calibri" w:cs="Times New Roman"/>
          <w:color w:val="000000" w:themeColor="text1"/>
        </w:rPr>
      </w:pPr>
    </w:p>
    <w:p w14:paraId="2FC123EA" w14:textId="77777777" w:rsidR="00AD6998" w:rsidRDefault="00AD6998" w:rsidP="00AD6998">
      <w:pPr>
        <w:spacing w:after="0"/>
        <w:jc w:val="right"/>
        <w:rPr>
          <w:rFonts w:ascii="Calibri" w:eastAsia="Calibri" w:hAnsi="Calibri" w:cs="Times New Roman"/>
          <w:color w:val="000000" w:themeColor="text1"/>
        </w:rPr>
      </w:pPr>
    </w:p>
    <w:p w14:paraId="1F8B9CAE" w14:textId="77777777" w:rsidR="00AD6998" w:rsidRDefault="00AD6998" w:rsidP="00AD6998">
      <w:pPr>
        <w:spacing w:after="0"/>
        <w:jc w:val="right"/>
        <w:rPr>
          <w:rFonts w:ascii="Calibri" w:eastAsia="Calibri" w:hAnsi="Calibri" w:cs="Times New Roman"/>
          <w:color w:val="000000" w:themeColor="text1"/>
        </w:rPr>
      </w:pPr>
    </w:p>
    <w:p w14:paraId="4A067C6D" w14:textId="77777777" w:rsidR="00AD6998" w:rsidRDefault="00AD6998" w:rsidP="00AD6998">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75E04ACB" w14:textId="77777777" w:rsidR="00AD6998" w:rsidRDefault="00AD6998" w:rsidP="00AD6998">
      <w:pPr>
        <w:spacing w:after="0" w:line="240" w:lineRule="auto"/>
        <w:ind w:left="8505"/>
        <w:jc w:val="center"/>
        <w:rPr>
          <w:rFonts w:ascii="Arial" w:eastAsia="Times New Roman" w:hAnsi="Arial" w:cs="Arial"/>
          <w:b/>
          <w:i/>
          <w:color w:val="000000" w:themeColor="text1"/>
          <w:sz w:val="20"/>
          <w:szCs w:val="20"/>
          <w:lang w:eastAsia="pl-PL"/>
        </w:rPr>
      </w:pPr>
      <w:r>
        <w:rPr>
          <w:rFonts w:ascii="Arial" w:eastAsia="Calibri" w:hAnsi="Arial" w:cs="Arial"/>
          <w:color w:val="000000" w:themeColor="text1"/>
          <w:sz w:val="18"/>
          <w:szCs w:val="18"/>
        </w:rPr>
        <w:t>(pieczęć i podpis Wykonawcy)</w:t>
      </w:r>
    </w:p>
    <w:p w14:paraId="38A24ED9" w14:textId="77777777" w:rsidR="00AD6998" w:rsidRDefault="00AD6998" w:rsidP="00AD6998">
      <w:pPr>
        <w:spacing w:after="0"/>
        <w:rPr>
          <w:rFonts w:ascii="Arial" w:eastAsia="Times New Roman" w:hAnsi="Arial" w:cs="Arial"/>
          <w:b/>
          <w:i/>
          <w:color w:val="000000" w:themeColor="text1"/>
          <w:sz w:val="20"/>
          <w:szCs w:val="20"/>
          <w:lang w:eastAsia="pl-PL"/>
        </w:rPr>
        <w:sectPr w:rsidR="00AD6998">
          <w:pgSz w:w="16838" w:h="11906" w:orient="landscape"/>
          <w:pgMar w:top="1418" w:right="1418" w:bottom="1418" w:left="1418" w:header="709" w:footer="709" w:gutter="0"/>
          <w:cols w:space="708"/>
        </w:sectPr>
      </w:pPr>
    </w:p>
    <w:p w14:paraId="45B7B379" w14:textId="77777777" w:rsidR="00AD6998" w:rsidRDefault="00AD6998" w:rsidP="00AD6998">
      <w:pPr>
        <w:spacing w:after="0"/>
        <w:jc w:val="right"/>
        <w:rPr>
          <w:rFonts w:ascii="Arial" w:hAnsi="Arial" w:cs="Arial"/>
          <w:sz w:val="24"/>
          <w:szCs w:val="24"/>
        </w:rPr>
      </w:pPr>
      <w:r>
        <w:rPr>
          <w:rFonts w:ascii="Arial" w:hAnsi="Arial" w:cs="Arial"/>
          <w:sz w:val="24"/>
          <w:szCs w:val="24"/>
        </w:rPr>
        <w:lastRenderedPageBreak/>
        <w:t xml:space="preserve">Załącznik nr </w:t>
      </w:r>
    </w:p>
    <w:p w14:paraId="336CFE3A" w14:textId="77777777" w:rsidR="00AD6998" w:rsidRDefault="00AD6998" w:rsidP="00AD6998">
      <w:pPr>
        <w:spacing w:after="0"/>
        <w:jc w:val="right"/>
        <w:rPr>
          <w:rFonts w:ascii="Arial" w:hAnsi="Arial" w:cs="Arial"/>
          <w:b/>
          <w:sz w:val="24"/>
          <w:szCs w:val="24"/>
        </w:rPr>
      </w:pPr>
    </w:p>
    <w:p w14:paraId="7761C5AB" w14:textId="77777777" w:rsidR="00AD6998" w:rsidRDefault="00AD6998" w:rsidP="00AD6998">
      <w:pPr>
        <w:spacing w:after="0"/>
        <w:rPr>
          <w:rFonts w:ascii="Arial" w:hAnsi="Arial" w:cs="Arial"/>
          <w:sz w:val="24"/>
          <w:szCs w:val="24"/>
        </w:rPr>
      </w:pPr>
    </w:p>
    <w:p w14:paraId="7CE91FB6" w14:textId="77777777" w:rsidR="00AD6998" w:rsidRDefault="00AD6998" w:rsidP="00AD6998">
      <w:pPr>
        <w:spacing w:after="0"/>
        <w:rPr>
          <w:rFonts w:ascii="Arial" w:hAnsi="Arial" w:cs="Arial"/>
          <w:sz w:val="24"/>
          <w:szCs w:val="24"/>
        </w:rPr>
      </w:pPr>
      <w:r>
        <w:rPr>
          <w:rFonts w:ascii="Arial" w:hAnsi="Arial" w:cs="Arial"/>
          <w:sz w:val="24"/>
          <w:szCs w:val="24"/>
        </w:rPr>
        <w:t>(nazwa firmy)                                                                                       (data dostawy)                                                                                       ……………………………                                                                 …………………..</w:t>
      </w:r>
    </w:p>
    <w:p w14:paraId="16728D38" w14:textId="77777777" w:rsidR="00AD6998" w:rsidRDefault="00AD6998" w:rsidP="00AD6998">
      <w:pPr>
        <w:spacing w:after="0"/>
        <w:rPr>
          <w:rFonts w:ascii="Arial" w:hAnsi="Arial" w:cs="Arial"/>
          <w:sz w:val="24"/>
          <w:szCs w:val="24"/>
        </w:rPr>
      </w:pPr>
      <w:r>
        <w:rPr>
          <w:rFonts w:ascii="Arial" w:hAnsi="Arial" w:cs="Arial"/>
          <w:sz w:val="24"/>
          <w:szCs w:val="24"/>
        </w:rPr>
        <w:t>…………………………….</w:t>
      </w:r>
    </w:p>
    <w:p w14:paraId="43A059D0" w14:textId="77777777" w:rsidR="00AD6998" w:rsidRDefault="00AD6998" w:rsidP="00AD6998">
      <w:pPr>
        <w:rPr>
          <w:rFonts w:ascii="Arial" w:hAnsi="Arial" w:cs="Arial"/>
          <w:sz w:val="24"/>
          <w:szCs w:val="24"/>
        </w:rPr>
      </w:pPr>
      <w:r>
        <w:rPr>
          <w:rFonts w:ascii="Arial" w:hAnsi="Arial" w:cs="Arial"/>
          <w:sz w:val="24"/>
          <w:szCs w:val="24"/>
        </w:rPr>
        <w:t>……………………………</w:t>
      </w:r>
    </w:p>
    <w:p w14:paraId="79A24A70" w14:textId="77777777" w:rsidR="00AD6998" w:rsidRDefault="00AD6998" w:rsidP="00AD6998">
      <w:pPr>
        <w:spacing w:line="240" w:lineRule="auto"/>
        <w:rPr>
          <w:rFonts w:ascii="Arial" w:hAnsi="Arial" w:cs="Arial"/>
          <w:sz w:val="24"/>
          <w:szCs w:val="24"/>
        </w:rPr>
      </w:pPr>
    </w:p>
    <w:p w14:paraId="620EAEA2" w14:textId="77777777" w:rsidR="00AD6998" w:rsidRDefault="00AD6998" w:rsidP="00AD6998">
      <w:pPr>
        <w:spacing w:line="240" w:lineRule="auto"/>
        <w:jc w:val="center"/>
        <w:rPr>
          <w:rFonts w:ascii="Arial" w:hAnsi="Arial" w:cs="Arial"/>
          <w:b/>
          <w:sz w:val="24"/>
          <w:szCs w:val="24"/>
        </w:rPr>
      </w:pPr>
      <w:r>
        <w:rPr>
          <w:rFonts w:ascii="Arial" w:hAnsi="Arial" w:cs="Arial"/>
          <w:b/>
          <w:sz w:val="24"/>
          <w:szCs w:val="24"/>
        </w:rPr>
        <w:t>PROTOKÓŁ ODBIORU DOSTAWY nr ………………………..</w:t>
      </w:r>
    </w:p>
    <w:p w14:paraId="684E781B" w14:textId="77777777" w:rsidR="00AD6998" w:rsidRDefault="00AD6998" w:rsidP="00AD6998">
      <w:pPr>
        <w:spacing w:line="240" w:lineRule="auto"/>
        <w:jc w:val="center"/>
        <w:rPr>
          <w:rFonts w:ascii="Arial" w:hAnsi="Arial" w:cs="Arial"/>
          <w:b/>
          <w:sz w:val="24"/>
          <w:szCs w:val="24"/>
        </w:rPr>
      </w:pPr>
    </w:p>
    <w:p w14:paraId="25629C4C" w14:textId="77777777" w:rsidR="00AD6998" w:rsidRDefault="00AD6998" w:rsidP="00AD6998">
      <w:pPr>
        <w:spacing w:after="0" w:line="240" w:lineRule="auto"/>
        <w:jc w:val="both"/>
        <w:rPr>
          <w:rFonts w:ascii="Arial" w:hAnsi="Arial" w:cs="Arial"/>
          <w:b/>
          <w:sz w:val="24"/>
          <w:szCs w:val="24"/>
        </w:rPr>
      </w:pPr>
      <w:r>
        <w:rPr>
          <w:rFonts w:ascii="Arial" w:hAnsi="Arial" w:cs="Arial"/>
          <w:b/>
          <w:sz w:val="24"/>
          <w:szCs w:val="24"/>
        </w:rPr>
        <w:t>NABYWCA:</w:t>
      </w:r>
    </w:p>
    <w:p w14:paraId="5312C615" w14:textId="77777777" w:rsidR="00AD6998" w:rsidRDefault="00AD6998" w:rsidP="00AD6998">
      <w:pPr>
        <w:spacing w:after="0" w:line="360" w:lineRule="auto"/>
        <w:rPr>
          <w:rFonts w:ascii="Arial" w:hAnsi="Arial" w:cs="Arial"/>
          <w:sz w:val="24"/>
          <w:szCs w:val="24"/>
        </w:rPr>
      </w:pPr>
      <w:r>
        <w:rPr>
          <w:rFonts w:ascii="Arial" w:hAnsi="Arial" w:cs="Arial"/>
          <w:sz w:val="24"/>
          <w:szCs w:val="24"/>
        </w:rPr>
        <w:t>........................................................................................................................................................................................................................................................................</w:t>
      </w:r>
    </w:p>
    <w:p w14:paraId="1245EF7E" w14:textId="77777777" w:rsidR="00AD6998" w:rsidRDefault="00AD6998" w:rsidP="00AD6998">
      <w:pPr>
        <w:spacing w:after="0" w:line="240" w:lineRule="auto"/>
        <w:jc w:val="both"/>
        <w:rPr>
          <w:rFonts w:ascii="Arial" w:hAnsi="Arial" w:cs="Arial"/>
          <w:sz w:val="24"/>
          <w:szCs w:val="24"/>
        </w:rPr>
      </w:pPr>
      <w:r>
        <w:rPr>
          <w:rFonts w:ascii="Arial" w:hAnsi="Arial" w:cs="Arial"/>
          <w:sz w:val="24"/>
          <w:szCs w:val="24"/>
        </w:rPr>
        <w:t xml:space="preserve">                      </w:t>
      </w:r>
    </w:p>
    <w:p w14:paraId="200182C7" w14:textId="77777777" w:rsidR="00AD6998" w:rsidRDefault="00AD6998" w:rsidP="00AD6998">
      <w:pPr>
        <w:spacing w:after="0" w:line="240" w:lineRule="auto"/>
        <w:jc w:val="both"/>
        <w:rPr>
          <w:rFonts w:ascii="Arial" w:hAnsi="Arial" w:cs="Arial"/>
          <w:sz w:val="24"/>
          <w:szCs w:val="24"/>
        </w:rPr>
      </w:pPr>
    </w:p>
    <w:p w14:paraId="7502C323" w14:textId="77777777" w:rsidR="00AD6998" w:rsidRDefault="00AD6998" w:rsidP="00AD6998">
      <w:pPr>
        <w:spacing w:after="0" w:line="240" w:lineRule="auto"/>
        <w:jc w:val="both"/>
        <w:rPr>
          <w:rFonts w:ascii="Arial" w:hAnsi="Arial" w:cs="Arial"/>
          <w:sz w:val="24"/>
          <w:szCs w:val="24"/>
        </w:rPr>
      </w:pPr>
      <w:r>
        <w:rPr>
          <w:rFonts w:ascii="Arial" w:hAnsi="Arial" w:cs="Arial"/>
          <w:b/>
          <w:sz w:val="24"/>
          <w:szCs w:val="24"/>
        </w:rPr>
        <w:t>ADRES DOSTAWY:</w:t>
      </w:r>
      <w:r>
        <w:rPr>
          <w:rFonts w:ascii="Arial" w:hAnsi="Arial" w:cs="Arial"/>
          <w:sz w:val="24"/>
          <w:szCs w:val="24"/>
        </w:rPr>
        <w:t xml:space="preserve"> </w:t>
      </w:r>
    </w:p>
    <w:p w14:paraId="0605146C" w14:textId="77777777" w:rsidR="00AD6998" w:rsidRDefault="00AD6998" w:rsidP="00AD6998">
      <w:pPr>
        <w:spacing w:after="0" w:line="360" w:lineRule="auto"/>
        <w:rPr>
          <w:rFonts w:ascii="Arial" w:hAnsi="Arial" w:cs="Arial"/>
          <w:sz w:val="24"/>
          <w:szCs w:val="24"/>
        </w:rPr>
      </w:pPr>
      <w:r>
        <w:rPr>
          <w:rFonts w:ascii="Arial" w:hAnsi="Arial" w:cs="Arial"/>
          <w:sz w:val="24"/>
          <w:szCs w:val="24"/>
        </w:rPr>
        <w:t>........................................................................................................................................................................................................................................................................</w:t>
      </w:r>
    </w:p>
    <w:p w14:paraId="0BED2CB5" w14:textId="77777777" w:rsidR="00AD6998" w:rsidRDefault="00AD6998" w:rsidP="00AD6998">
      <w:pPr>
        <w:spacing w:line="240" w:lineRule="auto"/>
        <w:jc w:val="both"/>
        <w:rPr>
          <w:rFonts w:ascii="Arial" w:hAnsi="Arial" w:cs="Arial"/>
          <w:sz w:val="24"/>
          <w:szCs w:val="24"/>
        </w:rPr>
      </w:pPr>
    </w:p>
    <w:tbl>
      <w:tblPr>
        <w:tblStyle w:val="Tabela-Siatka"/>
        <w:tblW w:w="0" w:type="auto"/>
        <w:tblInd w:w="250" w:type="dxa"/>
        <w:tblLayout w:type="fixed"/>
        <w:tblLook w:val="04A0" w:firstRow="1" w:lastRow="0" w:firstColumn="1" w:lastColumn="0" w:noHBand="0" w:noVBand="1"/>
      </w:tblPr>
      <w:tblGrid>
        <w:gridCol w:w="773"/>
        <w:gridCol w:w="2062"/>
        <w:gridCol w:w="851"/>
        <w:gridCol w:w="708"/>
        <w:gridCol w:w="993"/>
        <w:gridCol w:w="708"/>
        <w:gridCol w:w="1134"/>
        <w:gridCol w:w="1733"/>
      </w:tblGrid>
      <w:tr w:rsidR="00AD6998" w14:paraId="3CE831A7" w14:textId="77777777" w:rsidTr="004A4157">
        <w:trPr>
          <w:trHeight w:val="760"/>
        </w:trPr>
        <w:tc>
          <w:tcPr>
            <w:tcW w:w="773" w:type="dxa"/>
            <w:tcBorders>
              <w:top w:val="single" w:sz="4" w:space="0" w:color="auto"/>
              <w:left w:val="single" w:sz="4" w:space="0" w:color="auto"/>
              <w:bottom w:val="single" w:sz="4" w:space="0" w:color="auto"/>
              <w:right w:val="single" w:sz="4" w:space="0" w:color="auto"/>
            </w:tcBorders>
            <w:vAlign w:val="center"/>
            <w:hideMark/>
          </w:tcPr>
          <w:p w14:paraId="24D8DB72" w14:textId="77777777" w:rsidR="00AD6998" w:rsidRDefault="00AD6998" w:rsidP="004A4157">
            <w:pPr>
              <w:jc w:val="center"/>
              <w:rPr>
                <w:rFonts w:ascii="Arial" w:hAnsi="Arial" w:cs="Arial"/>
                <w:b/>
                <w:sz w:val="20"/>
                <w:szCs w:val="20"/>
              </w:rPr>
            </w:pPr>
            <w:r>
              <w:rPr>
                <w:rFonts w:ascii="Arial" w:hAnsi="Arial" w:cs="Arial"/>
                <w:b/>
                <w:sz w:val="20"/>
                <w:szCs w:val="20"/>
              </w:rPr>
              <w:t>Lp.</w:t>
            </w:r>
          </w:p>
        </w:tc>
        <w:tc>
          <w:tcPr>
            <w:tcW w:w="2062" w:type="dxa"/>
            <w:tcBorders>
              <w:top w:val="single" w:sz="4" w:space="0" w:color="auto"/>
              <w:left w:val="single" w:sz="4" w:space="0" w:color="auto"/>
              <w:bottom w:val="single" w:sz="4" w:space="0" w:color="auto"/>
              <w:right w:val="single" w:sz="4" w:space="0" w:color="auto"/>
            </w:tcBorders>
            <w:vAlign w:val="center"/>
            <w:hideMark/>
          </w:tcPr>
          <w:p w14:paraId="2E676707" w14:textId="77777777" w:rsidR="00AD6998" w:rsidRDefault="00AD6998" w:rsidP="004A4157">
            <w:pPr>
              <w:jc w:val="center"/>
              <w:rPr>
                <w:rFonts w:ascii="Arial" w:hAnsi="Arial" w:cs="Arial"/>
                <w:b/>
                <w:sz w:val="20"/>
                <w:szCs w:val="20"/>
              </w:rPr>
            </w:pPr>
            <w:r>
              <w:rPr>
                <w:rFonts w:ascii="Arial" w:hAnsi="Arial" w:cs="Arial"/>
                <w:b/>
                <w:sz w:val="20"/>
                <w:szCs w:val="20"/>
              </w:rPr>
              <w:t>Nazwa</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E83D60" w14:textId="77777777" w:rsidR="00AD6998" w:rsidRDefault="00AD6998" w:rsidP="004A4157">
            <w:pPr>
              <w:jc w:val="center"/>
              <w:rPr>
                <w:rFonts w:ascii="Arial" w:hAnsi="Arial" w:cs="Arial"/>
                <w:b/>
                <w:sz w:val="20"/>
                <w:szCs w:val="20"/>
              </w:rPr>
            </w:pPr>
            <w:r>
              <w:rPr>
                <w:rFonts w:ascii="Arial" w:hAnsi="Arial" w:cs="Arial"/>
                <w:b/>
                <w:sz w:val="20"/>
                <w:szCs w:val="20"/>
              </w:rPr>
              <w:t>Ilość [kg]</w:t>
            </w:r>
          </w:p>
        </w:tc>
        <w:tc>
          <w:tcPr>
            <w:tcW w:w="708" w:type="dxa"/>
            <w:tcBorders>
              <w:top w:val="single" w:sz="4" w:space="0" w:color="auto"/>
              <w:left w:val="single" w:sz="4" w:space="0" w:color="auto"/>
              <w:bottom w:val="single" w:sz="4" w:space="0" w:color="auto"/>
              <w:right w:val="single" w:sz="4" w:space="0" w:color="auto"/>
            </w:tcBorders>
            <w:vAlign w:val="center"/>
            <w:hideMark/>
          </w:tcPr>
          <w:p w14:paraId="1B8770CE" w14:textId="77777777" w:rsidR="00AD6998" w:rsidRDefault="00AD6998" w:rsidP="004A4157">
            <w:pPr>
              <w:jc w:val="center"/>
              <w:rPr>
                <w:rFonts w:ascii="Arial" w:hAnsi="Arial" w:cs="Arial"/>
                <w:b/>
                <w:sz w:val="20"/>
                <w:szCs w:val="20"/>
              </w:rPr>
            </w:pPr>
            <w:r>
              <w:rPr>
                <w:rFonts w:ascii="Arial" w:hAnsi="Arial" w:cs="Arial"/>
                <w:b/>
                <w:sz w:val="20"/>
                <w:szCs w:val="20"/>
              </w:rPr>
              <w:t>j.m.</w:t>
            </w:r>
          </w:p>
        </w:tc>
        <w:tc>
          <w:tcPr>
            <w:tcW w:w="993" w:type="dxa"/>
            <w:tcBorders>
              <w:top w:val="single" w:sz="4" w:space="0" w:color="auto"/>
              <w:left w:val="single" w:sz="4" w:space="0" w:color="auto"/>
              <w:bottom w:val="single" w:sz="4" w:space="0" w:color="auto"/>
              <w:right w:val="single" w:sz="4" w:space="0" w:color="auto"/>
            </w:tcBorders>
            <w:vAlign w:val="center"/>
            <w:hideMark/>
          </w:tcPr>
          <w:p w14:paraId="35FF5C03" w14:textId="77777777" w:rsidR="00AD6998" w:rsidRDefault="00AD6998" w:rsidP="004A4157">
            <w:pPr>
              <w:jc w:val="center"/>
              <w:rPr>
                <w:rFonts w:ascii="Arial" w:hAnsi="Arial" w:cs="Arial"/>
                <w:b/>
                <w:sz w:val="20"/>
                <w:szCs w:val="20"/>
              </w:rPr>
            </w:pPr>
            <w:r>
              <w:rPr>
                <w:rFonts w:ascii="Arial" w:hAnsi="Arial" w:cs="Arial"/>
                <w:b/>
                <w:sz w:val="20"/>
                <w:szCs w:val="20"/>
              </w:rPr>
              <w:t>Cena netto</w:t>
            </w:r>
          </w:p>
        </w:tc>
        <w:tc>
          <w:tcPr>
            <w:tcW w:w="708" w:type="dxa"/>
            <w:tcBorders>
              <w:top w:val="single" w:sz="4" w:space="0" w:color="auto"/>
              <w:left w:val="single" w:sz="4" w:space="0" w:color="auto"/>
              <w:bottom w:val="single" w:sz="4" w:space="0" w:color="auto"/>
              <w:right w:val="single" w:sz="4" w:space="0" w:color="auto"/>
            </w:tcBorders>
            <w:vAlign w:val="center"/>
            <w:hideMark/>
          </w:tcPr>
          <w:p w14:paraId="2079BC61" w14:textId="77777777" w:rsidR="00AD6998" w:rsidRDefault="00AD6998" w:rsidP="004A4157">
            <w:pPr>
              <w:jc w:val="center"/>
              <w:rPr>
                <w:rFonts w:ascii="Arial" w:hAnsi="Arial" w:cs="Arial"/>
                <w:b/>
                <w:sz w:val="20"/>
                <w:szCs w:val="20"/>
              </w:rPr>
            </w:pPr>
            <w:r>
              <w:rPr>
                <w:rFonts w:ascii="Arial" w:hAnsi="Arial" w:cs="Arial"/>
                <w:b/>
                <w:sz w:val="20"/>
                <w:szCs w:val="20"/>
              </w:rPr>
              <w:t>VAT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3C8E2E" w14:textId="77777777" w:rsidR="00AD6998" w:rsidRDefault="00AD6998" w:rsidP="004A4157">
            <w:pPr>
              <w:jc w:val="center"/>
              <w:rPr>
                <w:rFonts w:ascii="Arial" w:hAnsi="Arial" w:cs="Arial"/>
                <w:b/>
                <w:sz w:val="20"/>
                <w:szCs w:val="20"/>
              </w:rPr>
            </w:pPr>
            <w:r>
              <w:rPr>
                <w:rFonts w:ascii="Arial" w:hAnsi="Arial" w:cs="Arial"/>
                <w:b/>
                <w:sz w:val="20"/>
                <w:szCs w:val="20"/>
              </w:rPr>
              <w:t>Cena brutto</w:t>
            </w:r>
          </w:p>
        </w:tc>
        <w:tc>
          <w:tcPr>
            <w:tcW w:w="1733" w:type="dxa"/>
            <w:tcBorders>
              <w:top w:val="single" w:sz="4" w:space="0" w:color="auto"/>
              <w:left w:val="single" w:sz="4" w:space="0" w:color="auto"/>
              <w:bottom w:val="single" w:sz="4" w:space="0" w:color="auto"/>
              <w:right w:val="single" w:sz="4" w:space="0" w:color="auto"/>
            </w:tcBorders>
            <w:vAlign w:val="center"/>
            <w:hideMark/>
          </w:tcPr>
          <w:p w14:paraId="23277CB7" w14:textId="77777777" w:rsidR="00AD6998" w:rsidRDefault="00AD6998" w:rsidP="004A4157">
            <w:pPr>
              <w:jc w:val="center"/>
              <w:rPr>
                <w:rFonts w:ascii="Arial" w:hAnsi="Arial" w:cs="Arial"/>
                <w:b/>
                <w:sz w:val="20"/>
                <w:szCs w:val="20"/>
              </w:rPr>
            </w:pPr>
            <w:r>
              <w:rPr>
                <w:rFonts w:ascii="Arial" w:hAnsi="Arial" w:cs="Arial"/>
                <w:b/>
                <w:sz w:val="20"/>
                <w:szCs w:val="20"/>
              </w:rPr>
              <w:t>Wartość brutto</w:t>
            </w:r>
          </w:p>
        </w:tc>
      </w:tr>
      <w:tr w:rsidR="00AD6998" w14:paraId="531CF783" w14:textId="77777777" w:rsidTr="004A4157">
        <w:tc>
          <w:tcPr>
            <w:tcW w:w="773" w:type="dxa"/>
            <w:tcBorders>
              <w:top w:val="single" w:sz="4" w:space="0" w:color="auto"/>
              <w:left w:val="single" w:sz="4" w:space="0" w:color="auto"/>
              <w:bottom w:val="single" w:sz="4" w:space="0" w:color="auto"/>
              <w:right w:val="single" w:sz="4" w:space="0" w:color="auto"/>
            </w:tcBorders>
            <w:vAlign w:val="center"/>
            <w:hideMark/>
          </w:tcPr>
          <w:p w14:paraId="32C59DD9" w14:textId="77777777" w:rsidR="00AD6998" w:rsidRDefault="00AD6998" w:rsidP="004A4157">
            <w:pPr>
              <w:jc w:val="center"/>
              <w:rPr>
                <w:rFonts w:ascii="Arial" w:hAnsi="Arial" w:cs="Arial"/>
                <w:sz w:val="24"/>
                <w:szCs w:val="24"/>
              </w:rPr>
            </w:pPr>
            <w:r>
              <w:rPr>
                <w:rFonts w:ascii="Arial" w:hAnsi="Arial" w:cs="Arial"/>
                <w:sz w:val="24"/>
                <w:szCs w:val="24"/>
              </w:rPr>
              <w:t>1.</w:t>
            </w:r>
          </w:p>
        </w:tc>
        <w:tc>
          <w:tcPr>
            <w:tcW w:w="2062" w:type="dxa"/>
            <w:tcBorders>
              <w:top w:val="single" w:sz="4" w:space="0" w:color="auto"/>
              <w:left w:val="single" w:sz="4" w:space="0" w:color="auto"/>
              <w:bottom w:val="single" w:sz="4" w:space="0" w:color="auto"/>
              <w:right w:val="single" w:sz="4" w:space="0" w:color="auto"/>
            </w:tcBorders>
          </w:tcPr>
          <w:p w14:paraId="624560ED" w14:textId="77777777" w:rsidR="00AD6998" w:rsidRDefault="00AD6998" w:rsidP="004A4157">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1AA44ECC" w14:textId="77777777" w:rsidR="00AD6998" w:rsidRDefault="00AD6998" w:rsidP="004A4157">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2C6FB4C3" w14:textId="77777777" w:rsidR="00AD6998" w:rsidRDefault="00AD6998" w:rsidP="004A4157">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54766FB6" w14:textId="77777777" w:rsidR="00AD6998" w:rsidRDefault="00AD6998" w:rsidP="004A4157">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5EA86EE9" w14:textId="77777777" w:rsidR="00AD6998" w:rsidRDefault="00AD6998" w:rsidP="004A4157">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EB3B9A8" w14:textId="77777777" w:rsidR="00AD6998" w:rsidRDefault="00AD6998" w:rsidP="004A4157">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4FE65A24" w14:textId="77777777" w:rsidR="00AD6998" w:rsidRDefault="00AD6998" w:rsidP="004A4157">
            <w:pPr>
              <w:jc w:val="both"/>
              <w:rPr>
                <w:rFonts w:ascii="Arial" w:hAnsi="Arial" w:cs="Arial"/>
                <w:sz w:val="24"/>
                <w:szCs w:val="24"/>
              </w:rPr>
            </w:pPr>
          </w:p>
        </w:tc>
      </w:tr>
      <w:tr w:rsidR="00AD6998" w14:paraId="61A3C5D7" w14:textId="77777777" w:rsidTr="004A4157">
        <w:tc>
          <w:tcPr>
            <w:tcW w:w="773" w:type="dxa"/>
            <w:tcBorders>
              <w:top w:val="single" w:sz="4" w:space="0" w:color="auto"/>
              <w:left w:val="single" w:sz="4" w:space="0" w:color="auto"/>
              <w:bottom w:val="single" w:sz="4" w:space="0" w:color="auto"/>
              <w:right w:val="single" w:sz="4" w:space="0" w:color="auto"/>
            </w:tcBorders>
            <w:vAlign w:val="center"/>
            <w:hideMark/>
          </w:tcPr>
          <w:p w14:paraId="19502DAA" w14:textId="77777777" w:rsidR="00AD6998" w:rsidRDefault="00AD6998" w:rsidP="004A4157">
            <w:pPr>
              <w:jc w:val="center"/>
              <w:rPr>
                <w:rFonts w:ascii="Arial" w:hAnsi="Arial" w:cs="Arial"/>
                <w:sz w:val="24"/>
                <w:szCs w:val="24"/>
              </w:rPr>
            </w:pPr>
            <w:r>
              <w:rPr>
                <w:rFonts w:ascii="Arial" w:hAnsi="Arial" w:cs="Arial"/>
                <w:sz w:val="24"/>
                <w:szCs w:val="24"/>
              </w:rPr>
              <w:t>2.</w:t>
            </w:r>
          </w:p>
        </w:tc>
        <w:tc>
          <w:tcPr>
            <w:tcW w:w="2062" w:type="dxa"/>
            <w:tcBorders>
              <w:top w:val="single" w:sz="4" w:space="0" w:color="auto"/>
              <w:left w:val="single" w:sz="4" w:space="0" w:color="auto"/>
              <w:bottom w:val="single" w:sz="4" w:space="0" w:color="auto"/>
              <w:right w:val="single" w:sz="4" w:space="0" w:color="auto"/>
            </w:tcBorders>
          </w:tcPr>
          <w:p w14:paraId="33F49AC4" w14:textId="77777777" w:rsidR="00AD6998" w:rsidRDefault="00AD6998" w:rsidP="004A4157">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49E21A08" w14:textId="77777777" w:rsidR="00AD6998" w:rsidRDefault="00AD6998" w:rsidP="004A4157">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020D9407" w14:textId="77777777" w:rsidR="00AD6998" w:rsidRDefault="00AD6998" w:rsidP="004A4157">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5DF49254" w14:textId="77777777" w:rsidR="00AD6998" w:rsidRDefault="00AD6998" w:rsidP="004A4157">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0A9E8CCB" w14:textId="77777777" w:rsidR="00AD6998" w:rsidRDefault="00AD6998" w:rsidP="004A4157">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F8BFDEA" w14:textId="77777777" w:rsidR="00AD6998" w:rsidRDefault="00AD6998" w:rsidP="004A4157">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389906B9" w14:textId="77777777" w:rsidR="00AD6998" w:rsidRDefault="00AD6998" w:rsidP="004A4157">
            <w:pPr>
              <w:jc w:val="both"/>
              <w:rPr>
                <w:rFonts w:ascii="Arial" w:hAnsi="Arial" w:cs="Arial"/>
                <w:sz w:val="24"/>
                <w:szCs w:val="24"/>
              </w:rPr>
            </w:pPr>
          </w:p>
        </w:tc>
      </w:tr>
      <w:tr w:rsidR="00AD6998" w14:paraId="4D29D5F6" w14:textId="77777777" w:rsidTr="004A4157">
        <w:tc>
          <w:tcPr>
            <w:tcW w:w="773" w:type="dxa"/>
            <w:tcBorders>
              <w:top w:val="single" w:sz="4" w:space="0" w:color="auto"/>
              <w:left w:val="single" w:sz="4" w:space="0" w:color="auto"/>
              <w:bottom w:val="single" w:sz="4" w:space="0" w:color="auto"/>
              <w:right w:val="single" w:sz="4" w:space="0" w:color="auto"/>
            </w:tcBorders>
            <w:vAlign w:val="center"/>
            <w:hideMark/>
          </w:tcPr>
          <w:p w14:paraId="62E9B2C1" w14:textId="77777777" w:rsidR="00AD6998" w:rsidRDefault="00AD6998" w:rsidP="004A4157">
            <w:pPr>
              <w:jc w:val="center"/>
              <w:rPr>
                <w:rFonts w:ascii="Arial" w:hAnsi="Arial" w:cs="Arial"/>
                <w:sz w:val="24"/>
                <w:szCs w:val="24"/>
              </w:rPr>
            </w:pPr>
            <w:r>
              <w:rPr>
                <w:rFonts w:ascii="Arial" w:hAnsi="Arial" w:cs="Arial"/>
                <w:sz w:val="24"/>
                <w:szCs w:val="24"/>
              </w:rPr>
              <w:t>….</w:t>
            </w:r>
          </w:p>
        </w:tc>
        <w:tc>
          <w:tcPr>
            <w:tcW w:w="2062" w:type="dxa"/>
            <w:tcBorders>
              <w:top w:val="single" w:sz="4" w:space="0" w:color="auto"/>
              <w:left w:val="single" w:sz="4" w:space="0" w:color="auto"/>
              <w:bottom w:val="single" w:sz="4" w:space="0" w:color="auto"/>
              <w:right w:val="single" w:sz="4" w:space="0" w:color="auto"/>
            </w:tcBorders>
          </w:tcPr>
          <w:p w14:paraId="3A7B744C" w14:textId="77777777" w:rsidR="00AD6998" w:rsidRDefault="00AD6998" w:rsidP="004A4157">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2D296DD0" w14:textId="77777777" w:rsidR="00AD6998" w:rsidRDefault="00AD6998" w:rsidP="004A4157">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2966951D" w14:textId="77777777" w:rsidR="00AD6998" w:rsidRDefault="00AD6998" w:rsidP="004A4157">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5F733720" w14:textId="77777777" w:rsidR="00AD6998" w:rsidRDefault="00AD6998" w:rsidP="004A4157">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6216AC4D" w14:textId="77777777" w:rsidR="00AD6998" w:rsidRDefault="00AD6998" w:rsidP="004A4157">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ADCF279" w14:textId="77777777" w:rsidR="00AD6998" w:rsidRDefault="00AD6998" w:rsidP="004A4157">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294EC009" w14:textId="77777777" w:rsidR="00AD6998" w:rsidRDefault="00AD6998" w:rsidP="004A4157">
            <w:pPr>
              <w:jc w:val="both"/>
              <w:rPr>
                <w:rFonts w:ascii="Arial" w:hAnsi="Arial" w:cs="Arial"/>
                <w:sz w:val="24"/>
                <w:szCs w:val="24"/>
              </w:rPr>
            </w:pPr>
          </w:p>
        </w:tc>
      </w:tr>
      <w:tr w:rsidR="00AD6998" w14:paraId="4B0AFC45" w14:textId="77777777" w:rsidTr="004A4157">
        <w:trPr>
          <w:trHeight w:val="540"/>
        </w:trPr>
        <w:tc>
          <w:tcPr>
            <w:tcW w:w="7229" w:type="dxa"/>
            <w:gridSpan w:val="7"/>
            <w:tcBorders>
              <w:top w:val="single" w:sz="4" w:space="0" w:color="auto"/>
              <w:left w:val="single" w:sz="4" w:space="0" w:color="auto"/>
              <w:bottom w:val="single" w:sz="4" w:space="0" w:color="auto"/>
              <w:right w:val="single" w:sz="4" w:space="0" w:color="auto"/>
            </w:tcBorders>
            <w:vAlign w:val="center"/>
            <w:hideMark/>
          </w:tcPr>
          <w:p w14:paraId="59021D26" w14:textId="77777777" w:rsidR="00AD6998" w:rsidRDefault="00AD6998" w:rsidP="004A4157">
            <w:pPr>
              <w:jc w:val="right"/>
              <w:rPr>
                <w:rFonts w:ascii="Arial" w:hAnsi="Arial" w:cs="Arial"/>
                <w:sz w:val="20"/>
                <w:szCs w:val="20"/>
              </w:rPr>
            </w:pPr>
            <w:r>
              <w:rPr>
                <w:rFonts w:ascii="Arial" w:hAnsi="Arial" w:cs="Arial"/>
                <w:b/>
                <w:sz w:val="20"/>
                <w:szCs w:val="20"/>
              </w:rPr>
              <w:t>RAZEM</w:t>
            </w:r>
          </w:p>
        </w:tc>
        <w:tc>
          <w:tcPr>
            <w:tcW w:w="1733" w:type="dxa"/>
            <w:tcBorders>
              <w:top w:val="single" w:sz="4" w:space="0" w:color="auto"/>
              <w:left w:val="single" w:sz="4" w:space="0" w:color="auto"/>
              <w:bottom w:val="single" w:sz="4" w:space="0" w:color="auto"/>
              <w:right w:val="single" w:sz="4" w:space="0" w:color="auto"/>
            </w:tcBorders>
            <w:vAlign w:val="center"/>
          </w:tcPr>
          <w:p w14:paraId="41253264" w14:textId="77777777" w:rsidR="00AD6998" w:rsidRDefault="00AD6998" w:rsidP="004A4157">
            <w:pPr>
              <w:jc w:val="center"/>
              <w:rPr>
                <w:rFonts w:ascii="Arial" w:hAnsi="Arial" w:cs="Arial"/>
                <w:sz w:val="20"/>
                <w:szCs w:val="20"/>
              </w:rPr>
            </w:pPr>
          </w:p>
        </w:tc>
      </w:tr>
    </w:tbl>
    <w:p w14:paraId="7F7CCA04" w14:textId="77777777" w:rsidR="00AD6998" w:rsidRDefault="00AD6998" w:rsidP="00AD6998">
      <w:pPr>
        <w:spacing w:line="240" w:lineRule="auto"/>
        <w:jc w:val="both"/>
        <w:rPr>
          <w:rFonts w:ascii="Arial" w:hAnsi="Arial" w:cs="Arial"/>
          <w:sz w:val="24"/>
          <w:szCs w:val="24"/>
        </w:rPr>
      </w:pPr>
    </w:p>
    <w:p w14:paraId="715EEB52" w14:textId="77777777" w:rsidR="00AD6998" w:rsidRDefault="00AD6998" w:rsidP="00AD6998">
      <w:pPr>
        <w:spacing w:line="240" w:lineRule="auto"/>
        <w:jc w:val="both"/>
        <w:rPr>
          <w:rFonts w:ascii="Arial" w:hAnsi="Arial" w:cs="Arial"/>
          <w:szCs w:val="24"/>
          <w:u w:val="single"/>
        </w:rPr>
      </w:pPr>
      <w:r>
        <w:rPr>
          <w:rFonts w:ascii="Arial" w:hAnsi="Arial" w:cs="Arial"/>
          <w:szCs w:val="24"/>
          <w:u w:val="single"/>
        </w:rPr>
        <w:t>Magazynier stwierdza poprzez podpisanie protokołu dostawy również zgodność towaru pod względem jakościowym dostarczonych środków spożywczych.</w:t>
      </w:r>
    </w:p>
    <w:p w14:paraId="617689F8" w14:textId="77777777" w:rsidR="00AD6998" w:rsidRDefault="00AD6998" w:rsidP="00AD6998">
      <w:pPr>
        <w:spacing w:line="240" w:lineRule="auto"/>
        <w:ind w:left="2268"/>
        <w:jc w:val="both"/>
        <w:rPr>
          <w:rFonts w:ascii="Arial" w:hAnsi="Arial" w:cs="Arial"/>
          <w:b/>
          <w:sz w:val="24"/>
          <w:szCs w:val="24"/>
        </w:rPr>
      </w:pPr>
      <w:r>
        <w:rPr>
          <w:rFonts w:ascii="Arial" w:hAnsi="Arial" w:cs="Arial"/>
          <w:b/>
          <w:sz w:val="24"/>
          <w:szCs w:val="24"/>
        </w:rPr>
        <w:t xml:space="preserve">                                                </w:t>
      </w:r>
    </w:p>
    <w:p w14:paraId="1B97DF90" w14:textId="77777777" w:rsidR="00AD6998" w:rsidRDefault="00AD6998" w:rsidP="00AD6998">
      <w:pPr>
        <w:spacing w:line="240" w:lineRule="auto"/>
        <w:ind w:left="5387"/>
        <w:jc w:val="both"/>
        <w:rPr>
          <w:rFonts w:ascii="Arial" w:hAnsi="Arial" w:cs="Arial"/>
          <w:b/>
          <w:sz w:val="24"/>
          <w:szCs w:val="24"/>
        </w:rPr>
      </w:pPr>
      <w:r>
        <w:rPr>
          <w:rFonts w:ascii="Arial" w:hAnsi="Arial" w:cs="Arial"/>
          <w:b/>
          <w:sz w:val="24"/>
          <w:szCs w:val="24"/>
        </w:rPr>
        <w:t xml:space="preserve"> Towar odebrał </w:t>
      </w:r>
    </w:p>
    <w:p w14:paraId="2C686371" w14:textId="77777777" w:rsidR="00AD6998" w:rsidRDefault="00AD6998" w:rsidP="00AD6998">
      <w:pPr>
        <w:spacing w:line="240" w:lineRule="auto"/>
        <w:ind w:left="4395"/>
        <w:jc w:val="both"/>
        <w:rPr>
          <w:rFonts w:ascii="Arial" w:hAnsi="Arial" w:cs="Arial"/>
          <w:b/>
          <w:sz w:val="24"/>
          <w:szCs w:val="24"/>
        </w:rPr>
      </w:pPr>
      <w:r>
        <w:rPr>
          <w:rFonts w:ascii="Arial" w:hAnsi="Arial" w:cs="Arial"/>
          <w:b/>
          <w:sz w:val="24"/>
          <w:szCs w:val="24"/>
        </w:rPr>
        <w:t>oraz stwierdził zgodność jakościową:</w:t>
      </w:r>
    </w:p>
    <w:p w14:paraId="3BBBAE82" w14:textId="77777777" w:rsidR="00AD6998" w:rsidRDefault="00AD6998" w:rsidP="00AD6998">
      <w:pPr>
        <w:spacing w:line="240" w:lineRule="auto"/>
        <w:ind w:left="142"/>
        <w:jc w:val="both"/>
        <w:rPr>
          <w:rFonts w:ascii="Arial" w:hAnsi="Arial" w:cs="Arial"/>
          <w:sz w:val="20"/>
          <w:szCs w:val="24"/>
        </w:rPr>
      </w:pPr>
      <w:r>
        <w:rPr>
          <w:rFonts w:ascii="Arial" w:hAnsi="Arial" w:cs="Arial"/>
          <w:sz w:val="24"/>
          <w:szCs w:val="24"/>
        </w:rPr>
        <w:t xml:space="preserve">                                                                               </w:t>
      </w:r>
      <w:r>
        <w:rPr>
          <w:rFonts w:ascii="Arial" w:hAnsi="Arial" w:cs="Arial"/>
          <w:sz w:val="20"/>
          <w:szCs w:val="24"/>
        </w:rPr>
        <w:t xml:space="preserve">  (data i podpis)</w:t>
      </w:r>
    </w:p>
    <w:p w14:paraId="2A227D81" w14:textId="77777777" w:rsidR="00AD6998" w:rsidRDefault="00AD6998" w:rsidP="00AD6998">
      <w:pPr>
        <w:spacing w:line="240" w:lineRule="auto"/>
        <w:jc w:val="both"/>
        <w:rPr>
          <w:rFonts w:ascii="Arial" w:hAnsi="Arial" w:cs="Arial"/>
          <w:sz w:val="24"/>
          <w:szCs w:val="24"/>
        </w:rPr>
      </w:pPr>
      <w:r>
        <w:rPr>
          <w:rFonts w:ascii="Arial" w:hAnsi="Arial" w:cs="Arial"/>
          <w:sz w:val="24"/>
          <w:szCs w:val="24"/>
        </w:rPr>
        <w:t xml:space="preserve">                                                                             ……….…………….…</w:t>
      </w:r>
    </w:p>
    <w:p w14:paraId="08359442" w14:textId="77777777" w:rsidR="00AD6998" w:rsidRDefault="00AD6998" w:rsidP="00AD6998">
      <w:pPr>
        <w:widowControl w:val="0"/>
        <w:tabs>
          <w:tab w:val="left" w:pos="180"/>
          <w:tab w:val="left" w:pos="360"/>
        </w:tabs>
        <w:suppressAutoHyphens/>
        <w:spacing w:after="0" w:line="276" w:lineRule="auto"/>
        <w:rPr>
          <w:rFonts w:ascii="Arial" w:eastAsia="Times New Roman" w:hAnsi="Arial" w:cs="Arial"/>
          <w:lang w:eastAsia="pl-PL"/>
        </w:rPr>
      </w:pPr>
    </w:p>
    <w:p w14:paraId="0A856C04" w14:textId="77777777" w:rsidR="00AD6998" w:rsidRDefault="00AD6998" w:rsidP="00AD6998">
      <w:pPr>
        <w:widowControl w:val="0"/>
        <w:tabs>
          <w:tab w:val="left" w:pos="180"/>
          <w:tab w:val="left" w:pos="360"/>
        </w:tabs>
        <w:suppressAutoHyphens/>
        <w:spacing w:after="0" w:line="276" w:lineRule="auto"/>
        <w:rPr>
          <w:rFonts w:ascii="Arial" w:eastAsia="Times New Roman" w:hAnsi="Arial" w:cs="Arial"/>
          <w:lang w:eastAsia="pl-PL"/>
        </w:rPr>
      </w:pPr>
    </w:p>
    <w:p w14:paraId="3B8D863B" w14:textId="77777777" w:rsidR="00AD6998" w:rsidRDefault="00AD6998" w:rsidP="00AD6998">
      <w:pPr>
        <w:suppressAutoHyphens/>
        <w:spacing w:after="200" w:line="276" w:lineRule="auto"/>
        <w:rPr>
          <w:rFonts w:ascii="Arial" w:eastAsia="Calibri" w:hAnsi="Arial" w:cs="Arial"/>
        </w:rPr>
      </w:pPr>
    </w:p>
    <w:p w14:paraId="3F6368CA" w14:textId="77777777" w:rsidR="00AD6998" w:rsidRDefault="00AD6998" w:rsidP="00AD6998">
      <w:pPr>
        <w:suppressAutoHyphens/>
        <w:spacing w:after="200" w:line="276" w:lineRule="auto"/>
        <w:rPr>
          <w:rFonts w:ascii="Arial" w:eastAsia="Calibri" w:hAnsi="Arial" w:cs="Arial"/>
          <w:color w:val="000000"/>
        </w:rPr>
      </w:pPr>
    </w:p>
    <w:p w14:paraId="63B7E1AD" w14:textId="77777777" w:rsidR="00AD6998" w:rsidRDefault="00AD6998" w:rsidP="00AD6998">
      <w:pPr>
        <w:pStyle w:val="Bezodstpw"/>
        <w:jc w:val="both"/>
        <w:rPr>
          <w:rFonts w:ascii="Arial" w:hAnsi="Arial" w:cs="Arial"/>
        </w:rPr>
      </w:pPr>
    </w:p>
    <w:p w14:paraId="205990F4" w14:textId="77777777" w:rsidR="00AD6998" w:rsidRDefault="00AD6998" w:rsidP="00AD6998">
      <w:pPr>
        <w:pStyle w:val="Bezodstpw"/>
        <w:jc w:val="center"/>
        <w:rPr>
          <w:rFonts w:ascii="Arial" w:hAnsi="Arial" w:cs="Arial"/>
          <w:sz w:val="24"/>
        </w:rPr>
      </w:pPr>
      <w:r>
        <w:rPr>
          <w:rFonts w:ascii="Arial" w:hAnsi="Arial" w:cs="Arial"/>
          <w:sz w:val="24"/>
        </w:rPr>
        <w:t xml:space="preserve">                                          </w:t>
      </w:r>
    </w:p>
    <w:p w14:paraId="271A91B8" w14:textId="77777777" w:rsidR="00AD6998" w:rsidRDefault="00AD6998" w:rsidP="00AD6998">
      <w:pPr>
        <w:pStyle w:val="Bezodstpw"/>
        <w:jc w:val="center"/>
        <w:rPr>
          <w:rFonts w:ascii="Arial" w:hAnsi="Arial" w:cs="Arial"/>
          <w:sz w:val="24"/>
        </w:rPr>
      </w:pPr>
      <w:r>
        <w:rPr>
          <w:rFonts w:ascii="Arial" w:hAnsi="Arial" w:cs="Arial"/>
          <w:sz w:val="24"/>
        </w:rPr>
        <w:t xml:space="preserve">                  </w:t>
      </w:r>
    </w:p>
    <w:p w14:paraId="415518B5" w14:textId="77777777" w:rsidR="00AD6998" w:rsidRDefault="00AD6998" w:rsidP="00AD6998">
      <w:pPr>
        <w:spacing w:after="150" w:line="360" w:lineRule="auto"/>
        <w:ind w:firstLine="567"/>
        <w:jc w:val="both"/>
        <w:rPr>
          <w:rFonts w:ascii="Arial" w:hAnsi="Arial" w:cs="Arial"/>
        </w:rPr>
      </w:pPr>
      <w:r>
        <w:rPr>
          <w:rFonts w:ascii="Arial" w:hAnsi="Arial" w:cs="Arial"/>
        </w:rPr>
        <w:t xml:space="preserve">Zgodnie z art. 13 ust. 1 i 2 </w:t>
      </w:r>
      <w:r>
        <w:rPr>
          <w:rFonts w:ascii="Arial" w:eastAsia="Calibri" w:hAnsi="Arial" w:cs="Arial"/>
        </w:rPr>
        <w:t>rozporządzenia Parlamentu Europejskiego i Rady (UE) 2016/679 z dnia 27 kwietnia 2016 r. w sprawie ochrony osób fizycznych</w:t>
      </w:r>
      <w:r>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Pr>
          <w:rFonts w:ascii="Arial" w:hAnsi="Arial" w:cs="Arial"/>
        </w:rPr>
        <w:t xml:space="preserve">dalej „RODO”, informuję, że administratorem Pani/Pana danych osobowych jest: </w:t>
      </w:r>
    </w:p>
    <w:p w14:paraId="78A1C1ED" w14:textId="77777777" w:rsidR="00AD6998" w:rsidRDefault="00AD6998" w:rsidP="00AD6998">
      <w:pPr>
        <w:pStyle w:val="Bezodstpw"/>
        <w:spacing w:line="360" w:lineRule="auto"/>
        <w:ind w:left="360"/>
        <w:jc w:val="center"/>
        <w:rPr>
          <w:rFonts w:ascii="Arial" w:hAnsi="Arial" w:cs="Arial"/>
          <w:b/>
        </w:rPr>
      </w:pPr>
      <w:r>
        <w:rPr>
          <w:rFonts w:ascii="Arial" w:hAnsi="Arial" w:cs="Arial"/>
          <w:b/>
        </w:rPr>
        <w:t>32 Wojskowy Oddział Gospodarczy w Zamościu,</w:t>
      </w:r>
      <w:r>
        <w:rPr>
          <w:rFonts w:ascii="Arial" w:hAnsi="Arial" w:cs="Arial"/>
          <w:b/>
        </w:rPr>
        <w:br/>
        <w:t xml:space="preserve"> ul. Wojska Polskiego 2F, 22-400 Zamość,</w:t>
      </w:r>
    </w:p>
    <w:p w14:paraId="709989B2" w14:textId="77777777" w:rsidR="00AD6998" w:rsidRDefault="00AD6998" w:rsidP="00AD6998">
      <w:pPr>
        <w:pStyle w:val="Bezodstpw"/>
        <w:spacing w:line="360" w:lineRule="auto"/>
        <w:jc w:val="both"/>
        <w:rPr>
          <w:rFonts w:ascii="Arial" w:hAnsi="Arial" w:cs="Arial"/>
        </w:rPr>
      </w:pPr>
      <w:r>
        <w:rPr>
          <w:rFonts w:ascii="Arial" w:hAnsi="Arial" w:cs="Arial"/>
        </w:rPr>
        <w:t xml:space="preserve">do Pani/Pana dyspozycji pozostaje również </w:t>
      </w:r>
      <w:r>
        <w:rPr>
          <w:rFonts w:ascii="Arial" w:hAnsi="Arial" w:cs="Arial"/>
          <w:b/>
        </w:rPr>
        <w:t>Inspektor Ochrony Danych</w:t>
      </w:r>
      <w:r>
        <w:rPr>
          <w:rFonts w:ascii="Arial" w:hAnsi="Arial" w:cs="Arial"/>
        </w:rPr>
        <w:t xml:space="preserve"> </w:t>
      </w:r>
      <w:r>
        <w:rPr>
          <w:rFonts w:ascii="Arial" w:hAnsi="Arial" w:cs="Arial"/>
          <w:b/>
        </w:rPr>
        <w:t>Osobowych,</w:t>
      </w:r>
      <w:r>
        <w:rPr>
          <w:rFonts w:ascii="Arial" w:hAnsi="Arial" w:cs="Arial"/>
        </w:rPr>
        <w:t xml:space="preserve"> wszelkie pytania dotyczące ochrony danych osobowych proszę kierować na adres poczty elektronicznej:</w:t>
      </w:r>
    </w:p>
    <w:p w14:paraId="4D446162" w14:textId="77777777" w:rsidR="00AD6998" w:rsidRDefault="00AD6998" w:rsidP="00AD6998">
      <w:pPr>
        <w:pStyle w:val="Bezodstpw"/>
        <w:spacing w:line="360" w:lineRule="auto"/>
        <w:jc w:val="center"/>
        <w:rPr>
          <w:rFonts w:ascii="Arial" w:hAnsi="Arial" w:cs="Arial"/>
          <w:b/>
          <w:color w:val="0070C0"/>
          <w:u w:val="single"/>
        </w:rPr>
      </w:pPr>
      <w:r>
        <w:rPr>
          <w:rFonts w:ascii="Arial" w:hAnsi="Arial" w:cs="Arial"/>
          <w:b/>
          <w:color w:val="0070C0"/>
          <w:u w:val="single"/>
        </w:rPr>
        <w:t>32wog.iod@ron.mil.pl</w:t>
      </w:r>
    </w:p>
    <w:p w14:paraId="5358BFD9" w14:textId="77777777" w:rsidR="00AD6998" w:rsidRDefault="00AD6998" w:rsidP="00D21174">
      <w:pPr>
        <w:numPr>
          <w:ilvl w:val="0"/>
          <w:numId w:val="33"/>
        </w:numPr>
        <w:spacing w:after="150" w:line="360" w:lineRule="auto"/>
        <w:ind w:left="426" w:hanging="426"/>
        <w:contextualSpacing/>
        <w:jc w:val="both"/>
        <w:rPr>
          <w:rFonts w:ascii="Arial" w:hAnsi="Arial" w:cs="Arial"/>
        </w:rPr>
      </w:pPr>
      <w:r>
        <w:rPr>
          <w:rFonts w:ascii="Arial" w:hAnsi="Arial" w:cs="Arial"/>
        </w:rPr>
        <w:t>Pani/Pana dane osobowe przetwarzane będą na podstawie art. 6 ust. 1 lit.  c</w:t>
      </w:r>
      <w:r>
        <w:rPr>
          <w:rFonts w:ascii="Arial" w:hAnsi="Arial" w:cs="Arial"/>
          <w:i/>
        </w:rPr>
        <w:t xml:space="preserve"> </w:t>
      </w:r>
      <w:r>
        <w:rPr>
          <w:rFonts w:ascii="Arial" w:hAnsi="Arial" w:cs="Arial"/>
        </w:rPr>
        <w:t xml:space="preserve">RODO w celu </w:t>
      </w:r>
      <w:r>
        <w:rPr>
          <w:rFonts w:ascii="Arial" w:eastAsia="Calibri" w:hAnsi="Arial" w:cs="Arial"/>
        </w:rPr>
        <w:t>prowadzenia przedmiotowego postępowaniem o udzielenie zamówienia publicznego oraz zawarcia umowy;</w:t>
      </w:r>
    </w:p>
    <w:p w14:paraId="0EC4BA1B" w14:textId="77777777" w:rsidR="00AD6998" w:rsidRDefault="00AD6998" w:rsidP="00D21174">
      <w:pPr>
        <w:numPr>
          <w:ilvl w:val="0"/>
          <w:numId w:val="33"/>
        </w:numPr>
        <w:spacing w:after="150" w:line="360" w:lineRule="auto"/>
        <w:ind w:left="426" w:hanging="426"/>
        <w:contextualSpacing/>
        <w:jc w:val="both"/>
        <w:rPr>
          <w:rFonts w:ascii="Arial" w:hAnsi="Arial" w:cs="Arial"/>
        </w:rPr>
      </w:pPr>
      <w:r>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w:t>
      </w:r>
      <w:r>
        <w:rPr>
          <w:rFonts w:ascii="Arial" w:hAnsi="Arial" w:cs="Arial"/>
        </w:rPr>
        <w:br/>
        <w:t xml:space="preserve">z 2024 r. poz. 1320), dalej „ustawa Pzp”;  </w:t>
      </w:r>
    </w:p>
    <w:p w14:paraId="2C246238" w14:textId="77777777" w:rsidR="00AD6998" w:rsidRDefault="00AD6998" w:rsidP="00D21174">
      <w:pPr>
        <w:numPr>
          <w:ilvl w:val="0"/>
          <w:numId w:val="33"/>
        </w:numPr>
        <w:spacing w:after="150" w:line="360" w:lineRule="auto"/>
        <w:ind w:left="426" w:hanging="426"/>
        <w:contextualSpacing/>
        <w:jc w:val="both"/>
        <w:rPr>
          <w:rFonts w:ascii="Arial" w:hAnsi="Arial" w:cs="Arial"/>
        </w:rPr>
      </w:pPr>
      <w:r>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AD8D1F8" w14:textId="77777777" w:rsidR="00AD6998" w:rsidRDefault="00AD6998" w:rsidP="00D21174">
      <w:pPr>
        <w:numPr>
          <w:ilvl w:val="0"/>
          <w:numId w:val="33"/>
        </w:numPr>
        <w:spacing w:after="150" w:line="360" w:lineRule="auto"/>
        <w:ind w:left="426" w:hanging="426"/>
        <w:contextualSpacing/>
        <w:jc w:val="both"/>
        <w:rPr>
          <w:rFonts w:ascii="Arial" w:hAnsi="Arial" w:cs="Arial"/>
          <w:b/>
          <w:i/>
        </w:rPr>
      </w:pPr>
      <w:r>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AFBBF7B" w14:textId="77777777" w:rsidR="00AD6998" w:rsidRDefault="00AD6998" w:rsidP="00D21174">
      <w:pPr>
        <w:numPr>
          <w:ilvl w:val="0"/>
          <w:numId w:val="33"/>
        </w:numPr>
        <w:spacing w:after="150" w:line="360" w:lineRule="auto"/>
        <w:ind w:left="426" w:hanging="426"/>
        <w:contextualSpacing/>
        <w:jc w:val="both"/>
        <w:rPr>
          <w:rFonts w:ascii="Arial" w:eastAsia="Calibri" w:hAnsi="Arial" w:cs="Arial"/>
        </w:rPr>
      </w:pPr>
      <w:r>
        <w:rPr>
          <w:rFonts w:ascii="Arial" w:hAnsi="Arial" w:cs="Arial"/>
        </w:rPr>
        <w:t>w odniesieniu do Pani/Pana danych osobowych decyzje nie będą podejmowane</w:t>
      </w:r>
      <w:r>
        <w:rPr>
          <w:rFonts w:ascii="Arial" w:hAnsi="Arial" w:cs="Arial"/>
        </w:rPr>
        <w:br/>
        <w:t xml:space="preserve"> w sposób zautomatyzowany, stosowanie do art. 22 RODO;</w:t>
      </w:r>
    </w:p>
    <w:p w14:paraId="66EDA7D9" w14:textId="77777777" w:rsidR="00AD6998" w:rsidRDefault="00AD6998" w:rsidP="00D21174">
      <w:pPr>
        <w:numPr>
          <w:ilvl w:val="0"/>
          <w:numId w:val="33"/>
        </w:numPr>
        <w:spacing w:after="150" w:line="360" w:lineRule="auto"/>
        <w:ind w:left="426" w:hanging="426"/>
        <w:contextualSpacing/>
        <w:jc w:val="both"/>
        <w:rPr>
          <w:rFonts w:ascii="Arial" w:hAnsi="Arial" w:cs="Arial"/>
        </w:rPr>
      </w:pPr>
      <w:r>
        <w:rPr>
          <w:rFonts w:ascii="Arial" w:hAnsi="Arial" w:cs="Arial"/>
        </w:rPr>
        <w:t>posiada Pani/Pan:</w:t>
      </w:r>
    </w:p>
    <w:p w14:paraId="464D2BB0" w14:textId="77777777" w:rsidR="00AD6998" w:rsidRDefault="00AD6998" w:rsidP="00D21174">
      <w:pPr>
        <w:numPr>
          <w:ilvl w:val="0"/>
          <w:numId w:val="34"/>
        </w:numPr>
        <w:spacing w:after="150" w:line="360" w:lineRule="auto"/>
        <w:ind w:left="709" w:hanging="283"/>
        <w:contextualSpacing/>
        <w:jc w:val="both"/>
        <w:rPr>
          <w:rFonts w:ascii="Arial" w:hAnsi="Arial" w:cs="Arial"/>
        </w:rPr>
      </w:pPr>
      <w:r>
        <w:rPr>
          <w:rFonts w:ascii="Arial" w:hAnsi="Arial" w:cs="Arial"/>
        </w:rPr>
        <w:t>na podstawie art. 15 RODO prawo dostępu do danych osobowych Pani/Pana dotyczących;</w:t>
      </w:r>
    </w:p>
    <w:p w14:paraId="1991E272" w14:textId="77777777" w:rsidR="00AD6998" w:rsidRDefault="00AD6998" w:rsidP="00D21174">
      <w:pPr>
        <w:numPr>
          <w:ilvl w:val="0"/>
          <w:numId w:val="34"/>
        </w:numPr>
        <w:spacing w:after="150" w:line="360" w:lineRule="auto"/>
        <w:ind w:left="709" w:hanging="283"/>
        <w:contextualSpacing/>
        <w:jc w:val="both"/>
        <w:rPr>
          <w:rFonts w:ascii="Arial" w:hAnsi="Arial" w:cs="Arial"/>
        </w:rPr>
      </w:pPr>
      <w:r>
        <w:rPr>
          <w:rFonts w:ascii="Arial" w:hAnsi="Arial" w:cs="Arial"/>
        </w:rPr>
        <w:t xml:space="preserve">na podstawie art. 16 RODO prawo do sprostowania Pani/Pana danych osobowych </w:t>
      </w:r>
      <w:r>
        <w:rPr>
          <w:rFonts w:ascii="Arial" w:hAnsi="Arial" w:cs="Arial"/>
          <w:b/>
          <w:vertAlign w:val="superscript"/>
        </w:rPr>
        <w:t>**</w:t>
      </w:r>
      <w:r>
        <w:rPr>
          <w:rFonts w:ascii="Arial" w:hAnsi="Arial" w:cs="Arial"/>
        </w:rPr>
        <w:t>;</w:t>
      </w:r>
    </w:p>
    <w:p w14:paraId="0CA8EB49" w14:textId="77777777" w:rsidR="00AD6998" w:rsidRDefault="00AD6998" w:rsidP="00D21174">
      <w:pPr>
        <w:numPr>
          <w:ilvl w:val="0"/>
          <w:numId w:val="34"/>
        </w:numPr>
        <w:spacing w:after="150" w:line="360" w:lineRule="auto"/>
        <w:ind w:left="709" w:hanging="283"/>
        <w:contextualSpacing/>
        <w:jc w:val="both"/>
        <w:rPr>
          <w:rFonts w:ascii="Arial" w:hAnsi="Arial" w:cs="Arial"/>
        </w:rPr>
      </w:pPr>
      <w:r>
        <w:rPr>
          <w:rFonts w:ascii="Arial" w:hAnsi="Arial" w:cs="Arial"/>
        </w:rPr>
        <w:lastRenderedPageBreak/>
        <w:t xml:space="preserve">na podstawie art. 18 RODO prawo żądania od administratora ograniczenia przetwarzania danych osobowych z zastrzeżeniem przypadków, o których mowa w art. 18 ust. 2 RODO;  </w:t>
      </w:r>
    </w:p>
    <w:p w14:paraId="47570804" w14:textId="77777777" w:rsidR="00AD6998" w:rsidRDefault="00AD6998" w:rsidP="00D21174">
      <w:pPr>
        <w:numPr>
          <w:ilvl w:val="0"/>
          <w:numId w:val="34"/>
        </w:numPr>
        <w:spacing w:after="150" w:line="360" w:lineRule="auto"/>
        <w:ind w:left="709" w:hanging="283"/>
        <w:contextualSpacing/>
        <w:jc w:val="both"/>
        <w:rPr>
          <w:rFonts w:ascii="Arial" w:hAnsi="Arial" w:cs="Arial"/>
          <w:i/>
        </w:rPr>
      </w:pPr>
      <w:r>
        <w:rPr>
          <w:rFonts w:ascii="Arial" w:hAnsi="Arial" w:cs="Arial"/>
        </w:rPr>
        <w:t>prawo do wniesienia skargi do Prezesa Urzędu Ochrony Danych Osobowych, gdy uzna Pani/Pan, że przetwarzanie danych osobowych Pani/Pana dotyczących narusza przepisy RODO;</w:t>
      </w:r>
    </w:p>
    <w:p w14:paraId="70DB59A4" w14:textId="77777777" w:rsidR="00AD6998" w:rsidRDefault="00AD6998" w:rsidP="00D21174">
      <w:pPr>
        <w:numPr>
          <w:ilvl w:val="0"/>
          <w:numId w:val="33"/>
        </w:numPr>
        <w:spacing w:after="150" w:line="360" w:lineRule="auto"/>
        <w:ind w:left="426" w:hanging="426"/>
        <w:contextualSpacing/>
        <w:jc w:val="both"/>
        <w:rPr>
          <w:rFonts w:ascii="Arial" w:hAnsi="Arial" w:cs="Arial"/>
          <w:i/>
        </w:rPr>
      </w:pPr>
      <w:r>
        <w:rPr>
          <w:rFonts w:ascii="Arial" w:hAnsi="Arial" w:cs="Arial"/>
        </w:rPr>
        <w:t>nie przysługuje Pani/Panu:</w:t>
      </w:r>
    </w:p>
    <w:p w14:paraId="2A0AE0C4" w14:textId="77777777" w:rsidR="00AD6998" w:rsidRDefault="00AD6998" w:rsidP="00D21174">
      <w:pPr>
        <w:numPr>
          <w:ilvl w:val="0"/>
          <w:numId w:val="35"/>
        </w:numPr>
        <w:spacing w:after="150" w:line="360" w:lineRule="auto"/>
        <w:ind w:left="709" w:hanging="283"/>
        <w:contextualSpacing/>
        <w:jc w:val="both"/>
        <w:rPr>
          <w:rFonts w:ascii="Arial" w:hAnsi="Arial" w:cs="Arial"/>
          <w:i/>
        </w:rPr>
      </w:pPr>
      <w:r>
        <w:rPr>
          <w:rFonts w:ascii="Arial" w:hAnsi="Arial" w:cs="Arial"/>
        </w:rPr>
        <w:t>w związku z art. 17 ust. 3 lit. b, d lub e RODO prawo do usunięcia danych osobowych;</w:t>
      </w:r>
    </w:p>
    <w:p w14:paraId="7E5D802A" w14:textId="77777777" w:rsidR="00AD6998" w:rsidRDefault="00AD6998" w:rsidP="00D21174">
      <w:pPr>
        <w:numPr>
          <w:ilvl w:val="0"/>
          <w:numId w:val="35"/>
        </w:numPr>
        <w:spacing w:after="150" w:line="360" w:lineRule="auto"/>
        <w:ind w:left="709" w:hanging="283"/>
        <w:contextualSpacing/>
        <w:jc w:val="both"/>
        <w:rPr>
          <w:rFonts w:ascii="Arial" w:hAnsi="Arial" w:cs="Arial"/>
          <w:b/>
          <w:i/>
        </w:rPr>
      </w:pPr>
      <w:r>
        <w:rPr>
          <w:rFonts w:ascii="Arial" w:hAnsi="Arial" w:cs="Arial"/>
        </w:rPr>
        <w:t>prawo do przenoszenia danych osobowych, o którym mowa w art. 20 RODO;</w:t>
      </w:r>
    </w:p>
    <w:p w14:paraId="640AB79A" w14:textId="77777777" w:rsidR="00AD6998" w:rsidRDefault="00AD6998" w:rsidP="00AD6998">
      <w:pPr>
        <w:suppressAutoHyphens/>
        <w:spacing w:after="200" w:line="276" w:lineRule="auto"/>
        <w:rPr>
          <w:rFonts w:ascii="Arial" w:eastAsia="Calibri" w:hAnsi="Arial" w:cs="Arial"/>
          <w:color w:val="000000"/>
        </w:rPr>
      </w:pPr>
      <w:r>
        <w:rPr>
          <w:rFonts w:ascii="Arial" w:hAnsi="Arial" w:cs="Arial"/>
          <w:b/>
        </w:rPr>
        <w:t>na podstawie art. 21 RODO prawo sprzeciwu, wobec przetwarzania danych osobowych, gdyż podstawą prawną przetwarzania Pani/Pana danych osobowych jest art. 6 ust. 1 lit. c RODO</w:t>
      </w:r>
      <w:r>
        <w:rPr>
          <w:rFonts w:ascii="Arial" w:hAnsi="Arial" w:cs="Arial"/>
        </w:rPr>
        <w:t>.</w:t>
      </w:r>
    </w:p>
    <w:p w14:paraId="0A3281F7" w14:textId="77777777" w:rsidR="00AD6998" w:rsidRPr="00AB56C1" w:rsidRDefault="00AD6998" w:rsidP="00AD6998">
      <w:pPr>
        <w:suppressAutoHyphens/>
        <w:spacing w:after="200" w:line="276" w:lineRule="auto"/>
        <w:rPr>
          <w:rFonts w:ascii="Arial" w:eastAsia="Calibri" w:hAnsi="Arial" w:cs="Arial"/>
          <w:color w:val="000000"/>
        </w:rPr>
      </w:pPr>
    </w:p>
    <w:p w14:paraId="24A58F08" w14:textId="77777777" w:rsidR="001658E6" w:rsidRPr="00AB56C1" w:rsidRDefault="001658E6" w:rsidP="001658E6">
      <w:pPr>
        <w:suppressAutoHyphens/>
        <w:spacing w:after="200" w:line="276" w:lineRule="auto"/>
        <w:rPr>
          <w:rFonts w:ascii="Arial" w:eastAsia="Calibri" w:hAnsi="Arial" w:cs="Arial"/>
          <w:color w:val="000000"/>
        </w:rPr>
      </w:pPr>
      <w:bookmarkStart w:id="0" w:name="_GoBack"/>
      <w:bookmarkEnd w:id="0"/>
    </w:p>
    <w:sectPr w:rsidR="001658E6" w:rsidRPr="00AB56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FE304" w14:textId="77777777" w:rsidR="00D21174" w:rsidRDefault="00D21174" w:rsidP="00CD611B">
      <w:pPr>
        <w:spacing w:after="0" w:line="240" w:lineRule="auto"/>
      </w:pPr>
      <w:r>
        <w:separator/>
      </w:r>
    </w:p>
  </w:endnote>
  <w:endnote w:type="continuationSeparator" w:id="0">
    <w:p w14:paraId="75BEB190" w14:textId="77777777" w:rsidR="00D21174" w:rsidRDefault="00D21174"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645D44EE"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E33869" w:rsidRPr="00E33869">
          <w:rPr>
            <w:rFonts w:ascii="Arial" w:eastAsiaTheme="majorEastAsia" w:hAnsi="Arial" w:cs="Arial"/>
            <w:noProof/>
            <w:sz w:val="24"/>
            <w:szCs w:val="24"/>
          </w:rPr>
          <w:t>3</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32F0C" w14:textId="77777777" w:rsidR="00D21174" w:rsidRDefault="00D21174" w:rsidP="00CD611B">
      <w:pPr>
        <w:spacing w:after="0" w:line="240" w:lineRule="auto"/>
      </w:pPr>
      <w:r>
        <w:separator/>
      </w:r>
    </w:p>
  </w:footnote>
  <w:footnote w:type="continuationSeparator" w:id="0">
    <w:p w14:paraId="7421CA4B" w14:textId="77777777" w:rsidR="00D21174" w:rsidRDefault="00D21174"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6"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0"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3"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0"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1"/>
  </w:num>
  <w:num w:numId="3">
    <w:abstractNumId w:val="35"/>
  </w:num>
  <w:num w:numId="4">
    <w:abstractNumId w:val="14"/>
  </w:num>
  <w:num w:numId="5">
    <w:abstractNumId w:val="36"/>
  </w:num>
  <w:num w:numId="6">
    <w:abstractNumId w:val="15"/>
  </w:num>
  <w:num w:numId="7">
    <w:abstractNumId w:val="4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39"/>
  </w:num>
  <w:num w:numId="12">
    <w:abstractNumId w:val="50"/>
  </w:num>
  <w:num w:numId="13">
    <w:abstractNumId w:val="38"/>
  </w:num>
  <w:num w:numId="14">
    <w:abstractNumId w:val="32"/>
  </w:num>
  <w:num w:numId="15">
    <w:abstractNumId w:val="13"/>
  </w:num>
  <w:num w:numId="16">
    <w:abstractNumId w:val="5"/>
  </w:num>
  <w:num w:numId="17">
    <w:abstractNumId w:val="33"/>
  </w:num>
  <w:num w:numId="18">
    <w:abstractNumId w:val="45"/>
  </w:num>
  <w:num w:numId="19">
    <w:abstractNumId w:val="0"/>
  </w:num>
  <w:num w:numId="20">
    <w:abstractNumId w:val="21"/>
  </w:num>
  <w:num w:numId="21">
    <w:abstractNumId w:val="26"/>
  </w:num>
  <w:num w:numId="22">
    <w:abstractNumId w:val="30"/>
  </w:num>
  <w:num w:numId="23">
    <w:abstractNumId w:val="10"/>
  </w:num>
  <w:num w:numId="24">
    <w:abstractNumId w:val="16"/>
  </w:num>
  <w:num w:numId="25">
    <w:abstractNumId w:val="22"/>
  </w:num>
  <w:num w:numId="26">
    <w:abstractNumId w:val="41"/>
  </w:num>
  <w:num w:numId="27">
    <w:abstractNumId w:val="46"/>
  </w:num>
  <w:num w:numId="28">
    <w:abstractNumId w:val="43"/>
  </w:num>
  <w:num w:numId="29">
    <w:abstractNumId w:val="24"/>
  </w:num>
  <w:num w:numId="30">
    <w:abstractNumId w:val="40"/>
  </w:num>
  <w:num w:numId="31">
    <w:abstractNumId w:val="11"/>
  </w:num>
  <w:num w:numId="32">
    <w:abstractNumId w:val="49"/>
  </w:num>
  <w:num w:numId="33">
    <w:abstractNumId w:val="48"/>
  </w:num>
  <w:num w:numId="34">
    <w:abstractNumId w:val="29"/>
  </w:num>
  <w:num w:numId="35">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13FC"/>
    <w:rsid w:val="003523F8"/>
    <w:rsid w:val="00356A08"/>
    <w:rsid w:val="00381D63"/>
    <w:rsid w:val="003A0CF6"/>
    <w:rsid w:val="003E3366"/>
    <w:rsid w:val="00422A5D"/>
    <w:rsid w:val="00450BB3"/>
    <w:rsid w:val="00462006"/>
    <w:rsid w:val="00493C13"/>
    <w:rsid w:val="00494ADD"/>
    <w:rsid w:val="004B2750"/>
    <w:rsid w:val="004B6CF2"/>
    <w:rsid w:val="004C6AE1"/>
    <w:rsid w:val="004D4732"/>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95C99"/>
    <w:rsid w:val="007D3817"/>
    <w:rsid w:val="007E0119"/>
    <w:rsid w:val="007F7E1D"/>
    <w:rsid w:val="00804979"/>
    <w:rsid w:val="008229A1"/>
    <w:rsid w:val="008248EC"/>
    <w:rsid w:val="00847C7D"/>
    <w:rsid w:val="00855640"/>
    <w:rsid w:val="00863787"/>
    <w:rsid w:val="00883B0A"/>
    <w:rsid w:val="008B6D11"/>
    <w:rsid w:val="008D14DA"/>
    <w:rsid w:val="008D2461"/>
    <w:rsid w:val="008E107B"/>
    <w:rsid w:val="00905A72"/>
    <w:rsid w:val="00905B05"/>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587D"/>
    <w:rsid w:val="00AA6E5D"/>
    <w:rsid w:val="00AB0681"/>
    <w:rsid w:val="00AB148E"/>
    <w:rsid w:val="00AB3FC4"/>
    <w:rsid w:val="00AB56C1"/>
    <w:rsid w:val="00AC4875"/>
    <w:rsid w:val="00AD6998"/>
    <w:rsid w:val="00AE1D8C"/>
    <w:rsid w:val="00AE6EEF"/>
    <w:rsid w:val="00AF1DC9"/>
    <w:rsid w:val="00B0267B"/>
    <w:rsid w:val="00B04317"/>
    <w:rsid w:val="00B6358B"/>
    <w:rsid w:val="00B71684"/>
    <w:rsid w:val="00B7349F"/>
    <w:rsid w:val="00B74F1A"/>
    <w:rsid w:val="00B810A5"/>
    <w:rsid w:val="00B87844"/>
    <w:rsid w:val="00B97A8F"/>
    <w:rsid w:val="00BA5791"/>
    <w:rsid w:val="00BE14D6"/>
    <w:rsid w:val="00BF198E"/>
    <w:rsid w:val="00C032CB"/>
    <w:rsid w:val="00C07FD3"/>
    <w:rsid w:val="00C20A34"/>
    <w:rsid w:val="00C2144F"/>
    <w:rsid w:val="00C61908"/>
    <w:rsid w:val="00C65BD1"/>
    <w:rsid w:val="00C66F62"/>
    <w:rsid w:val="00C77634"/>
    <w:rsid w:val="00C92FF2"/>
    <w:rsid w:val="00C95350"/>
    <w:rsid w:val="00CD611B"/>
    <w:rsid w:val="00D0560D"/>
    <w:rsid w:val="00D1520C"/>
    <w:rsid w:val="00D21174"/>
    <w:rsid w:val="00D50767"/>
    <w:rsid w:val="00DA0BB0"/>
    <w:rsid w:val="00DA4AA1"/>
    <w:rsid w:val="00DA5D8D"/>
    <w:rsid w:val="00DE273E"/>
    <w:rsid w:val="00DF33B7"/>
    <w:rsid w:val="00E33869"/>
    <w:rsid w:val="00E37681"/>
    <w:rsid w:val="00E42A66"/>
    <w:rsid w:val="00E4317E"/>
    <w:rsid w:val="00E45EF6"/>
    <w:rsid w:val="00E60631"/>
    <w:rsid w:val="00E74D2F"/>
    <w:rsid w:val="00E74F18"/>
    <w:rsid w:val="00EB284E"/>
    <w:rsid w:val="00EB3BD1"/>
    <w:rsid w:val="00EC15B2"/>
    <w:rsid w:val="00EE1848"/>
    <w:rsid w:val="00EE3D7B"/>
    <w:rsid w:val="00F154DF"/>
    <w:rsid w:val="00F17E4B"/>
    <w:rsid w:val="00F348AC"/>
    <w:rsid w:val="00FB4A08"/>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AD6998"/>
    <w:pPr>
      <w:spacing w:after="0" w:line="240" w:lineRule="auto"/>
    </w:pPr>
  </w:style>
  <w:style w:type="table" w:styleId="Tabela-Siatka">
    <w:name w:val="Table Grid"/>
    <w:basedOn w:val="Standardowy"/>
    <w:uiPriority w:val="59"/>
    <w:rsid w:val="00AD699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B8376-0708-4977-AC6B-B46CFB0F340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4BAE19D-5FB8-4DA5-96B8-DAEC7E61E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9132</Words>
  <Characters>54792</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Łuszczak Joanna</cp:lastModifiedBy>
  <cp:revision>4</cp:revision>
  <cp:lastPrinted>2023-09-05T05:20:00Z</cp:lastPrinted>
  <dcterms:created xsi:type="dcterms:W3CDTF">2024-09-03T10:35:00Z</dcterms:created>
  <dcterms:modified xsi:type="dcterms:W3CDTF">2024-09-06T07:39:00Z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