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988" w:rsidRPr="00C767C0" w:rsidRDefault="003C1988" w:rsidP="00F27362">
      <w:pPr>
        <w:spacing w:after="0" w:line="480" w:lineRule="auto"/>
        <w:ind w:left="5246" w:firstLine="708"/>
        <w:jc w:val="right"/>
        <w:rPr>
          <w:rFonts w:ascii="Liberation Sans" w:hAnsi="Liberation Sans" w:cs="Liberation Sans"/>
          <w:sz w:val="24"/>
          <w:szCs w:val="24"/>
        </w:rPr>
      </w:pPr>
      <w:r w:rsidRPr="00C767C0">
        <w:rPr>
          <w:rFonts w:ascii="Liberation Sans" w:hAnsi="Liberation Sans" w:cs="Liberation Sans"/>
          <w:sz w:val="24"/>
          <w:szCs w:val="24"/>
        </w:rPr>
        <w:t xml:space="preserve"> Załącznik nr 3 do SWZ</w:t>
      </w:r>
    </w:p>
    <w:p w:rsidR="00483645" w:rsidRPr="0085100E" w:rsidRDefault="00483645" w:rsidP="000A68FB">
      <w:pPr>
        <w:spacing w:after="0" w:line="240" w:lineRule="auto"/>
        <w:jc w:val="both"/>
        <w:rPr>
          <w:rFonts w:ascii="Liberation Sans" w:hAnsi="Liberation Sans" w:cs="Liberation Sans"/>
          <w:b/>
          <w:sz w:val="24"/>
          <w:szCs w:val="24"/>
        </w:rPr>
      </w:pPr>
    </w:p>
    <w:p w:rsidR="00483645" w:rsidRPr="0085100E" w:rsidRDefault="00483645" w:rsidP="000A68FB">
      <w:pPr>
        <w:spacing w:after="0" w:line="240" w:lineRule="auto"/>
        <w:jc w:val="both"/>
        <w:rPr>
          <w:rFonts w:ascii="Liberation Sans" w:hAnsi="Liberation Sans" w:cs="Liberation Sans"/>
          <w:b/>
          <w:sz w:val="24"/>
          <w:szCs w:val="24"/>
        </w:rPr>
      </w:pPr>
    </w:p>
    <w:p w:rsidR="00483645" w:rsidRPr="0085100E" w:rsidRDefault="00483645" w:rsidP="000A68FB">
      <w:pPr>
        <w:spacing w:after="0" w:line="240" w:lineRule="auto"/>
        <w:jc w:val="both"/>
        <w:rPr>
          <w:rFonts w:ascii="Liberation Sans" w:hAnsi="Liberation Sans" w:cs="Liberation Sans"/>
          <w:b/>
          <w:sz w:val="24"/>
          <w:szCs w:val="24"/>
        </w:rPr>
      </w:pPr>
    </w:p>
    <w:p w:rsidR="003C1988" w:rsidRDefault="003C1988" w:rsidP="000A68FB">
      <w:pPr>
        <w:spacing w:after="0" w:line="240" w:lineRule="auto"/>
        <w:jc w:val="both"/>
        <w:rPr>
          <w:rFonts w:ascii="Liberation Sans" w:hAnsi="Liberation Sans" w:cs="Liberation Sans"/>
          <w:b/>
          <w:sz w:val="24"/>
          <w:szCs w:val="24"/>
        </w:rPr>
      </w:pPr>
      <w:r w:rsidRPr="0085100E">
        <w:rPr>
          <w:rFonts w:ascii="Liberation Sans" w:hAnsi="Liberation Sans" w:cs="Liberation Sans"/>
          <w:b/>
          <w:sz w:val="24"/>
          <w:szCs w:val="24"/>
        </w:rPr>
        <w:t>Wykonawca:</w:t>
      </w:r>
    </w:p>
    <w:p w:rsidR="00C767C0" w:rsidRPr="0085100E" w:rsidRDefault="00C767C0" w:rsidP="000A68FB">
      <w:pPr>
        <w:spacing w:after="0" w:line="240" w:lineRule="auto"/>
        <w:jc w:val="both"/>
        <w:rPr>
          <w:rFonts w:ascii="Liberation Sans" w:hAnsi="Liberation Sans" w:cs="Liberation Sans"/>
          <w:b/>
          <w:sz w:val="24"/>
          <w:szCs w:val="24"/>
        </w:rPr>
      </w:pPr>
    </w:p>
    <w:p w:rsidR="003C1988" w:rsidRPr="0085100E" w:rsidRDefault="00C767C0" w:rsidP="00931D32">
      <w:pPr>
        <w:spacing w:after="0" w:line="240" w:lineRule="auto"/>
        <w:ind w:right="5954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>………………………………</w:t>
      </w:r>
    </w:p>
    <w:p w:rsidR="003C1988" w:rsidRPr="0085100E" w:rsidRDefault="003C1988" w:rsidP="007936D6">
      <w:pPr>
        <w:ind w:right="5953"/>
        <w:rPr>
          <w:rFonts w:ascii="Liberation Sans" w:hAnsi="Liberation Sans" w:cs="Liberation Sans"/>
          <w:i/>
          <w:sz w:val="24"/>
          <w:szCs w:val="24"/>
        </w:rPr>
      </w:pPr>
      <w:r w:rsidRPr="0085100E">
        <w:rPr>
          <w:rFonts w:ascii="Liberation Sans" w:hAnsi="Liberation Sans" w:cs="Liberation Sans"/>
          <w:i/>
          <w:sz w:val="24"/>
          <w:szCs w:val="24"/>
        </w:rPr>
        <w:t xml:space="preserve">(pełna nazwa/firma, adres, w zależności od </w:t>
      </w:r>
      <w:r w:rsidR="00892102">
        <w:rPr>
          <w:rFonts w:ascii="Liberation Sans" w:hAnsi="Liberation Sans" w:cs="Liberation Sans"/>
          <w:i/>
          <w:sz w:val="24"/>
          <w:szCs w:val="24"/>
        </w:rPr>
        <w:t>p</w:t>
      </w:r>
      <w:bookmarkStart w:id="0" w:name="_GoBack"/>
      <w:bookmarkEnd w:id="0"/>
      <w:r w:rsidRPr="0085100E">
        <w:rPr>
          <w:rFonts w:ascii="Liberation Sans" w:hAnsi="Liberation Sans" w:cs="Liberation Sans"/>
          <w:i/>
          <w:sz w:val="24"/>
          <w:szCs w:val="24"/>
        </w:rPr>
        <w:t>odmiotu: NIP/PESEL, KRS/</w:t>
      </w:r>
      <w:proofErr w:type="spellStart"/>
      <w:r w:rsidRPr="0085100E">
        <w:rPr>
          <w:rFonts w:ascii="Liberation Sans" w:hAnsi="Liberation Sans" w:cs="Liberation Sans"/>
          <w:i/>
          <w:sz w:val="24"/>
          <w:szCs w:val="24"/>
        </w:rPr>
        <w:t>CEiDG</w:t>
      </w:r>
      <w:proofErr w:type="spellEnd"/>
      <w:r w:rsidRPr="0085100E">
        <w:rPr>
          <w:rFonts w:ascii="Liberation Sans" w:hAnsi="Liberation Sans" w:cs="Liberation Sans"/>
          <w:i/>
          <w:sz w:val="24"/>
          <w:szCs w:val="24"/>
        </w:rPr>
        <w:t>)</w:t>
      </w:r>
    </w:p>
    <w:p w:rsidR="003C1988" w:rsidRPr="0085100E" w:rsidRDefault="003C1988" w:rsidP="00F04280">
      <w:pPr>
        <w:spacing w:after="0" w:line="480" w:lineRule="auto"/>
        <w:rPr>
          <w:rFonts w:ascii="Liberation Sans" w:hAnsi="Liberation Sans" w:cs="Liberation Sans"/>
          <w:sz w:val="24"/>
          <w:szCs w:val="24"/>
          <w:u w:val="single"/>
        </w:rPr>
      </w:pPr>
      <w:r w:rsidRPr="0085100E">
        <w:rPr>
          <w:rFonts w:ascii="Liberation Sans" w:hAnsi="Liberation Sans" w:cs="Liberation Sans"/>
          <w:sz w:val="24"/>
          <w:szCs w:val="24"/>
          <w:u w:val="single"/>
        </w:rPr>
        <w:t>reprezentowany przez:</w:t>
      </w:r>
    </w:p>
    <w:p w:rsidR="003C1988" w:rsidRPr="0085100E" w:rsidRDefault="00C767C0" w:rsidP="00931D32">
      <w:pPr>
        <w:spacing w:after="0" w:line="240" w:lineRule="auto"/>
        <w:ind w:right="5954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>………………………………..</w:t>
      </w:r>
    </w:p>
    <w:p w:rsidR="003C1988" w:rsidRPr="0085100E" w:rsidRDefault="003C1988" w:rsidP="007936D6">
      <w:pPr>
        <w:spacing w:after="0"/>
        <w:ind w:right="5953"/>
        <w:rPr>
          <w:rFonts w:ascii="Liberation Sans" w:hAnsi="Liberation Sans" w:cs="Liberation Sans"/>
          <w:i/>
          <w:sz w:val="24"/>
          <w:szCs w:val="24"/>
        </w:rPr>
      </w:pPr>
      <w:r w:rsidRPr="0085100E">
        <w:rPr>
          <w:rFonts w:ascii="Liberation Sans" w:hAnsi="Liberation Sans" w:cs="Liberation Sans"/>
          <w:i/>
          <w:sz w:val="24"/>
          <w:szCs w:val="24"/>
        </w:rPr>
        <w:t>(imię, nazwisko, stanowisko/podstawa do  reprezentacji)</w:t>
      </w:r>
    </w:p>
    <w:p w:rsidR="003C1988" w:rsidRPr="0085100E" w:rsidRDefault="003C1988" w:rsidP="00C4103F">
      <w:pPr>
        <w:rPr>
          <w:rFonts w:ascii="Liberation Sans" w:hAnsi="Liberation Sans" w:cs="Liberation Sans"/>
          <w:sz w:val="24"/>
          <w:szCs w:val="24"/>
        </w:rPr>
      </w:pPr>
    </w:p>
    <w:p w:rsidR="00CB7086" w:rsidRPr="0085100E" w:rsidRDefault="00CB7086" w:rsidP="00C4103F">
      <w:pPr>
        <w:rPr>
          <w:rFonts w:ascii="Liberation Sans" w:hAnsi="Liberation Sans" w:cs="Liberation Sans"/>
          <w:sz w:val="24"/>
          <w:szCs w:val="24"/>
        </w:rPr>
      </w:pPr>
    </w:p>
    <w:p w:rsidR="003C1988" w:rsidRPr="0085100E" w:rsidRDefault="00775876" w:rsidP="00262D61">
      <w:pPr>
        <w:spacing w:after="120" w:line="360" w:lineRule="auto"/>
        <w:jc w:val="center"/>
        <w:rPr>
          <w:rFonts w:ascii="Liberation Sans" w:hAnsi="Liberation Sans" w:cs="Liberation Sans"/>
          <w:b/>
          <w:sz w:val="24"/>
          <w:szCs w:val="24"/>
          <w:u w:val="single"/>
        </w:rPr>
      </w:pPr>
      <w:r w:rsidRPr="0085100E">
        <w:rPr>
          <w:rFonts w:ascii="Liberation Sans" w:hAnsi="Liberation Sans" w:cs="Liberation Sans"/>
          <w:b/>
          <w:sz w:val="24"/>
          <w:szCs w:val="24"/>
          <w:u w:val="single"/>
        </w:rPr>
        <w:t xml:space="preserve">Oświadczenie Wykonawcy </w:t>
      </w:r>
    </w:p>
    <w:p w:rsidR="003C1988" w:rsidRPr="0085100E" w:rsidRDefault="003C1988" w:rsidP="00262D61">
      <w:pPr>
        <w:spacing w:after="0" w:line="360" w:lineRule="auto"/>
        <w:jc w:val="center"/>
        <w:rPr>
          <w:rFonts w:ascii="Liberation Sans" w:hAnsi="Liberation Sans" w:cs="Liberation Sans"/>
          <w:b/>
          <w:sz w:val="24"/>
          <w:szCs w:val="24"/>
        </w:rPr>
      </w:pPr>
      <w:r w:rsidRPr="0085100E">
        <w:rPr>
          <w:rFonts w:ascii="Liberation Sans" w:hAnsi="Liberation Sans" w:cs="Liberation Sans"/>
          <w:b/>
          <w:sz w:val="24"/>
          <w:szCs w:val="24"/>
        </w:rPr>
        <w:t xml:space="preserve">składane na podstawie art. </w:t>
      </w:r>
      <w:r w:rsidR="002001C8" w:rsidRPr="0085100E">
        <w:rPr>
          <w:rFonts w:ascii="Liberation Sans" w:hAnsi="Liberation Sans" w:cs="Liberation Sans"/>
          <w:b/>
          <w:sz w:val="24"/>
          <w:szCs w:val="24"/>
        </w:rPr>
        <w:t>12</w:t>
      </w:r>
      <w:r w:rsidR="009046D7" w:rsidRPr="0085100E">
        <w:rPr>
          <w:rFonts w:ascii="Liberation Sans" w:hAnsi="Liberation Sans" w:cs="Liberation Sans"/>
          <w:b/>
          <w:sz w:val="24"/>
          <w:szCs w:val="24"/>
        </w:rPr>
        <w:t>5</w:t>
      </w:r>
      <w:r w:rsidRPr="0085100E">
        <w:rPr>
          <w:rFonts w:ascii="Liberation Sans" w:hAnsi="Liberation Sans" w:cs="Liberation Sans"/>
          <w:b/>
          <w:sz w:val="24"/>
          <w:szCs w:val="24"/>
        </w:rPr>
        <w:t xml:space="preserve"> </w:t>
      </w:r>
      <w:r w:rsidR="009046D7" w:rsidRPr="0085100E">
        <w:rPr>
          <w:rFonts w:ascii="Liberation Sans" w:hAnsi="Liberation Sans" w:cs="Liberation Sans"/>
          <w:b/>
          <w:sz w:val="24"/>
          <w:szCs w:val="24"/>
        </w:rPr>
        <w:t>ust.</w:t>
      </w:r>
      <w:r w:rsidR="005B3013" w:rsidRPr="0085100E">
        <w:rPr>
          <w:rFonts w:ascii="Liberation Sans" w:hAnsi="Liberation Sans" w:cs="Liberation Sans"/>
          <w:b/>
          <w:sz w:val="24"/>
          <w:szCs w:val="24"/>
        </w:rPr>
        <w:t xml:space="preserve"> </w:t>
      </w:r>
      <w:r w:rsidR="009046D7" w:rsidRPr="0085100E">
        <w:rPr>
          <w:rFonts w:ascii="Liberation Sans" w:hAnsi="Liberation Sans" w:cs="Liberation Sans"/>
          <w:b/>
          <w:sz w:val="24"/>
          <w:szCs w:val="24"/>
        </w:rPr>
        <w:t xml:space="preserve">1 </w:t>
      </w:r>
      <w:r w:rsidRPr="0085100E">
        <w:rPr>
          <w:rFonts w:ascii="Liberation Sans" w:hAnsi="Liberation Sans" w:cs="Liberation Sans"/>
          <w:b/>
          <w:sz w:val="24"/>
          <w:szCs w:val="24"/>
        </w:rPr>
        <w:t xml:space="preserve"> ustawy z dnia </w:t>
      </w:r>
      <w:r w:rsidR="005B3013" w:rsidRPr="0085100E">
        <w:rPr>
          <w:rFonts w:ascii="Liberation Sans" w:hAnsi="Liberation Sans" w:cs="Liberation Sans"/>
          <w:b/>
          <w:sz w:val="24"/>
          <w:szCs w:val="24"/>
        </w:rPr>
        <w:t>11.</w:t>
      </w:r>
      <w:r w:rsidR="002001C8" w:rsidRPr="0085100E">
        <w:rPr>
          <w:rFonts w:ascii="Liberation Sans" w:hAnsi="Liberation Sans" w:cs="Liberation Sans"/>
          <w:b/>
          <w:sz w:val="24"/>
          <w:szCs w:val="24"/>
        </w:rPr>
        <w:t>0</w:t>
      </w:r>
      <w:r w:rsidR="005B3013" w:rsidRPr="0085100E">
        <w:rPr>
          <w:rFonts w:ascii="Liberation Sans" w:hAnsi="Liberation Sans" w:cs="Liberation Sans"/>
          <w:b/>
          <w:sz w:val="24"/>
          <w:szCs w:val="24"/>
        </w:rPr>
        <w:t>9</w:t>
      </w:r>
      <w:r w:rsidR="002001C8" w:rsidRPr="0085100E">
        <w:rPr>
          <w:rFonts w:ascii="Liberation Sans" w:hAnsi="Liberation Sans" w:cs="Liberation Sans"/>
          <w:b/>
          <w:sz w:val="24"/>
          <w:szCs w:val="24"/>
        </w:rPr>
        <w:t>.2019 r.</w:t>
      </w:r>
    </w:p>
    <w:p w:rsidR="003C1988" w:rsidRPr="0085100E" w:rsidRDefault="003C1988" w:rsidP="00262D61">
      <w:pPr>
        <w:spacing w:after="0" w:line="360" w:lineRule="auto"/>
        <w:jc w:val="center"/>
        <w:rPr>
          <w:rFonts w:ascii="Liberation Sans" w:hAnsi="Liberation Sans" w:cs="Liberation Sans"/>
          <w:b/>
          <w:sz w:val="24"/>
          <w:szCs w:val="24"/>
        </w:rPr>
      </w:pPr>
      <w:r w:rsidRPr="0085100E">
        <w:rPr>
          <w:rFonts w:ascii="Liberation Sans" w:hAnsi="Liberation Sans" w:cs="Liberation Sans"/>
          <w:b/>
          <w:sz w:val="24"/>
          <w:szCs w:val="24"/>
        </w:rPr>
        <w:t xml:space="preserve"> Prawo zamówień publicznych (dalej jako: ustawa </w:t>
      </w:r>
      <w:proofErr w:type="spellStart"/>
      <w:r w:rsidRPr="0085100E">
        <w:rPr>
          <w:rFonts w:ascii="Liberation Sans" w:hAnsi="Liberation Sans" w:cs="Liberation Sans"/>
          <w:b/>
          <w:sz w:val="24"/>
          <w:szCs w:val="24"/>
        </w:rPr>
        <w:t>Pzp</w:t>
      </w:r>
      <w:proofErr w:type="spellEnd"/>
      <w:r w:rsidRPr="0085100E">
        <w:rPr>
          <w:rFonts w:ascii="Liberation Sans" w:hAnsi="Liberation Sans" w:cs="Liberation Sans"/>
          <w:b/>
          <w:sz w:val="24"/>
          <w:szCs w:val="24"/>
        </w:rPr>
        <w:t xml:space="preserve">), </w:t>
      </w:r>
    </w:p>
    <w:p w:rsidR="003C1988" w:rsidRPr="0085100E" w:rsidRDefault="003C1988" w:rsidP="00611B1D">
      <w:pPr>
        <w:spacing w:before="120" w:after="0" w:line="360" w:lineRule="auto"/>
        <w:jc w:val="center"/>
        <w:rPr>
          <w:rFonts w:ascii="Liberation Sans" w:hAnsi="Liberation Sans" w:cs="Liberation Sans"/>
          <w:b/>
          <w:sz w:val="24"/>
          <w:szCs w:val="24"/>
          <w:u w:val="single"/>
        </w:rPr>
      </w:pPr>
      <w:r w:rsidRPr="0085100E">
        <w:rPr>
          <w:rFonts w:ascii="Liberation Sans" w:hAnsi="Liberation Sans" w:cs="Liberation Sans"/>
          <w:b/>
          <w:sz w:val="24"/>
          <w:szCs w:val="24"/>
          <w:u w:val="single"/>
        </w:rPr>
        <w:t xml:space="preserve">DOTYCZĄCE SPEŁNIANIA WARUNKÓW UDZIAŁU W POSTĘPOWANIU </w:t>
      </w:r>
    </w:p>
    <w:p w:rsidR="003C1988" w:rsidRDefault="003C1988" w:rsidP="0085100E">
      <w:pPr>
        <w:pStyle w:val="Teksttreci0"/>
        <w:shd w:val="clear" w:color="auto" w:fill="auto"/>
        <w:spacing w:before="0" w:after="0" w:line="360" w:lineRule="auto"/>
        <w:ind w:right="700" w:firstLine="0"/>
        <w:jc w:val="left"/>
        <w:rPr>
          <w:rFonts w:ascii="Liberation Sans" w:hAnsi="Liberation Sans" w:cs="Liberation Sans"/>
          <w:sz w:val="24"/>
          <w:szCs w:val="24"/>
        </w:rPr>
      </w:pPr>
      <w:r w:rsidRPr="0085100E">
        <w:rPr>
          <w:rFonts w:ascii="Liberation Sans" w:hAnsi="Liberation Sans" w:cs="Liberation Sans"/>
          <w:sz w:val="24"/>
          <w:szCs w:val="24"/>
        </w:rPr>
        <w:t xml:space="preserve">Na potrzeby postępowania o udzielenie zamówienia publicznego pn. </w:t>
      </w:r>
      <w:r w:rsidR="00483645" w:rsidRPr="0085100E">
        <w:rPr>
          <w:rFonts w:ascii="Liberation Sans" w:hAnsi="Liberation Sans" w:cs="Liberation Sans"/>
          <w:b/>
          <w:sz w:val="24"/>
          <w:szCs w:val="24"/>
        </w:rPr>
        <w:t xml:space="preserve">"Dowóz uczniów do Publicznej Szkoły Podstawowej w Bidzinach w roku </w:t>
      </w:r>
      <w:r w:rsidR="0085100E">
        <w:rPr>
          <w:rFonts w:ascii="Liberation Sans" w:hAnsi="Liberation Sans" w:cs="Liberation Sans"/>
          <w:b/>
          <w:sz w:val="24"/>
          <w:szCs w:val="24"/>
        </w:rPr>
        <w:t>s</w:t>
      </w:r>
      <w:r w:rsidR="007215D3">
        <w:rPr>
          <w:rFonts w:ascii="Liberation Sans" w:hAnsi="Liberation Sans" w:cs="Liberation Sans"/>
          <w:b/>
          <w:sz w:val="24"/>
          <w:szCs w:val="24"/>
        </w:rPr>
        <w:t>zkolnym 2023/2024</w:t>
      </w:r>
      <w:r w:rsidR="00483645" w:rsidRPr="0085100E">
        <w:rPr>
          <w:rFonts w:ascii="Liberation Sans" w:hAnsi="Liberation Sans" w:cs="Liberation Sans"/>
          <w:b/>
          <w:sz w:val="24"/>
          <w:szCs w:val="24"/>
        </w:rPr>
        <w:t xml:space="preserve"> ”</w:t>
      </w:r>
      <w:r w:rsidR="006F1491" w:rsidRPr="0085100E">
        <w:rPr>
          <w:rFonts w:ascii="Liberation Sans" w:hAnsi="Liberation Sans" w:cs="Liberation Sans"/>
          <w:sz w:val="24"/>
          <w:szCs w:val="24"/>
        </w:rPr>
        <w:t xml:space="preserve"> </w:t>
      </w:r>
      <w:r w:rsidRPr="0085100E">
        <w:rPr>
          <w:rFonts w:ascii="Liberation Sans" w:hAnsi="Liberation Sans" w:cs="Liberation Sans"/>
          <w:sz w:val="24"/>
          <w:szCs w:val="24"/>
        </w:rPr>
        <w:t>oświadczam, co następuje:</w:t>
      </w:r>
    </w:p>
    <w:p w:rsidR="0085100E" w:rsidRPr="0085100E" w:rsidRDefault="0085100E" w:rsidP="0085100E">
      <w:pPr>
        <w:pStyle w:val="Teksttreci0"/>
        <w:shd w:val="clear" w:color="auto" w:fill="auto"/>
        <w:spacing w:before="0" w:after="0" w:line="360" w:lineRule="auto"/>
        <w:ind w:left="440" w:right="700" w:hanging="420"/>
        <w:jc w:val="left"/>
        <w:rPr>
          <w:rFonts w:ascii="Liberation Sans" w:hAnsi="Liberation Sans" w:cs="Liberation Sans"/>
          <w:b/>
          <w:bCs/>
          <w:sz w:val="24"/>
          <w:szCs w:val="24"/>
        </w:rPr>
      </w:pPr>
    </w:p>
    <w:p w:rsidR="003C1988" w:rsidRPr="0085100E" w:rsidRDefault="003C1988" w:rsidP="00C014B5">
      <w:pPr>
        <w:shd w:val="clear" w:color="auto" w:fill="BFBFBF"/>
        <w:spacing w:after="0" w:line="360" w:lineRule="auto"/>
        <w:jc w:val="both"/>
        <w:rPr>
          <w:rFonts w:ascii="Liberation Sans" w:hAnsi="Liberation Sans" w:cs="Liberation Sans"/>
          <w:b/>
          <w:sz w:val="24"/>
          <w:szCs w:val="24"/>
        </w:rPr>
      </w:pPr>
      <w:r w:rsidRPr="0085100E">
        <w:rPr>
          <w:rFonts w:ascii="Liberation Sans" w:hAnsi="Liberation Sans" w:cs="Liberation Sans"/>
          <w:b/>
          <w:sz w:val="24"/>
          <w:szCs w:val="24"/>
        </w:rPr>
        <w:t>INFORMACJA DOTYCZĄCA WYKONAWCY:</w:t>
      </w:r>
    </w:p>
    <w:p w:rsidR="003C1988" w:rsidRPr="0085100E" w:rsidRDefault="003C1988" w:rsidP="00C014B5">
      <w:pPr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3C1988" w:rsidRPr="0085100E" w:rsidRDefault="003C1988" w:rsidP="00C014B5">
      <w:pPr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  <w:r w:rsidRPr="0085100E">
        <w:rPr>
          <w:rFonts w:ascii="Liberation Sans" w:hAnsi="Liberation Sans" w:cs="Liberation Sans"/>
          <w:sz w:val="24"/>
          <w:szCs w:val="24"/>
        </w:rPr>
        <w:t>Oświadczam, że spełniam warunki udziału w postępowaniu o</w:t>
      </w:r>
      <w:r w:rsidR="004D78CC" w:rsidRPr="0085100E">
        <w:rPr>
          <w:rFonts w:ascii="Liberation Sans" w:hAnsi="Liberation Sans" w:cs="Liberation Sans"/>
          <w:sz w:val="24"/>
          <w:szCs w:val="24"/>
        </w:rPr>
        <w:t>kreślone przez Z</w:t>
      </w:r>
      <w:r w:rsidR="005B3013" w:rsidRPr="0085100E">
        <w:rPr>
          <w:rFonts w:ascii="Liberation Sans" w:hAnsi="Liberation Sans" w:cs="Liberation Sans"/>
          <w:sz w:val="24"/>
          <w:szCs w:val="24"/>
        </w:rPr>
        <w:t>amawiającego w</w:t>
      </w:r>
      <w:r w:rsidRPr="0085100E">
        <w:rPr>
          <w:rFonts w:ascii="Liberation Sans" w:hAnsi="Liberation Sans" w:cs="Liberation Sans"/>
          <w:sz w:val="24"/>
          <w:szCs w:val="24"/>
        </w:rPr>
        <w:t> </w:t>
      </w:r>
      <w:bookmarkStart w:id="1" w:name="_Hlk60468860"/>
      <w:r w:rsidR="004D78CC" w:rsidRPr="0085100E">
        <w:rPr>
          <w:rFonts w:ascii="Liberation Sans" w:hAnsi="Liberation Sans" w:cs="Liberation Sans"/>
          <w:sz w:val="24"/>
          <w:szCs w:val="24"/>
        </w:rPr>
        <w:t xml:space="preserve">rozdziale V </w:t>
      </w:r>
      <w:r w:rsidR="00B30447" w:rsidRPr="0085100E">
        <w:rPr>
          <w:rFonts w:ascii="Liberation Sans" w:hAnsi="Liberation Sans" w:cs="Liberation Sans"/>
          <w:sz w:val="24"/>
          <w:szCs w:val="24"/>
        </w:rPr>
        <w:t>SWZ</w:t>
      </w:r>
      <w:r w:rsidRPr="0085100E">
        <w:rPr>
          <w:rFonts w:ascii="Liberation Sans" w:hAnsi="Liberation Sans" w:cs="Liberation Sans"/>
          <w:sz w:val="24"/>
          <w:szCs w:val="24"/>
        </w:rPr>
        <w:t>.</w:t>
      </w:r>
    </w:p>
    <w:bookmarkEnd w:id="1"/>
    <w:p w:rsidR="003C1988" w:rsidRPr="0085100E" w:rsidRDefault="003C1988" w:rsidP="00025C8D">
      <w:pPr>
        <w:spacing w:line="36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3C1988" w:rsidRPr="0085100E" w:rsidRDefault="003C1988" w:rsidP="00025C8D">
      <w:pPr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  <w:r w:rsidRPr="0085100E">
        <w:rPr>
          <w:rFonts w:ascii="Liberation Sans" w:hAnsi="Liberation Sans" w:cs="Liberation Sans"/>
          <w:sz w:val="24"/>
          <w:szCs w:val="24"/>
        </w:rPr>
        <w:t xml:space="preserve">…………….……. </w:t>
      </w:r>
      <w:r w:rsidRPr="0085100E">
        <w:rPr>
          <w:rFonts w:ascii="Liberation Sans" w:hAnsi="Liberation Sans" w:cs="Liberation Sans"/>
          <w:i/>
          <w:sz w:val="24"/>
          <w:szCs w:val="24"/>
        </w:rPr>
        <w:t xml:space="preserve">(miejscowość), </w:t>
      </w:r>
      <w:r w:rsidRPr="0085100E">
        <w:rPr>
          <w:rFonts w:ascii="Liberation Sans" w:hAnsi="Liberation Sans" w:cs="Liberation Sans"/>
          <w:sz w:val="24"/>
          <w:szCs w:val="24"/>
        </w:rPr>
        <w:t xml:space="preserve">dnia ………….……. r. </w:t>
      </w:r>
    </w:p>
    <w:p w:rsidR="003C1988" w:rsidRPr="0085100E" w:rsidRDefault="003C1988" w:rsidP="00025C8D">
      <w:pPr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8C6C38" w:rsidRPr="00F40CBB" w:rsidRDefault="008C6C38" w:rsidP="008C6C38">
      <w:pPr>
        <w:spacing w:line="360" w:lineRule="auto"/>
        <w:ind w:left="4253"/>
        <w:rPr>
          <w:rFonts w:ascii="Liberation Sans" w:hAnsi="Liberation Sans" w:cs="Liberation Sans"/>
          <w:i/>
          <w:sz w:val="20"/>
          <w:szCs w:val="20"/>
        </w:rPr>
      </w:pPr>
      <w:r w:rsidRPr="00F40CBB">
        <w:rPr>
          <w:rFonts w:ascii="Liberation Sans" w:hAnsi="Liberation Sans" w:cs="Liberation Sans"/>
          <w:i/>
          <w:sz w:val="20"/>
          <w:szCs w:val="20"/>
        </w:rPr>
        <w:t>Dokument należy podpisać  kwalifikowanym podpisem elektronicznym lub podpisem zaufanym lub elektronicznym podpisem osobistym</w:t>
      </w:r>
    </w:p>
    <w:p w:rsidR="003C1988" w:rsidRPr="0085100E" w:rsidRDefault="003C1988" w:rsidP="008C6C38">
      <w:pPr>
        <w:spacing w:line="360" w:lineRule="auto"/>
        <w:ind w:left="6379"/>
        <w:jc w:val="both"/>
        <w:rPr>
          <w:rFonts w:ascii="Liberation Sans" w:hAnsi="Liberation Sans" w:cs="Liberation Sans"/>
          <w:i/>
          <w:sz w:val="24"/>
          <w:szCs w:val="24"/>
        </w:rPr>
      </w:pPr>
    </w:p>
    <w:p w:rsidR="000F1604" w:rsidRPr="0085100E" w:rsidRDefault="000F1604" w:rsidP="004D7E48">
      <w:pPr>
        <w:spacing w:after="0" w:line="360" w:lineRule="auto"/>
        <w:ind w:left="5664" w:firstLine="708"/>
        <w:jc w:val="both"/>
        <w:rPr>
          <w:rFonts w:ascii="Liberation Sans" w:hAnsi="Liberation Sans" w:cs="Liberation Sans"/>
          <w:i/>
          <w:sz w:val="24"/>
          <w:szCs w:val="24"/>
        </w:rPr>
      </w:pPr>
    </w:p>
    <w:p w:rsidR="003C1988" w:rsidRPr="0085100E" w:rsidRDefault="003C1988" w:rsidP="00A24C2D">
      <w:pPr>
        <w:shd w:val="clear" w:color="auto" w:fill="BFBFBF"/>
        <w:spacing w:line="360" w:lineRule="auto"/>
        <w:jc w:val="both"/>
        <w:rPr>
          <w:rFonts w:ascii="Liberation Sans" w:hAnsi="Liberation Sans" w:cs="Liberation Sans"/>
          <w:sz w:val="24"/>
          <w:szCs w:val="24"/>
        </w:rPr>
      </w:pPr>
      <w:r w:rsidRPr="0085100E">
        <w:rPr>
          <w:rFonts w:ascii="Liberation Sans" w:hAnsi="Liberation Sans" w:cs="Liberation Sans"/>
          <w:b/>
          <w:sz w:val="24"/>
          <w:szCs w:val="24"/>
        </w:rPr>
        <w:lastRenderedPageBreak/>
        <w:t>INFORMACJA W ZWIĄZKU Z POLEGANIEM NA ZASOBACH INNYCH PODMIOTÓW</w:t>
      </w:r>
      <w:r w:rsidRPr="0085100E">
        <w:rPr>
          <w:rFonts w:ascii="Liberation Sans" w:hAnsi="Liberation Sans" w:cs="Liberation Sans"/>
          <w:sz w:val="24"/>
          <w:szCs w:val="24"/>
        </w:rPr>
        <w:t xml:space="preserve">: </w:t>
      </w:r>
    </w:p>
    <w:p w:rsidR="003C1988" w:rsidRPr="0085100E" w:rsidRDefault="003C1988" w:rsidP="00FC0317">
      <w:pPr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  <w:r w:rsidRPr="0085100E">
        <w:rPr>
          <w:rFonts w:ascii="Liberation Sans" w:hAnsi="Liberation Sans" w:cs="Liberation Sans"/>
          <w:sz w:val="24"/>
          <w:szCs w:val="24"/>
        </w:rPr>
        <w:t>Oświadczam, że w celu wykazania spełniania warunków udziału w postępowaniu, określonych przez zamawiającego w</w:t>
      </w:r>
      <w:r w:rsidR="00394829" w:rsidRPr="0085100E">
        <w:rPr>
          <w:rFonts w:ascii="Liberation Sans" w:hAnsi="Liberation Sans" w:cs="Liberation Sans"/>
          <w:sz w:val="24"/>
          <w:szCs w:val="24"/>
        </w:rPr>
        <w:t xml:space="preserve"> SWZ rozdział V</w:t>
      </w:r>
      <w:r w:rsidRPr="0085100E">
        <w:rPr>
          <w:rFonts w:ascii="Liberation Sans" w:hAnsi="Liberation Sans" w:cs="Liberation Sans"/>
          <w:sz w:val="24"/>
          <w:szCs w:val="24"/>
        </w:rPr>
        <w:t xml:space="preserve"> polegam na zasobach następującego/</w:t>
      </w:r>
      <w:proofErr w:type="spellStart"/>
      <w:r w:rsidRPr="0085100E">
        <w:rPr>
          <w:rFonts w:ascii="Liberation Sans" w:hAnsi="Liberation Sans" w:cs="Liberation Sans"/>
          <w:sz w:val="24"/>
          <w:szCs w:val="24"/>
        </w:rPr>
        <w:t>ych</w:t>
      </w:r>
      <w:proofErr w:type="spellEnd"/>
      <w:r w:rsidRPr="0085100E">
        <w:rPr>
          <w:rFonts w:ascii="Liberation Sans" w:hAnsi="Liberation Sans" w:cs="Liberation Sans"/>
          <w:sz w:val="24"/>
          <w:szCs w:val="24"/>
        </w:rPr>
        <w:t xml:space="preserve"> podmiotu/ów: </w:t>
      </w:r>
      <w:r w:rsidR="00B30447" w:rsidRPr="0085100E">
        <w:rPr>
          <w:rFonts w:ascii="Liberation Sans" w:hAnsi="Liberation Sans" w:cs="Liberation Sans"/>
          <w:sz w:val="24"/>
          <w:szCs w:val="24"/>
        </w:rPr>
        <w:t xml:space="preserve"> …..</w:t>
      </w:r>
      <w:r w:rsidRPr="0085100E">
        <w:rPr>
          <w:rFonts w:ascii="Liberation Sans" w:hAnsi="Liberation Sans" w:cs="Liberation Sans"/>
          <w:sz w:val="24"/>
          <w:szCs w:val="24"/>
        </w:rPr>
        <w:t>…………………………………………………………….</w:t>
      </w:r>
    </w:p>
    <w:p w:rsidR="003C1988" w:rsidRPr="0085100E" w:rsidRDefault="003C1988" w:rsidP="00FC0317">
      <w:pPr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  <w:r w:rsidRPr="0085100E">
        <w:rPr>
          <w:rFonts w:ascii="Liberation Sans" w:hAnsi="Liberation Sans" w:cs="Liberation Sans"/>
          <w:sz w:val="24"/>
          <w:szCs w:val="24"/>
        </w:rPr>
        <w:t>..………………………………………………………………………</w:t>
      </w:r>
      <w:r w:rsidR="000D778C" w:rsidRPr="0085100E">
        <w:rPr>
          <w:rFonts w:ascii="Liberation Sans" w:hAnsi="Liberation Sans" w:cs="Liberation Sans"/>
          <w:sz w:val="24"/>
          <w:szCs w:val="24"/>
        </w:rPr>
        <w:t>……………………………………….…………………………………….</w:t>
      </w:r>
      <w:r w:rsidRPr="0085100E">
        <w:rPr>
          <w:rFonts w:ascii="Liberation Sans" w:hAnsi="Liberation Sans" w:cs="Liberation Sans"/>
          <w:sz w:val="24"/>
          <w:szCs w:val="24"/>
        </w:rPr>
        <w:t>, w następującym zakresie: …………………………………………</w:t>
      </w:r>
    </w:p>
    <w:p w:rsidR="003C1988" w:rsidRPr="0085100E" w:rsidRDefault="003C1988" w:rsidP="00FC0317">
      <w:pPr>
        <w:spacing w:after="0" w:line="360" w:lineRule="auto"/>
        <w:jc w:val="both"/>
        <w:rPr>
          <w:rFonts w:ascii="Liberation Sans" w:hAnsi="Liberation Sans" w:cs="Liberation Sans"/>
          <w:i/>
          <w:sz w:val="24"/>
          <w:szCs w:val="24"/>
        </w:rPr>
      </w:pPr>
      <w:r w:rsidRPr="0085100E">
        <w:rPr>
          <w:rFonts w:ascii="Liberation Sans" w:hAnsi="Liberation Sans" w:cs="Liberation Sans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85100E">
        <w:rPr>
          <w:rFonts w:ascii="Liberation Sans" w:hAnsi="Liberation Sans" w:cs="Liberation Sans"/>
          <w:i/>
          <w:sz w:val="24"/>
          <w:szCs w:val="24"/>
        </w:rPr>
        <w:t xml:space="preserve">(wskazać podmiot i określić odpowiedni zakres dla wskazanego podmiotu). </w:t>
      </w:r>
    </w:p>
    <w:p w:rsidR="003C1988" w:rsidRPr="0085100E" w:rsidRDefault="003C1988" w:rsidP="00FC0317">
      <w:pPr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3C1988" w:rsidRPr="0085100E" w:rsidRDefault="003C1988" w:rsidP="004609F1">
      <w:pPr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3C1988" w:rsidRPr="0085100E" w:rsidRDefault="003C1988" w:rsidP="004609F1">
      <w:pPr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  <w:r w:rsidRPr="0085100E">
        <w:rPr>
          <w:rFonts w:ascii="Liberation Sans" w:hAnsi="Liberation Sans" w:cs="Liberation Sans"/>
          <w:sz w:val="24"/>
          <w:szCs w:val="24"/>
        </w:rPr>
        <w:t xml:space="preserve">…………….……. </w:t>
      </w:r>
      <w:r w:rsidRPr="0085100E">
        <w:rPr>
          <w:rFonts w:ascii="Liberation Sans" w:hAnsi="Liberation Sans" w:cs="Liberation Sans"/>
          <w:i/>
          <w:sz w:val="24"/>
          <w:szCs w:val="24"/>
        </w:rPr>
        <w:t xml:space="preserve">(miejscowość), </w:t>
      </w:r>
      <w:r w:rsidRPr="0085100E">
        <w:rPr>
          <w:rFonts w:ascii="Liberation Sans" w:hAnsi="Liberation Sans" w:cs="Liberation Sans"/>
          <w:sz w:val="24"/>
          <w:szCs w:val="24"/>
        </w:rPr>
        <w:t xml:space="preserve">dnia ………….……. r. </w:t>
      </w:r>
    </w:p>
    <w:p w:rsidR="003C1988" w:rsidRPr="0085100E" w:rsidRDefault="003C1988" w:rsidP="004609F1">
      <w:pPr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8C6C38" w:rsidRPr="0085100E" w:rsidRDefault="008C6C38" w:rsidP="008C6C38">
      <w:pPr>
        <w:spacing w:line="360" w:lineRule="auto"/>
        <w:ind w:left="4253"/>
        <w:rPr>
          <w:rFonts w:ascii="Liberation Sans" w:hAnsi="Liberation Sans" w:cs="Liberation Sans"/>
          <w:i/>
          <w:sz w:val="20"/>
          <w:szCs w:val="20"/>
        </w:rPr>
      </w:pPr>
      <w:r w:rsidRPr="0085100E">
        <w:rPr>
          <w:rFonts w:ascii="Liberation Sans" w:hAnsi="Liberation Sans" w:cs="Liberation Sans"/>
          <w:i/>
          <w:sz w:val="20"/>
          <w:szCs w:val="20"/>
        </w:rPr>
        <w:t>Dokument należy podpisać  kwalifikowanym podpisem elektronicznym lub podpisem zaufanym lub elektronicznym podpisem osobistym</w:t>
      </w:r>
    </w:p>
    <w:p w:rsidR="003C1988" w:rsidRPr="0085100E" w:rsidRDefault="003C1988" w:rsidP="00B8005E">
      <w:pPr>
        <w:spacing w:after="0" w:line="360" w:lineRule="auto"/>
        <w:ind w:left="5664" w:firstLine="708"/>
        <w:jc w:val="both"/>
        <w:rPr>
          <w:rFonts w:ascii="Liberation Sans" w:hAnsi="Liberation Sans" w:cs="Liberation Sans"/>
          <w:i/>
          <w:sz w:val="24"/>
          <w:szCs w:val="24"/>
        </w:rPr>
      </w:pPr>
    </w:p>
    <w:p w:rsidR="003C1988" w:rsidRPr="0085100E" w:rsidRDefault="003C1988" w:rsidP="00B8005E">
      <w:pPr>
        <w:spacing w:after="0" w:line="360" w:lineRule="auto"/>
        <w:ind w:left="5664" w:firstLine="708"/>
        <w:jc w:val="both"/>
        <w:rPr>
          <w:rFonts w:ascii="Liberation Sans" w:hAnsi="Liberation Sans" w:cs="Liberation Sans"/>
          <w:i/>
          <w:sz w:val="24"/>
          <w:szCs w:val="24"/>
        </w:rPr>
      </w:pPr>
    </w:p>
    <w:p w:rsidR="003C1988" w:rsidRPr="0085100E" w:rsidRDefault="003C1988" w:rsidP="00634311">
      <w:pPr>
        <w:shd w:val="clear" w:color="auto" w:fill="BFBFBF"/>
        <w:spacing w:after="0" w:line="360" w:lineRule="auto"/>
        <w:jc w:val="both"/>
        <w:rPr>
          <w:rFonts w:ascii="Liberation Sans" w:hAnsi="Liberation Sans" w:cs="Liberation Sans"/>
          <w:b/>
          <w:sz w:val="24"/>
          <w:szCs w:val="24"/>
        </w:rPr>
      </w:pPr>
      <w:r w:rsidRPr="0085100E">
        <w:rPr>
          <w:rFonts w:ascii="Liberation Sans" w:hAnsi="Liberation Sans" w:cs="Liberation Sans"/>
          <w:b/>
          <w:sz w:val="24"/>
          <w:szCs w:val="24"/>
        </w:rPr>
        <w:t>OŚWIADCZENIE DOTYCZĄCE PODANYCH INFORMACJI:</w:t>
      </w:r>
    </w:p>
    <w:p w:rsidR="003C1988" w:rsidRPr="0085100E" w:rsidRDefault="003C1988" w:rsidP="00D23F3D">
      <w:pPr>
        <w:spacing w:line="36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3C1988" w:rsidRPr="0085100E" w:rsidRDefault="003C1988" w:rsidP="00D23F3D">
      <w:pPr>
        <w:spacing w:line="360" w:lineRule="auto"/>
        <w:jc w:val="both"/>
        <w:rPr>
          <w:rFonts w:ascii="Liberation Sans" w:hAnsi="Liberation Sans" w:cs="Liberation Sans"/>
          <w:sz w:val="24"/>
          <w:szCs w:val="24"/>
        </w:rPr>
      </w:pPr>
      <w:r w:rsidRPr="0085100E">
        <w:rPr>
          <w:rFonts w:ascii="Liberation Sans" w:hAnsi="Liberation Sans" w:cs="Liberation Sans"/>
          <w:sz w:val="24"/>
          <w:szCs w:val="24"/>
        </w:rPr>
        <w:t xml:space="preserve">Oświadczam, że wszystkie informacje podane w powyższych oświadczeniach są aktualne </w:t>
      </w:r>
      <w:r w:rsidRPr="0085100E">
        <w:rPr>
          <w:rFonts w:ascii="Liberation Sans" w:hAnsi="Liberation Sans" w:cs="Liberation Sans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3C1988" w:rsidRPr="0085100E" w:rsidRDefault="003C1988" w:rsidP="00FE4E2B">
      <w:pPr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3C1988" w:rsidRPr="0085100E" w:rsidRDefault="003C1988" w:rsidP="00FE4E2B">
      <w:pPr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  <w:r w:rsidRPr="0085100E">
        <w:rPr>
          <w:rFonts w:ascii="Liberation Sans" w:hAnsi="Liberation Sans" w:cs="Liberation Sans"/>
          <w:sz w:val="24"/>
          <w:szCs w:val="24"/>
        </w:rPr>
        <w:t xml:space="preserve">…………….……. </w:t>
      </w:r>
      <w:r w:rsidRPr="0085100E">
        <w:rPr>
          <w:rFonts w:ascii="Liberation Sans" w:hAnsi="Liberation Sans" w:cs="Liberation Sans"/>
          <w:i/>
          <w:sz w:val="24"/>
          <w:szCs w:val="24"/>
        </w:rPr>
        <w:t xml:space="preserve">(miejscowość), </w:t>
      </w:r>
      <w:r w:rsidRPr="0085100E">
        <w:rPr>
          <w:rFonts w:ascii="Liberation Sans" w:hAnsi="Liberation Sans" w:cs="Liberation Sans"/>
          <w:sz w:val="24"/>
          <w:szCs w:val="24"/>
        </w:rPr>
        <w:t xml:space="preserve">dnia ………….……. r. </w:t>
      </w:r>
    </w:p>
    <w:p w:rsidR="003C1988" w:rsidRPr="0085100E" w:rsidRDefault="003C1988" w:rsidP="00FE4E2B">
      <w:pPr>
        <w:spacing w:after="0" w:line="36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D75FEB" w:rsidRPr="0085100E" w:rsidRDefault="00D75FEB" w:rsidP="008C6C38">
      <w:pPr>
        <w:spacing w:line="360" w:lineRule="auto"/>
        <w:jc w:val="both"/>
        <w:rPr>
          <w:rFonts w:ascii="Liberation Sans" w:hAnsi="Liberation Sans" w:cs="Liberation Sans"/>
          <w:i/>
          <w:sz w:val="24"/>
          <w:szCs w:val="24"/>
        </w:rPr>
      </w:pPr>
    </w:p>
    <w:p w:rsidR="008C6C38" w:rsidRPr="0085100E" w:rsidRDefault="008C6C38" w:rsidP="008C6C38">
      <w:pPr>
        <w:spacing w:line="360" w:lineRule="auto"/>
        <w:ind w:left="4253"/>
        <w:rPr>
          <w:rFonts w:ascii="Liberation Sans" w:hAnsi="Liberation Sans" w:cs="Liberation Sans"/>
          <w:i/>
          <w:sz w:val="20"/>
          <w:szCs w:val="20"/>
        </w:rPr>
      </w:pPr>
      <w:r w:rsidRPr="0085100E">
        <w:rPr>
          <w:rFonts w:ascii="Liberation Sans" w:hAnsi="Liberation Sans" w:cs="Liberation Sans"/>
          <w:i/>
          <w:sz w:val="20"/>
          <w:szCs w:val="20"/>
        </w:rPr>
        <w:t>Dokument należy podpisać  kwalifikowanym podpisem elektronicznym lub podpisem zaufanym lub elektronicznym podpisem osobistym</w:t>
      </w:r>
    </w:p>
    <w:sectPr w:rsidR="008C6C38" w:rsidRPr="0085100E" w:rsidSect="00FC0493">
      <w:headerReference w:type="default" r:id="rId8"/>
      <w:footerReference w:type="default" r:id="rId9"/>
      <w:endnotePr>
        <w:numFmt w:val="decimal"/>
      </w:endnotePr>
      <w:pgSz w:w="11906" w:h="16838"/>
      <w:pgMar w:top="534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9C1" w:rsidRDefault="00D539C1" w:rsidP="0038231F">
      <w:pPr>
        <w:spacing w:after="0" w:line="240" w:lineRule="auto"/>
      </w:pPr>
      <w:r>
        <w:separator/>
      </w:r>
    </w:p>
  </w:endnote>
  <w:endnote w:type="continuationSeparator" w:id="0">
    <w:p w:rsidR="00D539C1" w:rsidRDefault="00D539C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92102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9C1" w:rsidRDefault="00D539C1" w:rsidP="0038231F">
      <w:pPr>
        <w:spacing w:after="0" w:line="240" w:lineRule="auto"/>
      </w:pPr>
      <w:r>
        <w:separator/>
      </w:r>
    </w:p>
  </w:footnote>
  <w:footnote w:type="continuationSeparator" w:id="0">
    <w:p w:rsidR="00D539C1" w:rsidRDefault="00D539C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0CE" w:rsidRPr="00FC0493" w:rsidRDefault="00FD60CE" w:rsidP="00FC0493">
    <w:pPr>
      <w:pStyle w:val="Nagwek"/>
    </w:pPr>
    <w:bookmarkStart w:id="2" w:name="_Hlk530999942"/>
    <w:bookmarkStart w:id="3" w:name="_Hlk530999941"/>
    <w:bookmarkStart w:id="4" w:name="_Hlk530999928"/>
    <w:bookmarkStart w:id="5" w:name="_Hlk530999927"/>
    <w:bookmarkStart w:id="6" w:name="_Hlk530999824"/>
  </w:p>
  <w:bookmarkEnd w:id="2"/>
  <w:bookmarkEnd w:id="3"/>
  <w:bookmarkEnd w:id="4"/>
  <w:bookmarkEnd w:id="5"/>
  <w:bookmarkEnd w:id="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A68FB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1604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165"/>
    <w:rsid w:val="00385BC3"/>
    <w:rsid w:val="00394829"/>
    <w:rsid w:val="003A6B6E"/>
    <w:rsid w:val="003A71DF"/>
    <w:rsid w:val="003B2070"/>
    <w:rsid w:val="003B214C"/>
    <w:rsid w:val="003B7238"/>
    <w:rsid w:val="003C1988"/>
    <w:rsid w:val="003C3B64"/>
    <w:rsid w:val="003C79BC"/>
    <w:rsid w:val="003E06C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3645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E398C"/>
    <w:rsid w:val="006E7C5B"/>
    <w:rsid w:val="006F0034"/>
    <w:rsid w:val="006F1491"/>
    <w:rsid w:val="006F3D32"/>
    <w:rsid w:val="00706A3D"/>
    <w:rsid w:val="00706D17"/>
    <w:rsid w:val="007118F0"/>
    <w:rsid w:val="007215D3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1A05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5100E"/>
    <w:rsid w:val="00861821"/>
    <w:rsid w:val="00874A41"/>
    <w:rsid w:val="008757E1"/>
    <w:rsid w:val="00892102"/>
    <w:rsid w:val="00892727"/>
    <w:rsid w:val="00892E48"/>
    <w:rsid w:val="00893812"/>
    <w:rsid w:val="008A5A65"/>
    <w:rsid w:val="008B2FCD"/>
    <w:rsid w:val="008B3E13"/>
    <w:rsid w:val="008B472B"/>
    <w:rsid w:val="008C5709"/>
    <w:rsid w:val="008C6C38"/>
    <w:rsid w:val="008C6DF8"/>
    <w:rsid w:val="008D0487"/>
    <w:rsid w:val="008D321B"/>
    <w:rsid w:val="008D5C7D"/>
    <w:rsid w:val="008D6AB7"/>
    <w:rsid w:val="008E6C22"/>
    <w:rsid w:val="008F3B4E"/>
    <w:rsid w:val="009046D7"/>
    <w:rsid w:val="00907779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A5A5A"/>
    <w:rsid w:val="00BB0C3C"/>
    <w:rsid w:val="00BD1C7C"/>
    <w:rsid w:val="00C014B5"/>
    <w:rsid w:val="00C0401C"/>
    <w:rsid w:val="00C157FF"/>
    <w:rsid w:val="00C4103F"/>
    <w:rsid w:val="00C54B53"/>
    <w:rsid w:val="00C57DEB"/>
    <w:rsid w:val="00C60733"/>
    <w:rsid w:val="00C70914"/>
    <w:rsid w:val="00C767C0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39C1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DD74D0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0CBB"/>
    <w:rsid w:val="00F43919"/>
    <w:rsid w:val="00F61FF7"/>
    <w:rsid w:val="00F6766C"/>
    <w:rsid w:val="00FC0317"/>
    <w:rsid w:val="00FC0493"/>
    <w:rsid w:val="00FC0702"/>
    <w:rsid w:val="00FD60CE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1"/>
    <w:qFormat/>
    <w:rsid w:val="000A68FB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0A68FB"/>
  </w:style>
  <w:style w:type="paragraph" w:styleId="Tekstpodstawowy3">
    <w:name w:val="Body Text 3"/>
    <w:basedOn w:val="Normalny"/>
    <w:link w:val="Tekstpodstawowy3Znak"/>
    <w:unhideWhenUsed/>
    <w:rsid w:val="003A71DF"/>
    <w:pPr>
      <w:spacing w:after="120" w:line="240" w:lineRule="auto"/>
    </w:pPr>
    <w:rPr>
      <w:rFonts w:ascii="Times New (W1)" w:eastAsia="Times New Roman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3A71DF"/>
    <w:rPr>
      <w:rFonts w:ascii="Times New (W1)" w:eastAsia="Times New Roman" w:hAnsi="Times New (W1)"/>
      <w:sz w:val="16"/>
      <w:szCs w:val="16"/>
      <w:lang w:val="x-none" w:eastAsia="x-none"/>
    </w:rPr>
  </w:style>
  <w:style w:type="character" w:customStyle="1" w:styleId="Teksttreci">
    <w:name w:val="Tekst treści_"/>
    <w:link w:val="Teksttreci0"/>
    <w:rsid w:val="006E7C5B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E7C5B"/>
    <w:pPr>
      <w:shd w:val="clear" w:color="auto" w:fill="FFFFFF"/>
      <w:spacing w:before="420" w:after="600" w:line="0" w:lineRule="atLeast"/>
      <w:ind w:hanging="580"/>
      <w:jc w:val="both"/>
    </w:pPr>
    <w:rPr>
      <w:rFonts w:ascii="Book Antiqua" w:eastAsia="Book Antiqua" w:hAnsi="Book Antiqua" w:cs="Book Antiqua"/>
      <w:sz w:val="19"/>
      <w:szCs w:val="19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1"/>
    <w:qFormat/>
    <w:rsid w:val="000A68FB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0A68FB"/>
  </w:style>
  <w:style w:type="paragraph" w:styleId="Tekstpodstawowy3">
    <w:name w:val="Body Text 3"/>
    <w:basedOn w:val="Normalny"/>
    <w:link w:val="Tekstpodstawowy3Znak"/>
    <w:unhideWhenUsed/>
    <w:rsid w:val="003A71DF"/>
    <w:pPr>
      <w:spacing w:after="120" w:line="240" w:lineRule="auto"/>
    </w:pPr>
    <w:rPr>
      <w:rFonts w:ascii="Times New (W1)" w:eastAsia="Times New Roman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3A71DF"/>
    <w:rPr>
      <w:rFonts w:ascii="Times New (W1)" w:eastAsia="Times New Roman" w:hAnsi="Times New (W1)"/>
      <w:sz w:val="16"/>
      <w:szCs w:val="16"/>
      <w:lang w:val="x-none" w:eastAsia="x-none"/>
    </w:rPr>
  </w:style>
  <w:style w:type="character" w:customStyle="1" w:styleId="Teksttreci">
    <w:name w:val="Tekst treści_"/>
    <w:link w:val="Teksttreci0"/>
    <w:rsid w:val="006E7C5B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E7C5B"/>
    <w:pPr>
      <w:shd w:val="clear" w:color="auto" w:fill="FFFFFF"/>
      <w:spacing w:before="420" w:after="600" w:line="0" w:lineRule="atLeast"/>
      <w:ind w:hanging="580"/>
      <w:jc w:val="both"/>
    </w:pPr>
    <w:rPr>
      <w:rFonts w:ascii="Book Antiqua" w:eastAsia="Book Antiqua" w:hAnsi="Book Antiqua" w:cs="Book Antiqua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8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Czajkowska-Maj</cp:lastModifiedBy>
  <cp:revision>3</cp:revision>
  <cp:lastPrinted>2022-08-10T11:46:00Z</cp:lastPrinted>
  <dcterms:created xsi:type="dcterms:W3CDTF">2023-07-03T08:45:00Z</dcterms:created>
  <dcterms:modified xsi:type="dcterms:W3CDTF">2023-07-05T10:02:00Z</dcterms:modified>
</cp:coreProperties>
</file>