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86F" w:rsidRPr="004E402F" w:rsidRDefault="001F686F" w:rsidP="00086E4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E402F">
        <w:rPr>
          <w:rFonts w:ascii="Arial" w:hAnsi="Arial" w:cs="Arial"/>
          <w:b/>
          <w:sz w:val="24"/>
          <w:szCs w:val="24"/>
        </w:rPr>
        <w:t>UMOWA O ŚWIADCZENIE USŁUGI</w:t>
      </w:r>
    </w:p>
    <w:p w:rsidR="004E21A8" w:rsidRPr="004E402F" w:rsidRDefault="004E21A8" w:rsidP="00086E4C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F686F" w:rsidRPr="004E402F" w:rsidRDefault="001F686F" w:rsidP="00086E4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E402F">
        <w:rPr>
          <w:rFonts w:ascii="Arial" w:hAnsi="Arial" w:cs="Arial"/>
          <w:b/>
          <w:sz w:val="24"/>
          <w:szCs w:val="24"/>
        </w:rPr>
        <w:t>Nr ………….......................……………</w:t>
      </w:r>
    </w:p>
    <w:p w:rsidR="001F686F" w:rsidRPr="004E402F" w:rsidRDefault="001F686F" w:rsidP="00086E4C">
      <w:pPr>
        <w:spacing w:after="0"/>
        <w:rPr>
          <w:rFonts w:ascii="Arial" w:hAnsi="Arial" w:cs="Arial"/>
          <w:sz w:val="24"/>
          <w:szCs w:val="24"/>
        </w:rPr>
      </w:pPr>
    </w:p>
    <w:p w:rsidR="001F686F" w:rsidRPr="004E402F" w:rsidRDefault="001F686F" w:rsidP="00086E4C">
      <w:pPr>
        <w:spacing w:after="0"/>
        <w:rPr>
          <w:rFonts w:ascii="Arial" w:hAnsi="Arial" w:cs="Arial"/>
          <w:sz w:val="24"/>
          <w:szCs w:val="24"/>
        </w:rPr>
      </w:pPr>
      <w:r w:rsidRPr="004E402F">
        <w:rPr>
          <w:rFonts w:ascii="Arial" w:hAnsi="Arial" w:cs="Arial"/>
          <w:sz w:val="24"/>
          <w:szCs w:val="24"/>
        </w:rPr>
        <w:t>zawarta</w:t>
      </w:r>
      <w:r w:rsidR="00476525" w:rsidRPr="004E402F">
        <w:rPr>
          <w:rFonts w:ascii="Arial" w:hAnsi="Arial" w:cs="Arial"/>
          <w:sz w:val="24"/>
          <w:szCs w:val="24"/>
        </w:rPr>
        <w:t xml:space="preserve"> w dniu </w:t>
      </w:r>
      <w:r w:rsidR="00D907D0" w:rsidRPr="004E402F">
        <w:rPr>
          <w:rFonts w:ascii="Arial" w:hAnsi="Arial" w:cs="Arial"/>
          <w:b/>
          <w:sz w:val="24"/>
          <w:szCs w:val="24"/>
        </w:rPr>
        <w:t>............</w:t>
      </w:r>
      <w:r w:rsidRPr="004E402F">
        <w:rPr>
          <w:rFonts w:ascii="Arial" w:hAnsi="Arial" w:cs="Arial"/>
          <w:sz w:val="24"/>
          <w:szCs w:val="24"/>
        </w:rPr>
        <w:t xml:space="preserve">. w Gdyni pomiędzy: </w:t>
      </w:r>
    </w:p>
    <w:p w:rsidR="00476525" w:rsidRPr="004E402F" w:rsidRDefault="00476525" w:rsidP="00086E4C">
      <w:pPr>
        <w:spacing w:after="0"/>
        <w:rPr>
          <w:rFonts w:ascii="Arial" w:hAnsi="Arial" w:cs="Arial"/>
          <w:sz w:val="24"/>
          <w:szCs w:val="24"/>
        </w:rPr>
      </w:pPr>
    </w:p>
    <w:p w:rsidR="001F686F" w:rsidRPr="004E402F" w:rsidRDefault="00571EB1" w:rsidP="00086E4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Skarbem Państwa - </w:t>
      </w:r>
      <w:r w:rsidR="001F686F" w:rsidRPr="004E402F">
        <w:rPr>
          <w:rFonts w:ascii="Arial" w:hAnsi="Arial" w:cs="Arial"/>
          <w:b/>
          <w:sz w:val="24"/>
          <w:szCs w:val="24"/>
        </w:rPr>
        <w:t xml:space="preserve">Rejonowym Zarządem Infrastruktury </w:t>
      </w:r>
      <w:r w:rsidR="00461B94">
        <w:rPr>
          <w:rFonts w:ascii="Arial" w:hAnsi="Arial" w:cs="Arial"/>
          <w:b/>
          <w:sz w:val="24"/>
          <w:szCs w:val="24"/>
        </w:rPr>
        <w:t>w Gdyni</w:t>
      </w:r>
    </w:p>
    <w:p w:rsidR="001F686F" w:rsidRPr="004E402F" w:rsidRDefault="001F686F" w:rsidP="00086E4C">
      <w:pPr>
        <w:spacing w:after="0"/>
        <w:rPr>
          <w:rFonts w:ascii="Arial" w:hAnsi="Arial" w:cs="Arial"/>
          <w:sz w:val="24"/>
          <w:szCs w:val="24"/>
        </w:rPr>
      </w:pPr>
      <w:r w:rsidRPr="004E402F">
        <w:rPr>
          <w:rFonts w:ascii="Arial" w:hAnsi="Arial" w:cs="Arial"/>
          <w:sz w:val="24"/>
          <w:szCs w:val="24"/>
        </w:rPr>
        <w:t xml:space="preserve">z siedzibą przy ul. Jana z Kolna 8b, 81-301 Gdynia, </w:t>
      </w:r>
    </w:p>
    <w:p w:rsidR="001F686F" w:rsidRPr="004E402F" w:rsidRDefault="00146AA7" w:rsidP="00086E4C">
      <w:pPr>
        <w:spacing w:after="0"/>
        <w:rPr>
          <w:rFonts w:ascii="Arial" w:hAnsi="Arial" w:cs="Arial"/>
          <w:sz w:val="24"/>
          <w:szCs w:val="24"/>
        </w:rPr>
      </w:pPr>
      <w:r w:rsidRPr="004E402F">
        <w:rPr>
          <w:rFonts w:ascii="Arial" w:hAnsi="Arial" w:cs="Arial"/>
          <w:sz w:val="24"/>
          <w:szCs w:val="24"/>
        </w:rPr>
        <w:t>NIP nr 586-000-84-52</w:t>
      </w:r>
    </w:p>
    <w:p w:rsidR="001F686F" w:rsidRPr="004E402F" w:rsidRDefault="00146AA7" w:rsidP="00086E4C">
      <w:pPr>
        <w:spacing w:after="0"/>
        <w:rPr>
          <w:rFonts w:ascii="Arial" w:hAnsi="Arial" w:cs="Arial"/>
          <w:sz w:val="24"/>
          <w:szCs w:val="24"/>
        </w:rPr>
      </w:pPr>
      <w:r w:rsidRPr="004E402F">
        <w:rPr>
          <w:rFonts w:ascii="Arial" w:hAnsi="Arial" w:cs="Arial"/>
          <w:sz w:val="24"/>
          <w:szCs w:val="24"/>
        </w:rPr>
        <w:t>Regon nr 190055597</w:t>
      </w:r>
    </w:p>
    <w:p w:rsidR="001F686F" w:rsidRPr="004E402F" w:rsidRDefault="001F686F" w:rsidP="00086E4C">
      <w:pPr>
        <w:spacing w:after="0"/>
        <w:rPr>
          <w:rFonts w:ascii="Arial" w:hAnsi="Arial" w:cs="Arial"/>
          <w:sz w:val="24"/>
          <w:szCs w:val="24"/>
        </w:rPr>
      </w:pPr>
      <w:r w:rsidRPr="004E402F">
        <w:rPr>
          <w:rFonts w:ascii="Arial" w:hAnsi="Arial" w:cs="Arial"/>
          <w:sz w:val="24"/>
          <w:szCs w:val="24"/>
        </w:rPr>
        <w:t>zwanym w dalszej treści umowy „Zamawiającym”</w:t>
      </w:r>
    </w:p>
    <w:p w:rsidR="001F686F" w:rsidRPr="004E402F" w:rsidRDefault="001F686F" w:rsidP="00086E4C">
      <w:pPr>
        <w:spacing w:after="0"/>
        <w:rPr>
          <w:rFonts w:ascii="Arial" w:hAnsi="Arial" w:cs="Arial"/>
          <w:sz w:val="24"/>
          <w:szCs w:val="24"/>
        </w:rPr>
      </w:pPr>
      <w:r w:rsidRPr="004E402F">
        <w:rPr>
          <w:rFonts w:ascii="Arial" w:hAnsi="Arial" w:cs="Arial"/>
          <w:sz w:val="24"/>
          <w:szCs w:val="24"/>
        </w:rPr>
        <w:t xml:space="preserve">reprezentowanym przez: </w:t>
      </w:r>
    </w:p>
    <w:p w:rsidR="001F686F" w:rsidRPr="004E402F" w:rsidRDefault="001F686F" w:rsidP="00086E4C">
      <w:pPr>
        <w:spacing w:after="0"/>
        <w:rPr>
          <w:rFonts w:ascii="Arial" w:hAnsi="Arial" w:cs="Arial"/>
          <w:sz w:val="24"/>
          <w:szCs w:val="24"/>
        </w:rPr>
      </w:pPr>
      <w:r w:rsidRPr="004E402F">
        <w:rPr>
          <w:rFonts w:ascii="Arial" w:hAnsi="Arial" w:cs="Arial"/>
          <w:sz w:val="24"/>
          <w:szCs w:val="24"/>
        </w:rPr>
        <w:t>P</w:t>
      </w:r>
      <w:r w:rsidR="008E5733" w:rsidRPr="004E402F">
        <w:rPr>
          <w:rFonts w:ascii="Arial" w:hAnsi="Arial" w:cs="Arial"/>
          <w:sz w:val="24"/>
          <w:szCs w:val="24"/>
        </w:rPr>
        <w:t>ana..</w:t>
      </w:r>
      <w:r w:rsidRPr="004E402F">
        <w:rPr>
          <w:rFonts w:ascii="Arial" w:hAnsi="Arial" w:cs="Arial"/>
          <w:sz w:val="24"/>
          <w:szCs w:val="24"/>
        </w:rPr>
        <w:t>……………………………</w:t>
      </w:r>
      <w:r w:rsidR="008E5733" w:rsidRPr="004E402F">
        <w:rPr>
          <w:rFonts w:ascii="Arial" w:hAnsi="Arial" w:cs="Arial"/>
          <w:sz w:val="24"/>
          <w:szCs w:val="24"/>
        </w:rPr>
        <w:t>..</w:t>
      </w:r>
      <w:r w:rsidRPr="004E402F">
        <w:rPr>
          <w:rFonts w:ascii="Arial" w:hAnsi="Arial" w:cs="Arial"/>
          <w:sz w:val="24"/>
          <w:szCs w:val="24"/>
        </w:rPr>
        <w:t>..</w:t>
      </w:r>
      <w:r w:rsidR="009867A3" w:rsidRPr="004E402F">
        <w:rPr>
          <w:rFonts w:ascii="Arial" w:hAnsi="Arial" w:cs="Arial"/>
          <w:sz w:val="24"/>
          <w:szCs w:val="24"/>
        </w:rPr>
        <w:t>.</w:t>
      </w:r>
    </w:p>
    <w:p w:rsidR="001F686F" w:rsidRPr="004E402F" w:rsidRDefault="001F686F" w:rsidP="00086E4C">
      <w:pPr>
        <w:spacing w:after="0"/>
        <w:rPr>
          <w:rFonts w:ascii="Arial" w:hAnsi="Arial" w:cs="Arial"/>
          <w:sz w:val="24"/>
          <w:szCs w:val="24"/>
        </w:rPr>
      </w:pPr>
    </w:p>
    <w:p w:rsidR="001F686F" w:rsidRPr="004E402F" w:rsidRDefault="00146AA7" w:rsidP="00086E4C">
      <w:pPr>
        <w:spacing w:after="0"/>
        <w:rPr>
          <w:rFonts w:ascii="Arial" w:hAnsi="Arial" w:cs="Arial"/>
          <w:sz w:val="24"/>
          <w:szCs w:val="24"/>
        </w:rPr>
      </w:pPr>
      <w:r w:rsidRPr="004E402F">
        <w:rPr>
          <w:rFonts w:ascii="Arial" w:hAnsi="Arial" w:cs="Arial"/>
          <w:sz w:val="24"/>
          <w:szCs w:val="24"/>
        </w:rPr>
        <w:t>a firmą:</w:t>
      </w:r>
    </w:p>
    <w:p w:rsidR="008E5733" w:rsidRPr="004E402F" w:rsidRDefault="00415E1F" w:rsidP="00086E4C">
      <w:pPr>
        <w:spacing w:after="0"/>
        <w:rPr>
          <w:rFonts w:ascii="Arial" w:hAnsi="Arial" w:cs="Arial"/>
          <w:sz w:val="24"/>
          <w:szCs w:val="24"/>
        </w:rPr>
      </w:pPr>
      <w:r w:rsidRPr="004E402F">
        <w:rPr>
          <w:rFonts w:ascii="Arial" w:hAnsi="Arial" w:cs="Arial"/>
          <w:sz w:val="24"/>
          <w:szCs w:val="24"/>
        </w:rPr>
        <w:t xml:space="preserve">NIP nr </w:t>
      </w:r>
    </w:p>
    <w:p w:rsidR="008E5733" w:rsidRPr="004E402F" w:rsidRDefault="00146AA7" w:rsidP="00086E4C">
      <w:pPr>
        <w:spacing w:after="0"/>
        <w:rPr>
          <w:rFonts w:ascii="Arial" w:hAnsi="Arial" w:cs="Arial"/>
          <w:sz w:val="24"/>
          <w:szCs w:val="24"/>
        </w:rPr>
      </w:pPr>
      <w:r w:rsidRPr="004E402F">
        <w:rPr>
          <w:rFonts w:ascii="Arial" w:hAnsi="Arial" w:cs="Arial"/>
          <w:sz w:val="24"/>
          <w:szCs w:val="24"/>
        </w:rPr>
        <w:t xml:space="preserve">Regon nr </w:t>
      </w:r>
    </w:p>
    <w:p w:rsidR="001F686F" w:rsidRPr="004E402F" w:rsidRDefault="001F686F" w:rsidP="00086E4C">
      <w:pPr>
        <w:spacing w:after="0"/>
        <w:rPr>
          <w:rFonts w:ascii="Arial" w:hAnsi="Arial" w:cs="Arial"/>
          <w:sz w:val="24"/>
          <w:szCs w:val="24"/>
        </w:rPr>
      </w:pPr>
      <w:r w:rsidRPr="004E402F">
        <w:rPr>
          <w:rFonts w:ascii="Arial" w:hAnsi="Arial" w:cs="Arial"/>
          <w:sz w:val="24"/>
          <w:szCs w:val="24"/>
        </w:rPr>
        <w:t xml:space="preserve">zwanym w dalszej treści umowy „Wykonawcą” </w:t>
      </w:r>
    </w:p>
    <w:p w:rsidR="008E5733" w:rsidRPr="004E402F" w:rsidRDefault="008E5733" w:rsidP="00086E4C">
      <w:pPr>
        <w:spacing w:after="0"/>
        <w:rPr>
          <w:rFonts w:ascii="Arial" w:hAnsi="Arial" w:cs="Arial"/>
          <w:sz w:val="24"/>
          <w:szCs w:val="24"/>
        </w:rPr>
      </w:pPr>
      <w:r w:rsidRPr="004E402F">
        <w:rPr>
          <w:rFonts w:ascii="Arial" w:hAnsi="Arial" w:cs="Arial"/>
          <w:sz w:val="24"/>
          <w:szCs w:val="24"/>
        </w:rPr>
        <w:t xml:space="preserve">reprezentowanym przez: </w:t>
      </w:r>
    </w:p>
    <w:p w:rsidR="001F686F" w:rsidRPr="004E402F" w:rsidRDefault="008E5733" w:rsidP="00086E4C">
      <w:pPr>
        <w:spacing w:after="0"/>
        <w:rPr>
          <w:rFonts w:ascii="Arial" w:hAnsi="Arial" w:cs="Arial"/>
          <w:sz w:val="24"/>
          <w:szCs w:val="24"/>
        </w:rPr>
      </w:pPr>
      <w:r w:rsidRPr="004E402F">
        <w:rPr>
          <w:rFonts w:ascii="Arial" w:hAnsi="Arial" w:cs="Arial"/>
          <w:sz w:val="24"/>
          <w:szCs w:val="24"/>
        </w:rPr>
        <w:t>Pana/Panią …………………………..</w:t>
      </w:r>
    </w:p>
    <w:p w:rsidR="001F686F" w:rsidRPr="004E402F" w:rsidRDefault="001F686F" w:rsidP="00086E4C">
      <w:pPr>
        <w:spacing w:after="0"/>
        <w:rPr>
          <w:rFonts w:ascii="Arial" w:hAnsi="Arial" w:cs="Arial"/>
          <w:sz w:val="24"/>
          <w:szCs w:val="24"/>
        </w:rPr>
      </w:pPr>
      <w:r w:rsidRPr="004E402F">
        <w:rPr>
          <w:rFonts w:ascii="Arial" w:hAnsi="Arial" w:cs="Arial"/>
          <w:sz w:val="24"/>
          <w:szCs w:val="24"/>
        </w:rPr>
        <w:t xml:space="preserve">o następującej treści: </w:t>
      </w:r>
    </w:p>
    <w:p w:rsidR="001F686F" w:rsidRDefault="001F686F" w:rsidP="00086E4C">
      <w:pPr>
        <w:spacing w:after="0"/>
        <w:rPr>
          <w:rFonts w:ascii="Arial" w:hAnsi="Arial" w:cs="Arial"/>
          <w:sz w:val="24"/>
          <w:szCs w:val="24"/>
        </w:rPr>
      </w:pPr>
    </w:p>
    <w:p w:rsidR="00A34D88" w:rsidRDefault="00A34D88" w:rsidP="00086E4C">
      <w:pPr>
        <w:spacing w:after="0"/>
        <w:rPr>
          <w:rFonts w:ascii="Arial" w:hAnsi="Arial" w:cs="Arial"/>
          <w:sz w:val="24"/>
          <w:szCs w:val="24"/>
        </w:rPr>
      </w:pPr>
    </w:p>
    <w:p w:rsidR="001F686F" w:rsidRDefault="001F686F" w:rsidP="00086E4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E402F">
        <w:rPr>
          <w:rFonts w:ascii="Arial" w:hAnsi="Arial" w:cs="Arial"/>
          <w:b/>
          <w:sz w:val="24"/>
          <w:szCs w:val="24"/>
        </w:rPr>
        <w:t>I Postanowienia ogólne, przedmiot umowy</w:t>
      </w:r>
    </w:p>
    <w:p w:rsidR="001F686F" w:rsidRPr="004E402F" w:rsidRDefault="001F686F" w:rsidP="00086E4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E402F">
        <w:rPr>
          <w:rFonts w:ascii="Arial" w:hAnsi="Arial" w:cs="Arial"/>
          <w:b/>
          <w:sz w:val="24"/>
          <w:szCs w:val="24"/>
        </w:rPr>
        <w:t>§1</w:t>
      </w:r>
    </w:p>
    <w:p w:rsidR="00D438FF" w:rsidRDefault="00D438FF" w:rsidP="00D438FF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477210">
        <w:rPr>
          <w:rFonts w:ascii="Arial" w:hAnsi="Arial" w:cs="Arial"/>
        </w:rPr>
        <w:t xml:space="preserve">Zgodnie z rozstrzygnięciem postępowania o udzielenie zamówienia publicznego (przeprowadzonego w trybie </w:t>
      </w:r>
      <w:r>
        <w:rPr>
          <w:rFonts w:ascii="Arial" w:hAnsi="Arial" w:cs="Arial"/>
        </w:rPr>
        <w:t xml:space="preserve">zaproszenia do złożenia ofert </w:t>
      </w:r>
      <w:r w:rsidRPr="00477210">
        <w:rPr>
          <w:rFonts w:ascii="Arial" w:hAnsi="Arial" w:cs="Arial"/>
        </w:rPr>
        <w:t xml:space="preserve">(wniosek .............), Zamawiający powierza, a Wykonawca zobowiązuje się do wykonania usługi </w:t>
      </w:r>
      <w:r>
        <w:rPr>
          <w:rFonts w:ascii="Arial" w:hAnsi="Arial" w:cs="Arial"/>
        </w:rPr>
        <w:br/>
        <w:t xml:space="preserve">z </w:t>
      </w:r>
      <w:r w:rsidRPr="00D438FF">
        <w:rPr>
          <w:rFonts w:ascii="Arial" w:hAnsi="Arial" w:cs="Arial"/>
        </w:rPr>
        <w:t>zakresu ochrony środowiska polegająca na</w:t>
      </w:r>
      <w:r>
        <w:rPr>
          <w:rFonts w:ascii="Arial" w:hAnsi="Arial" w:cs="Arial"/>
        </w:rPr>
        <w:t>:</w:t>
      </w:r>
    </w:p>
    <w:p w:rsidR="00D438FF" w:rsidRPr="00D438FF" w:rsidRDefault="00D438FF" w:rsidP="00D438FF">
      <w:pPr>
        <w:pStyle w:val="Tekstpodstawowy"/>
        <w:widowControl w:val="0"/>
        <w:tabs>
          <w:tab w:val="left" w:pos="0"/>
        </w:tabs>
        <w:spacing w:after="0" w:line="276" w:lineRule="auto"/>
        <w:ind w:left="284"/>
        <w:jc w:val="both"/>
        <w:rPr>
          <w:rFonts w:ascii="Arial" w:hAnsi="Arial" w:cs="Arial"/>
        </w:rPr>
      </w:pPr>
      <w:r w:rsidRPr="00D438FF">
        <w:rPr>
          <w:rFonts w:ascii="Arial" w:hAnsi="Arial" w:cs="Arial"/>
        </w:rPr>
        <w:t>CZĘŚĆ I  - opracowanie projektu planu remediacji historycznego zanieczyszczenia powierzchni ziemi i operatu wodnoprawnego na rekultywację wód podziemnych dla MPS 2 dawnego lotniska wojskowego w Redzikowie</w:t>
      </w:r>
      <w:r>
        <w:rPr>
          <w:rFonts w:ascii="Arial" w:hAnsi="Arial" w:cs="Arial"/>
        </w:rPr>
        <w:t>.</w:t>
      </w:r>
    </w:p>
    <w:p w:rsidR="00D438FF" w:rsidRPr="00D438FF" w:rsidRDefault="00D438FF" w:rsidP="00D438FF">
      <w:pPr>
        <w:pStyle w:val="Tekstpodstawowy"/>
        <w:widowControl w:val="0"/>
        <w:tabs>
          <w:tab w:val="left" w:pos="0"/>
        </w:tabs>
        <w:spacing w:after="0" w:line="276" w:lineRule="auto"/>
        <w:ind w:left="284"/>
        <w:jc w:val="both"/>
        <w:rPr>
          <w:rFonts w:ascii="Arial" w:hAnsi="Arial" w:cs="Arial"/>
        </w:rPr>
      </w:pPr>
      <w:r w:rsidRPr="00D438FF">
        <w:rPr>
          <w:rFonts w:ascii="Arial" w:hAnsi="Arial" w:cs="Arial"/>
        </w:rPr>
        <w:t xml:space="preserve">CZĘŚĆ II - opracowanie projektu planu remediacji środowiska gruntowego </w:t>
      </w:r>
      <w:r w:rsidRPr="00D438FF">
        <w:rPr>
          <w:rFonts w:ascii="Arial" w:hAnsi="Arial" w:cs="Arial"/>
        </w:rPr>
        <w:br/>
        <w:t>dla dawnego MPS 1 JW. Gdynia Babie</w:t>
      </w:r>
      <w:r w:rsidR="00692469" w:rsidRPr="00D438FF">
        <w:rPr>
          <w:rFonts w:ascii="Arial" w:hAnsi="Arial" w:cs="Arial"/>
        </w:rPr>
        <w:t xml:space="preserve"> </w:t>
      </w:r>
      <w:r w:rsidRPr="00D438FF">
        <w:rPr>
          <w:rFonts w:ascii="Arial" w:hAnsi="Arial" w:cs="Arial"/>
        </w:rPr>
        <w:t>Doły</w:t>
      </w:r>
      <w:r>
        <w:rPr>
          <w:rFonts w:ascii="Arial" w:hAnsi="Arial" w:cs="Arial"/>
        </w:rPr>
        <w:t>.</w:t>
      </w:r>
    </w:p>
    <w:p w:rsidR="00477210" w:rsidRPr="00692469" w:rsidRDefault="0041277C" w:rsidP="00D438FF">
      <w:pPr>
        <w:pStyle w:val="Tekstpodstawowy"/>
        <w:widowControl w:val="0"/>
        <w:tabs>
          <w:tab w:val="left" w:pos="0"/>
        </w:tabs>
        <w:spacing w:after="0" w:line="276" w:lineRule="auto"/>
        <w:ind w:left="284"/>
        <w:jc w:val="both"/>
        <w:rPr>
          <w:rFonts w:ascii="Arial" w:hAnsi="Arial" w:cs="Arial"/>
        </w:rPr>
      </w:pPr>
      <w:r w:rsidRPr="00692469">
        <w:rPr>
          <w:rFonts w:ascii="Arial" w:hAnsi="Arial" w:cs="Arial"/>
        </w:rPr>
        <w:t>Realizacja umowy</w:t>
      </w:r>
      <w:r w:rsidR="00477210" w:rsidRPr="00692469">
        <w:rPr>
          <w:rFonts w:ascii="Arial" w:hAnsi="Arial" w:cs="Arial"/>
        </w:rPr>
        <w:t xml:space="preserve"> wiąże się z dostępem do informacji niejawnych</w:t>
      </w:r>
      <w:r w:rsidRPr="00692469">
        <w:rPr>
          <w:rFonts w:ascii="Arial" w:hAnsi="Arial" w:cs="Arial"/>
        </w:rPr>
        <w:t xml:space="preserve"> o klauzuli ZASTRZEŻONE</w:t>
      </w:r>
      <w:r w:rsidR="00CE424B" w:rsidRPr="00692469">
        <w:rPr>
          <w:rFonts w:ascii="Arial" w:hAnsi="Arial" w:cs="Arial"/>
        </w:rPr>
        <w:t>.</w:t>
      </w:r>
      <w:r w:rsidR="00477210" w:rsidRPr="00692469">
        <w:rPr>
          <w:rFonts w:ascii="Arial" w:hAnsi="Arial" w:cs="Arial"/>
          <w:i/>
        </w:rPr>
        <w:t xml:space="preserve"> </w:t>
      </w:r>
    </w:p>
    <w:p w:rsidR="00477210" w:rsidRDefault="001F686F" w:rsidP="00086E4C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477210">
        <w:rPr>
          <w:rFonts w:ascii="Arial" w:hAnsi="Arial" w:cs="Arial"/>
        </w:rPr>
        <w:t xml:space="preserve">Wykonawca oświadcza, że przedmiot umowy, o którym mowa w ust. 1 zostanie wykonany zgodnie z obowiązującymi przepisami i warunkami, określonymi </w:t>
      </w:r>
      <w:r w:rsidR="009A71F6" w:rsidRPr="00477210">
        <w:rPr>
          <w:rFonts w:ascii="Arial" w:hAnsi="Arial" w:cs="Arial"/>
        </w:rPr>
        <w:br/>
      </w:r>
      <w:r w:rsidR="00A765AB" w:rsidRPr="00A765AB">
        <w:rPr>
          <w:rFonts w:ascii="Arial" w:hAnsi="Arial" w:cs="Arial"/>
        </w:rPr>
        <w:t xml:space="preserve">w </w:t>
      </w:r>
      <w:r w:rsidR="009342B5">
        <w:rPr>
          <w:rFonts w:ascii="Arial" w:hAnsi="Arial" w:cs="Arial"/>
        </w:rPr>
        <w:t>ogłoszeniu o zamówieniu i</w:t>
      </w:r>
      <w:r w:rsidR="00A765AB" w:rsidRPr="00A765AB">
        <w:rPr>
          <w:rFonts w:ascii="Arial" w:hAnsi="Arial" w:cs="Arial"/>
        </w:rPr>
        <w:t xml:space="preserve"> dokumentach zamówienia</w:t>
      </w:r>
      <w:r w:rsidRPr="00A765AB">
        <w:rPr>
          <w:rFonts w:ascii="Arial" w:hAnsi="Arial" w:cs="Arial"/>
        </w:rPr>
        <w:t>, dotycząc</w:t>
      </w:r>
      <w:r w:rsidR="00A765AB" w:rsidRPr="00A765AB">
        <w:rPr>
          <w:rFonts w:ascii="Arial" w:hAnsi="Arial" w:cs="Arial"/>
        </w:rPr>
        <w:t>ych</w:t>
      </w:r>
      <w:r w:rsidRPr="00A765AB">
        <w:rPr>
          <w:rFonts w:ascii="Arial" w:hAnsi="Arial" w:cs="Arial"/>
        </w:rPr>
        <w:t xml:space="preserve"> niniejszego zamówienia i stanowiąc</w:t>
      </w:r>
      <w:r w:rsidR="00A765AB" w:rsidRPr="00A765AB">
        <w:rPr>
          <w:rFonts w:ascii="Arial" w:hAnsi="Arial" w:cs="Arial"/>
        </w:rPr>
        <w:t>ych</w:t>
      </w:r>
      <w:r w:rsidRPr="00A765AB">
        <w:rPr>
          <w:rFonts w:ascii="Arial" w:hAnsi="Arial" w:cs="Arial"/>
        </w:rPr>
        <w:t xml:space="preserve"> integralną część</w:t>
      </w:r>
      <w:r w:rsidRPr="00477210">
        <w:rPr>
          <w:rFonts w:ascii="Arial" w:hAnsi="Arial" w:cs="Arial"/>
        </w:rPr>
        <w:t xml:space="preserve"> umowy, w szczególności zgodnie </w:t>
      </w:r>
      <w:r w:rsidR="00A765AB">
        <w:rPr>
          <w:rFonts w:ascii="Arial" w:hAnsi="Arial" w:cs="Arial"/>
        </w:rPr>
        <w:br/>
      </w:r>
      <w:r w:rsidRPr="00477210">
        <w:rPr>
          <w:rFonts w:ascii="Arial" w:hAnsi="Arial" w:cs="Arial"/>
        </w:rPr>
        <w:t xml:space="preserve">z </w:t>
      </w:r>
      <w:r w:rsidR="006B219C" w:rsidRPr="00477210">
        <w:rPr>
          <w:rFonts w:ascii="Arial" w:hAnsi="Arial" w:cs="Arial"/>
        </w:rPr>
        <w:t xml:space="preserve">formularzem </w:t>
      </w:r>
      <w:r w:rsidR="00AD3015" w:rsidRPr="00477210">
        <w:rPr>
          <w:rFonts w:ascii="Arial" w:hAnsi="Arial" w:cs="Arial"/>
        </w:rPr>
        <w:t xml:space="preserve">ofertowym stanowiącym </w:t>
      </w:r>
      <w:r w:rsidR="00AD3015" w:rsidRPr="00477210">
        <w:rPr>
          <w:rFonts w:ascii="Arial" w:hAnsi="Arial" w:cs="Arial"/>
          <w:b/>
        </w:rPr>
        <w:t>załącznik nr 1</w:t>
      </w:r>
      <w:r w:rsidR="00AD3015" w:rsidRPr="00477210">
        <w:rPr>
          <w:rFonts w:ascii="Arial" w:hAnsi="Arial" w:cs="Arial"/>
        </w:rPr>
        <w:t xml:space="preserve"> </w:t>
      </w:r>
      <w:r w:rsidR="004E402F" w:rsidRPr="00477210">
        <w:rPr>
          <w:rFonts w:ascii="Arial" w:hAnsi="Arial" w:cs="Arial"/>
        </w:rPr>
        <w:t xml:space="preserve">do umowy, </w:t>
      </w:r>
      <w:r w:rsidR="00AD3015" w:rsidRPr="00477210">
        <w:rPr>
          <w:rFonts w:ascii="Arial" w:hAnsi="Arial" w:cs="Arial"/>
        </w:rPr>
        <w:t xml:space="preserve">formularzem </w:t>
      </w:r>
      <w:r w:rsidR="006B219C" w:rsidRPr="00477210">
        <w:rPr>
          <w:rFonts w:ascii="Arial" w:hAnsi="Arial" w:cs="Arial"/>
        </w:rPr>
        <w:t xml:space="preserve">cenowym stanowiącym </w:t>
      </w:r>
      <w:r w:rsidR="006B219C" w:rsidRPr="00477210">
        <w:rPr>
          <w:rFonts w:ascii="Arial" w:hAnsi="Arial" w:cs="Arial"/>
          <w:b/>
        </w:rPr>
        <w:t>z</w:t>
      </w:r>
      <w:r w:rsidRPr="00477210">
        <w:rPr>
          <w:rFonts w:ascii="Arial" w:hAnsi="Arial" w:cs="Arial"/>
          <w:b/>
        </w:rPr>
        <w:t xml:space="preserve">ałącznik nr </w:t>
      </w:r>
      <w:r w:rsidR="00AD3015" w:rsidRPr="00477210">
        <w:rPr>
          <w:rFonts w:ascii="Arial" w:hAnsi="Arial" w:cs="Arial"/>
          <w:b/>
        </w:rPr>
        <w:t>2</w:t>
      </w:r>
      <w:r w:rsidRPr="00477210">
        <w:rPr>
          <w:rFonts w:ascii="Arial" w:hAnsi="Arial" w:cs="Arial"/>
        </w:rPr>
        <w:t xml:space="preserve"> do umowy</w:t>
      </w:r>
      <w:r w:rsidR="00402CFB">
        <w:rPr>
          <w:rFonts w:ascii="Arial" w:hAnsi="Arial" w:cs="Arial"/>
        </w:rPr>
        <w:t xml:space="preserve"> oraz</w:t>
      </w:r>
      <w:r w:rsidR="00CE424B">
        <w:rPr>
          <w:rFonts w:ascii="Arial" w:hAnsi="Arial" w:cs="Arial"/>
        </w:rPr>
        <w:t xml:space="preserve"> </w:t>
      </w:r>
      <w:r w:rsidR="00CE424B" w:rsidRPr="00CE424B">
        <w:rPr>
          <w:rFonts w:ascii="Arial" w:hAnsi="Arial" w:cs="Arial"/>
          <w:i/>
        </w:rPr>
        <w:t>H</w:t>
      </w:r>
      <w:r w:rsidR="009A71F6" w:rsidRPr="00CE424B">
        <w:rPr>
          <w:rFonts w:ascii="Arial" w:hAnsi="Arial" w:cs="Arial"/>
          <w:i/>
        </w:rPr>
        <w:t>armonogramem i zakresem wykonania zlecenia</w:t>
      </w:r>
      <w:r w:rsidR="009A71F6" w:rsidRPr="00477210">
        <w:rPr>
          <w:rFonts w:ascii="Arial" w:hAnsi="Arial" w:cs="Arial"/>
        </w:rPr>
        <w:t xml:space="preserve"> stanowiącym </w:t>
      </w:r>
      <w:r w:rsidR="009A71F6" w:rsidRPr="00477210">
        <w:rPr>
          <w:rFonts w:ascii="Arial" w:hAnsi="Arial" w:cs="Arial"/>
          <w:b/>
        </w:rPr>
        <w:t>załącznik nr 3</w:t>
      </w:r>
      <w:r w:rsidR="00402CFB">
        <w:rPr>
          <w:rFonts w:ascii="Arial" w:hAnsi="Arial" w:cs="Arial"/>
        </w:rPr>
        <w:t xml:space="preserve"> do umowy</w:t>
      </w:r>
      <w:r w:rsidR="00CE424B">
        <w:rPr>
          <w:rFonts w:ascii="Arial" w:hAnsi="Arial" w:cs="Arial"/>
        </w:rPr>
        <w:t>.</w:t>
      </w:r>
      <w:r w:rsidR="00477210" w:rsidRPr="00477210">
        <w:rPr>
          <w:rFonts w:ascii="Arial" w:hAnsi="Arial" w:cs="Arial"/>
        </w:rPr>
        <w:t xml:space="preserve"> </w:t>
      </w:r>
    </w:p>
    <w:p w:rsidR="00D438FF" w:rsidRPr="00477210" w:rsidRDefault="00D438FF" w:rsidP="00D438FF">
      <w:pPr>
        <w:pStyle w:val="Tekstpodstawowy"/>
        <w:widowControl w:val="0"/>
        <w:tabs>
          <w:tab w:val="left" w:pos="0"/>
        </w:tabs>
        <w:spacing w:after="0" w:line="276" w:lineRule="auto"/>
        <w:ind w:left="284"/>
        <w:jc w:val="both"/>
        <w:rPr>
          <w:rFonts w:ascii="Arial" w:hAnsi="Arial" w:cs="Arial"/>
        </w:rPr>
      </w:pPr>
    </w:p>
    <w:p w:rsidR="00477210" w:rsidRPr="00477210" w:rsidRDefault="00583275" w:rsidP="00086E4C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477210">
        <w:rPr>
          <w:rFonts w:ascii="Arial" w:hAnsi="Arial" w:cs="Arial"/>
        </w:rPr>
        <w:lastRenderedPageBreak/>
        <w:t xml:space="preserve">Wykonawca przy realizacji przedmiotu zamówienia zobowiązuje się postępować zgodnie </w:t>
      </w:r>
      <w:r w:rsidR="009A71F6" w:rsidRPr="00477210">
        <w:rPr>
          <w:rFonts w:ascii="Arial" w:hAnsi="Arial" w:cs="Arial"/>
        </w:rPr>
        <w:t xml:space="preserve">z </w:t>
      </w:r>
      <w:r w:rsidRPr="00477210">
        <w:rPr>
          <w:rFonts w:ascii="Arial" w:hAnsi="Arial" w:cs="Arial"/>
        </w:rPr>
        <w:t>wymogami oc</w:t>
      </w:r>
      <w:r w:rsidR="00E32029">
        <w:rPr>
          <w:rFonts w:ascii="Arial" w:hAnsi="Arial" w:cs="Arial"/>
        </w:rPr>
        <w:t>hrony środowiska określonymi w u</w:t>
      </w:r>
      <w:r w:rsidRPr="00477210">
        <w:rPr>
          <w:rFonts w:ascii="Arial" w:hAnsi="Arial" w:cs="Arial"/>
        </w:rPr>
        <w:t xml:space="preserve">stawie </w:t>
      </w:r>
      <w:r w:rsidRPr="00477210">
        <w:rPr>
          <w:rFonts w:ascii="Arial" w:hAnsi="Arial" w:cs="Arial"/>
          <w:i/>
        </w:rPr>
        <w:t>Prawo Ochrony Środowisk</w:t>
      </w:r>
      <w:r w:rsidRPr="00477210">
        <w:rPr>
          <w:rFonts w:ascii="Arial" w:hAnsi="Arial" w:cs="Arial"/>
        </w:rPr>
        <w:t xml:space="preserve">a z dnia 27 kwietnia 2001 </w:t>
      </w:r>
      <w:r w:rsidR="00E32029">
        <w:rPr>
          <w:rFonts w:ascii="Arial" w:hAnsi="Arial" w:cs="Arial"/>
        </w:rPr>
        <w:t>r., jak również zgodnie z ustawami</w:t>
      </w:r>
      <w:r w:rsidRPr="00477210">
        <w:rPr>
          <w:rFonts w:ascii="Arial" w:hAnsi="Arial" w:cs="Arial"/>
        </w:rPr>
        <w:t xml:space="preserve"> </w:t>
      </w:r>
      <w:r w:rsidRPr="00477210">
        <w:rPr>
          <w:rFonts w:ascii="Arial" w:hAnsi="Arial" w:cs="Arial"/>
          <w:i/>
        </w:rPr>
        <w:t>o odpadach</w:t>
      </w:r>
      <w:r w:rsidR="008F5E6E">
        <w:rPr>
          <w:rFonts w:ascii="Arial" w:hAnsi="Arial" w:cs="Arial"/>
          <w:i/>
        </w:rPr>
        <w:br/>
      </w:r>
      <w:r w:rsidRPr="00477210">
        <w:rPr>
          <w:rFonts w:ascii="Arial" w:hAnsi="Arial" w:cs="Arial"/>
        </w:rPr>
        <w:t xml:space="preserve"> z dnia 14 grudnia 2012 r. </w:t>
      </w:r>
      <w:r w:rsidR="00E32029" w:rsidRPr="00E32029">
        <w:rPr>
          <w:rFonts w:ascii="Arial" w:hAnsi="Arial" w:cs="Arial"/>
          <w:i/>
        </w:rPr>
        <w:t>Prawo geologiczne i górnicze</w:t>
      </w:r>
      <w:r w:rsidR="00E32029">
        <w:rPr>
          <w:rFonts w:ascii="Arial" w:hAnsi="Arial" w:cs="Arial"/>
        </w:rPr>
        <w:t xml:space="preserve"> z dnia 09 czerwca 2011 r. i </w:t>
      </w:r>
      <w:r w:rsidR="00E32029" w:rsidRPr="00E32029">
        <w:rPr>
          <w:rFonts w:ascii="Arial" w:hAnsi="Arial" w:cs="Arial"/>
          <w:i/>
        </w:rPr>
        <w:t>Prawo budowlane</w:t>
      </w:r>
      <w:r w:rsidR="00E32029">
        <w:rPr>
          <w:rFonts w:ascii="Arial" w:hAnsi="Arial" w:cs="Arial"/>
        </w:rPr>
        <w:t xml:space="preserve"> z dnia 07 lipca 1994 </w:t>
      </w:r>
      <w:r w:rsidRPr="00477210">
        <w:rPr>
          <w:rFonts w:ascii="Arial" w:hAnsi="Arial" w:cs="Arial"/>
        </w:rPr>
        <w:t>oraz aktami wykonawczymi do ww. ustaw obowiązują</w:t>
      </w:r>
      <w:r w:rsidR="00477210" w:rsidRPr="00477210">
        <w:rPr>
          <w:rFonts w:ascii="Arial" w:hAnsi="Arial" w:cs="Arial"/>
        </w:rPr>
        <w:t>cych w Rzeczpospolitej Polskiej</w:t>
      </w:r>
      <w:r w:rsidR="00C665A5">
        <w:rPr>
          <w:rFonts w:ascii="Arial" w:hAnsi="Arial" w:cs="Arial"/>
        </w:rPr>
        <w:t>.</w:t>
      </w:r>
    </w:p>
    <w:p w:rsidR="00477210" w:rsidRPr="00477210" w:rsidRDefault="00477210" w:rsidP="00086E4C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477210">
        <w:rPr>
          <w:rFonts w:ascii="Arial" w:hAnsi="Arial" w:cs="Arial"/>
        </w:rPr>
        <w:t>Wykonawca zobowiązuje się do nieodpłatnego udzielania informacji i wyjaśnień dotyczących przedmiotu zamówienia przez cały okres jego realizacji.</w:t>
      </w:r>
    </w:p>
    <w:p w:rsidR="00477210" w:rsidRPr="00477210" w:rsidRDefault="00477210" w:rsidP="00086E4C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477210">
        <w:rPr>
          <w:rFonts w:ascii="Arial" w:hAnsi="Arial" w:cs="Arial"/>
        </w:rPr>
        <w:t xml:space="preserve">Wykonawca zobowiązuje się nie rozpowszechniać bez uzyskania zgody Zamawiającego wiadomości o prowadzonych przez niego pracach, będących przedmiotem umowy, ani innych, w posiadanie których wszedł podczas wykonywania prac, zarówno w czasie wykonywania przedmiotu umowy jak </w:t>
      </w:r>
      <w:r>
        <w:rPr>
          <w:rFonts w:ascii="Arial" w:hAnsi="Arial" w:cs="Arial"/>
        </w:rPr>
        <w:br/>
      </w:r>
      <w:r w:rsidRPr="00477210">
        <w:rPr>
          <w:rFonts w:ascii="Arial" w:hAnsi="Arial" w:cs="Arial"/>
        </w:rPr>
        <w:t>i po upływie tego okresu.</w:t>
      </w:r>
    </w:p>
    <w:p w:rsidR="00477210" w:rsidRPr="00477210" w:rsidRDefault="00477210" w:rsidP="00086E4C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477210">
        <w:rPr>
          <w:rFonts w:ascii="Arial" w:hAnsi="Arial" w:cs="Arial"/>
        </w:rPr>
        <w:t>Wykonawca ponosi odpowiedzialność za wszelkie szkody wynikłe z prac będących przedmiotem niniejszej umowy wyrządzone przez swoich pracowników, podwykonawców lub inne osoby z nim współpracujące, wyrządzone na terenie Zamawiającego</w:t>
      </w:r>
      <w:r w:rsidR="00CE424B">
        <w:rPr>
          <w:rFonts w:ascii="Arial" w:hAnsi="Arial" w:cs="Arial"/>
        </w:rPr>
        <w:t>.</w:t>
      </w:r>
    </w:p>
    <w:p w:rsidR="00477210" w:rsidRPr="00477210" w:rsidRDefault="00477210" w:rsidP="00086E4C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477210">
        <w:rPr>
          <w:rFonts w:ascii="Arial" w:hAnsi="Arial" w:cs="Arial"/>
        </w:rPr>
        <w:t xml:space="preserve">Wykonawca oświadcza, że podmiot trzeci na zasoby którego powoływał </w:t>
      </w:r>
      <w:r w:rsidR="003E083D">
        <w:rPr>
          <w:rFonts w:ascii="Arial" w:hAnsi="Arial" w:cs="Arial"/>
        </w:rPr>
        <w:br/>
      </w:r>
      <w:r w:rsidRPr="00477210">
        <w:rPr>
          <w:rFonts w:ascii="Arial" w:hAnsi="Arial" w:cs="Arial"/>
        </w:rPr>
        <w:t xml:space="preserve">się składając ofertę celem wykazania spełniania warunków udziału  w postępowaniu o udzielenie zamówienia publicznego będzie realizował przedmiot umowy </w:t>
      </w:r>
      <w:r w:rsidR="003E083D">
        <w:rPr>
          <w:rFonts w:ascii="Arial" w:hAnsi="Arial" w:cs="Arial"/>
        </w:rPr>
        <w:br/>
      </w:r>
      <w:r w:rsidRPr="00477210">
        <w:rPr>
          <w:rFonts w:ascii="Arial" w:hAnsi="Arial" w:cs="Arial"/>
        </w:rPr>
        <w:t>w zakresie ………... Stwierdzenie przez Zamawiającego braku realizacji prac przez podmiot trzeci w ramach umowy może skutkować odstąpieniem od umowy z winy Wykonawcy.</w:t>
      </w:r>
    </w:p>
    <w:p w:rsidR="00477210" w:rsidRPr="00477210" w:rsidRDefault="00477210" w:rsidP="00086E4C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477210">
        <w:rPr>
          <w:rFonts w:ascii="Arial" w:hAnsi="Arial" w:cs="Arial"/>
        </w:rPr>
        <w:t xml:space="preserve">Wykonawca odpowiada solidarnie wraz z podmiotem, który zobowiązał się </w:t>
      </w:r>
      <w:r w:rsidR="003E083D">
        <w:rPr>
          <w:rFonts w:ascii="Arial" w:hAnsi="Arial" w:cs="Arial"/>
        </w:rPr>
        <w:br/>
      </w:r>
      <w:r w:rsidRPr="00477210">
        <w:rPr>
          <w:rFonts w:ascii="Arial" w:hAnsi="Arial" w:cs="Arial"/>
        </w:rPr>
        <w:t xml:space="preserve">do udostępnienia zasobów w trakcie realizacji umowy za szkodę zamawiającego powstałą wskutek nieudostępnienia tych zasobów, chyba że za nieudostępnienie zasobów nie ponosi winy. </w:t>
      </w:r>
    </w:p>
    <w:p w:rsidR="00477210" w:rsidRDefault="00477210" w:rsidP="00086E4C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477210">
        <w:rPr>
          <w:rFonts w:ascii="Arial" w:hAnsi="Arial" w:cs="Arial"/>
        </w:rPr>
        <w:t xml:space="preserve">Wykonawca ma obowiązek przestrzegania zakazu używania BSP – aparatów latających, aparatów jeżdżących oraz pływających na terenach kompleksów wojskowych przez własnych pracowników, jak również podwykonawców </w:t>
      </w:r>
      <w:r w:rsidR="003E083D">
        <w:rPr>
          <w:rFonts w:ascii="Arial" w:hAnsi="Arial" w:cs="Arial"/>
        </w:rPr>
        <w:br/>
      </w:r>
      <w:r w:rsidRPr="00477210">
        <w:rPr>
          <w:rFonts w:ascii="Arial" w:hAnsi="Arial" w:cs="Arial"/>
        </w:rPr>
        <w:t>pod rygorem odstąpienia od umowy z winy Wykonawcy.</w:t>
      </w:r>
    </w:p>
    <w:p w:rsidR="009546FD" w:rsidRDefault="00477210" w:rsidP="009546FD">
      <w:pPr>
        <w:pStyle w:val="Tekstpodstawowy"/>
        <w:widowControl w:val="0"/>
        <w:numPr>
          <w:ilvl w:val="0"/>
          <w:numId w:val="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477210">
        <w:rPr>
          <w:rFonts w:ascii="Arial" w:hAnsi="Arial" w:cs="Arial"/>
        </w:rPr>
        <w:t xml:space="preserve">Wykonawca zatrudniający obcokrajowców ma obowiązek uzyskania pozytywnej opinii SKW dotyczącej wstępu cudzoziemców na teren chroniony, zgodnie </w:t>
      </w:r>
      <w:r>
        <w:rPr>
          <w:rFonts w:ascii="Arial" w:hAnsi="Arial" w:cs="Arial"/>
        </w:rPr>
        <w:br/>
      </w:r>
      <w:r w:rsidRPr="00477210">
        <w:rPr>
          <w:rFonts w:ascii="Arial" w:hAnsi="Arial" w:cs="Arial"/>
        </w:rPr>
        <w:t xml:space="preserve">z Decyzją </w:t>
      </w:r>
      <w:r w:rsidR="003E4708">
        <w:rPr>
          <w:rFonts w:ascii="Arial" w:hAnsi="Arial" w:cs="Arial"/>
        </w:rPr>
        <w:t>107</w:t>
      </w:r>
      <w:r w:rsidRPr="00477210">
        <w:rPr>
          <w:rFonts w:ascii="Arial" w:hAnsi="Arial" w:cs="Arial"/>
        </w:rPr>
        <w:t xml:space="preserve">/MON Ministra Obrony Narodowej z dnia </w:t>
      </w:r>
      <w:r w:rsidR="003E4708">
        <w:rPr>
          <w:rFonts w:ascii="Arial" w:hAnsi="Arial" w:cs="Arial"/>
        </w:rPr>
        <w:t>18 sierpnia</w:t>
      </w:r>
      <w:r w:rsidRPr="00477210">
        <w:rPr>
          <w:rFonts w:ascii="Arial" w:hAnsi="Arial" w:cs="Arial"/>
        </w:rPr>
        <w:t xml:space="preserve"> </w:t>
      </w:r>
      <w:r w:rsidR="003E4708">
        <w:rPr>
          <w:rFonts w:ascii="Arial" w:hAnsi="Arial" w:cs="Arial"/>
        </w:rPr>
        <w:t>2021</w:t>
      </w:r>
      <w:r w:rsidRPr="00477210">
        <w:rPr>
          <w:rFonts w:ascii="Arial" w:hAnsi="Arial" w:cs="Arial"/>
        </w:rPr>
        <w:t xml:space="preserve"> roku </w:t>
      </w:r>
      <w:r>
        <w:rPr>
          <w:rFonts w:ascii="Arial" w:hAnsi="Arial" w:cs="Arial"/>
        </w:rPr>
        <w:br/>
      </w:r>
      <w:r w:rsidRPr="00477210">
        <w:rPr>
          <w:rFonts w:ascii="Arial" w:hAnsi="Arial" w:cs="Arial"/>
        </w:rPr>
        <w:t>w sprawie organizowania współpracy międzynarodowej w resorcie obrony narodowej</w:t>
      </w:r>
      <w:r w:rsidR="00842DFE">
        <w:rPr>
          <w:rFonts w:ascii="Arial" w:hAnsi="Arial" w:cs="Arial"/>
        </w:rPr>
        <w:t xml:space="preserve"> ze zm.</w:t>
      </w:r>
    </w:p>
    <w:p w:rsidR="00D438FF" w:rsidRPr="009546FD" w:rsidRDefault="00D438FF" w:rsidP="009546FD">
      <w:pPr>
        <w:pStyle w:val="Tekstpodstawowy"/>
        <w:widowControl w:val="0"/>
        <w:numPr>
          <w:ilvl w:val="0"/>
          <w:numId w:val="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i jego pracownicy zatrudnieni przy realizacji umowy mający z tego tytułu dostęp do informacji niejawnych zobowiązani są do spełnienia wymogów dotyczących ochrony informacji niejawnych oznaczonych klauzulą „ZASTRZEŻONE” , zgodnie z ustawą o ochronie informacji niejawnych z dnia 05.08.2010 r. Szczegółowe wymagania dotyczące ochrony przekazanych </w:t>
      </w:r>
      <w:r w:rsidRPr="00962305">
        <w:rPr>
          <w:rFonts w:ascii="Arial" w:hAnsi="Arial" w:cs="Arial"/>
        </w:rPr>
        <w:t xml:space="preserve">i wykonanych </w:t>
      </w:r>
      <w:r w:rsidRPr="007E1E4D">
        <w:rPr>
          <w:rFonts w:ascii="Arial" w:hAnsi="Arial" w:cs="Arial"/>
        </w:rPr>
        <w:t xml:space="preserve">materiałów niejawnych </w:t>
      </w:r>
      <w:r>
        <w:rPr>
          <w:rFonts w:ascii="Arial" w:hAnsi="Arial" w:cs="Arial"/>
        </w:rPr>
        <w:t xml:space="preserve">oraz skutki i zakres odpowiedzialności Wykonawcy z tytułu nienależytego wykonania obowiązków ich ochrony są sprecyzowane w „Szczegółowych wymaganiach w zakresie ochrony informacji </w:t>
      </w:r>
      <w:r>
        <w:rPr>
          <w:rFonts w:ascii="Arial" w:hAnsi="Arial" w:cs="Arial"/>
        </w:rPr>
        <w:lastRenderedPageBreak/>
        <w:t xml:space="preserve">niejawnych”, które stanowią </w:t>
      </w:r>
      <w:r w:rsidRPr="00BB1116">
        <w:rPr>
          <w:rFonts w:ascii="Arial" w:hAnsi="Arial" w:cs="Arial"/>
          <w:b/>
        </w:rPr>
        <w:t xml:space="preserve">załącznik nr </w:t>
      </w:r>
      <w:r w:rsidR="00F93ECA">
        <w:rPr>
          <w:rFonts w:ascii="Arial" w:hAnsi="Arial" w:cs="Arial"/>
          <w:b/>
        </w:rPr>
        <w:t>5</w:t>
      </w:r>
      <w:r>
        <w:rPr>
          <w:rFonts w:ascii="Arial" w:hAnsi="Arial" w:cs="Arial"/>
        </w:rPr>
        <w:t xml:space="preserve"> do niniejszej umowy.</w:t>
      </w:r>
    </w:p>
    <w:p w:rsidR="003211DD" w:rsidRDefault="003211DD" w:rsidP="00086E4C">
      <w:pPr>
        <w:pStyle w:val="Tekstpodstawowy"/>
        <w:widowControl w:val="0"/>
        <w:numPr>
          <w:ilvl w:val="0"/>
          <w:numId w:val="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Prawa własności intelektualnej wytworzonej w ramach umowy dokumentacji zostaną przeniesione na Zamawiającego.</w:t>
      </w:r>
    </w:p>
    <w:p w:rsidR="003211DD" w:rsidRPr="00477210" w:rsidRDefault="003211DD" w:rsidP="003211DD">
      <w:pPr>
        <w:pStyle w:val="Tekstpodstawowy"/>
        <w:widowControl w:val="0"/>
        <w:tabs>
          <w:tab w:val="left" w:pos="426"/>
        </w:tabs>
        <w:spacing w:after="0" w:line="276" w:lineRule="auto"/>
        <w:ind w:left="284"/>
        <w:jc w:val="both"/>
        <w:rPr>
          <w:rFonts w:ascii="Arial" w:hAnsi="Arial" w:cs="Arial"/>
        </w:rPr>
      </w:pPr>
    </w:p>
    <w:p w:rsidR="001F686F" w:rsidRPr="00DE494C" w:rsidRDefault="003602B0" w:rsidP="00086E4C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DE494C">
        <w:rPr>
          <w:rFonts w:ascii="Arial" w:hAnsi="Arial" w:cs="Arial"/>
          <w:b/>
          <w:sz w:val="24"/>
          <w:szCs w:val="24"/>
        </w:rPr>
        <w:t>§2</w:t>
      </w:r>
    </w:p>
    <w:p w:rsidR="003602B0" w:rsidRPr="00DE494C" w:rsidRDefault="003602B0" w:rsidP="00F340B9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494C">
        <w:rPr>
          <w:rFonts w:ascii="Arial" w:hAnsi="Arial" w:cs="Arial"/>
          <w:sz w:val="24"/>
          <w:szCs w:val="24"/>
        </w:rPr>
        <w:t>Obowiązki Wykonawcy:</w:t>
      </w:r>
    </w:p>
    <w:p w:rsidR="00264EBC" w:rsidRDefault="00175A9B" w:rsidP="00692469">
      <w:pPr>
        <w:pStyle w:val="Akapitzlist"/>
        <w:numPr>
          <w:ilvl w:val="0"/>
          <w:numId w:val="6"/>
        </w:numPr>
        <w:suppressAutoHyphens/>
        <w:spacing w:after="0"/>
        <w:ind w:left="709" w:hanging="425"/>
        <w:jc w:val="both"/>
        <w:rPr>
          <w:rFonts w:ascii="Arial" w:hAnsi="Arial" w:cs="Arial"/>
          <w:sz w:val="24"/>
          <w:szCs w:val="24"/>
        </w:rPr>
      </w:pPr>
      <w:r w:rsidRPr="00692469">
        <w:rPr>
          <w:rFonts w:ascii="Arial" w:hAnsi="Arial" w:cs="Arial"/>
          <w:sz w:val="24"/>
          <w:szCs w:val="24"/>
        </w:rPr>
        <w:t xml:space="preserve">Opracowanie </w:t>
      </w:r>
      <w:r w:rsidR="00264EBC" w:rsidRPr="00692469">
        <w:rPr>
          <w:rFonts w:ascii="Arial" w:hAnsi="Arial" w:cs="Arial"/>
          <w:sz w:val="24"/>
          <w:szCs w:val="24"/>
        </w:rPr>
        <w:t xml:space="preserve">projektu </w:t>
      </w:r>
      <w:r w:rsidR="00264EBC">
        <w:rPr>
          <w:rFonts w:ascii="Arial" w:hAnsi="Arial" w:cs="Arial"/>
          <w:sz w:val="24"/>
          <w:szCs w:val="24"/>
        </w:rPr>
        <w:t>planu remediacji (dot. cz. I i cz. II) i operatu wodnoprawnego (dot. cz. I)</w:t>
      </w:r>
    </w:p>
    <w:p w:rsidR="00972AD6" w:rsidRPr="00692469" w:rsidRDefault="00264EBC" w:rsidP="00692469">
      <w:pPr>
        <w:pStyle w:val="Akapitzlist"/>
        <w:numPr>
          <w:ilvl w:val="0"/>
          <w:numId w:val="6"/>
        </w:numPr>
        <w:suppressAutoHyphens/>
        <w:spacing w:after="0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175A9B" w:rsidRPr="00692469">
        <w:rPr>
          <w:rFonts w:ascii="Arial" w:hAnsi="Arial" w:cs="Arial"/>
          <w:sz w:val="24"/>
          <w:szCs w:val="24"/>
        </w:rPr>
        <w:t>rzedłożenie do RZI</w:t>
      </w:r>
      <w:r w:rsidR="00167C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projektu planu remediacji </w:t>
      </w:r>
      <w:r w:rsidR="00167C10">
        <w:rPr>
          <w:rFonts w:ascii="Arial" w:hAnsi="Arial" w:cs="Arial"/>
          <w:sz w:val="24"/>
          <w:szCs w:val="24"/>
        </w:rPr>
        <w:t>do</w:t>
      </w:r>
      <w:r w:rsidR="00175A9B" w:rsidRPr="00692469">
        <w:rPr>
          <w:rFonts w:ascii="Arial" w:hAnsi="Arial" w:cs="Arial"/>
          <w:sz w:val="24"/>
          <w:szCs w:val="24"/>
        </w:rPr>
        <w:t xml:space="preserve"> </w:t>
      </w:r>
      <w:r w:rsidR="00167C10">
        <w:rPr>
          <w:rFonts w:ascii="Arial" w:hAnsi="Arial" w:cs="Arial"/>
          <w:sz w:val="24"/>
          <w:szCs w:val="24"/>
        </w:rPr>
        <w:t>za</w:t>
      </w:r>
      <w:r w:rsidR="00167C10" w:rsidRPr="00692469">
        <w:rPr>
          <w:rFonts w:ascii="Arial" w:hAnsi="Arial" w:cs="Arial"/>
          <w:sz w:val="24"/>
          <w:szCs w:val="24"/>
        </w:rPr>
        <w:t xml:space="preserve">opiniowania </w:t>
      </w:r>
      <w:r w:rsidR="007A7FF8">
        <w:rPr>
          <w:rFonts w:ascii="Arial" w:hAnsi="Arial" w:cs="Arial"/>
          <w:sz w:val="24"/>
          <w:szCs w:val="24"/>
        </w:rPr>
        <w:t>oraz do</w:t>
      </w:r>
      <w:r w:rsidR="00167C10">
        <w:rPr>
          <w:rFonts w:ascii="Arial" w:hAnsi="Arial" w:cs="Arial"/>
          <w:sz w:val="24"/>
          <w:szCs w:val="24"/>
        </w:rPr>
        <w:t xml:space="preserve"> uzgodnienia do podmiotów uzgadniających wg. Harmonogramu i zakresu zlecenia </w:t>
      </w:r>
      <w:r>
        <w:rPr>
          <w:rFonts w:ascii="Arial" w:hAnsi="Arial" w:cs="Arial"/>
          <w:sz w:val="24"/>
          <w:szCs w:val="24"/>
        </w:rPr>
        <w:t>(zał. nr 3 do umowy)</w:t>
      </w:r>
    </w:p>
    <w:p w:rsidR="003A1C01" w:rsidRPr="00C80357" w:rsidRDefault="00175A9B" w:rsidP="00692469">
      <w:pPr>
        <w:pStyle w:val="Akapitzlist"/>
        <w:numPr>
          <w:ilvl w:val="0"/>
          <w:numId w:val="6"/>
        </w:numPr>
        <w:suppressAutoHyphens/>
        <w:spacing w:after="0"/>
        <w:ind w:hanging="425"/>
        <w:jc w:val="both"/>
        <w:rPr>
          <w:rFonts w:ascii="Arial" w:hAnsi="Arial" w:cs="Arial"/>
          <w:sz w:val="24"/>
          <w:szCs w:val="24"/>
        </w:rPr>
      </w:pPr>
      <w:r w:rsidRPr="00DE494C">
        <w:rPr>
          <w:rFonts w:ascii="Arial" w:hAnsi="Arial" w:cs="Arial"/>
          <w:sz w:val="24"/>
          <w:szCs w:val="24"/>
        </w:rPr>
        <w:t>Przekazanie co najmniej 1 egz. dokumentacji spośród wymienionych w pkt 1</w:t>
      </w:r>
      <w:r w:rsidR="001C66A4" w:rsidRPr="00DE494C">
        <w:rPr>
          <w:rFonts w:ascii="Arial" w:hAnsi="Arial" w:cs="Arial"/>
          <w:sz w:val="24"/>
          <w:szCs w:val="24"/>
        </w:rPr>
        <w:t xml:space="preserve">, </w:t>
      </w:r>
      <w:r w:rsidRPr="00DE494C">
        <w:rPr>
          <w:rFonts w:ascii="Arial" w:hAnsi="Arial" w:cs="Arial"/>
          <w:sz w:val="24"/>
          <w:szCs w:val="24"/>
        </w:rPr>
        <w:t>oprawionego w sposób trwały w okładki bezkwasowe.</w:t>
      </w:r>
    </w:p>
    <w:p w:rsidR="00175A9B" w:rsidRPr="00DE494C" w:rsidRDefault="007A7FF8" w:rsidP="00F340B9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Przeprowadzenie monitoringu gruntu (dot. cz. I i cz. II) i wody podziemnej (dot. cz. I) </w:t>
      </w:r>
      <w:r w:rsidR="00E442D2">
        <w:rPr>
          <w:rFonts w:ascii="Arial" w:hAnsi="Arial" w:cs="Arial"/>
          <w:sz w:val="24"/>
          <w:szCs w:val="24"/>
        </w:rPr>
        <w:t xml:space="preserve">zgodnie </w:t>
      </w:r>
      <w:r w:rsidR="001C66A4" w:rsidRPr="00DE494C">
        <w:rPr>
          <w:rFonts w:ascii="Arial" w:hAnsi="Arial" w:cs="Arial"/>
          <w:sz w:val="24"/>
          <w:szCs w:val="24"/>
        </w:rPr>
        <w:t xml:space="preserve">z warunkami </w:t>
      </w:r>
      <w:r w:rsidR="00175A9B" w:rsidRPr="00DE494C">
        <w:rPr>
          <w:rFonts w:ascii="Arial" w:hAnsi="Arial" w:cs="Arial"/>
          <w:sz w:val="24"/>
          <w:szCs w:val="24"/>
        </w:rPr>
        <w:t>przedstawionym</w:t>
      </w:r>
      <w:r w:rsidR="001C66A4" w:rsidRPr="00DE494C">
        <w:rPr>
          <w:rFonts w:ascii="Arial" w:hAnsi="Arial" w:cs="Arial"/>
          <w:sz w:val="24"/>
          <w:szCs w:val="24"/>
        </w:rPr>
        <w:t>i</w:t>
      </w:r>
      <w:r w:rsidR="00175A9B" w:rsidRPr="00DE494C">
        <w:rPr>
          <w:rFonts w:ascii="Arial" w:hAnsi="Arial" w:cs="Arial"/>
          <w:sz w:val="24"/>
          <w:szCs w:val="24"/>
        </w:rPr>
        <w:t xml:space="preserve"> w Harmonogramie i zakresie wykonania zlecenia, stanowiącym </w:t>
      </w:r>
      <w:r w:rsidR="00175A9B" w:rsidRPr="00993D3C">
        <w:rPr>
          <w:rFonts w:ascii="Arial" w:hAnsi="Arial" w:cs="Arial"/>
          <w:b/>
          <w:sz w:val="24"/>
          <w:szCs w:val="24"/>
        </w:rPr>
        <w:t>załącznik nr 3</w:t>
      </w:r>
      <w:r w:rsidR="00692469">
        <w:rPr>
          <w:rFonts w:ascii="Arial" w:hAnsi="Arial" w:cs="Arial"/>
          <w:sz w:val="24"/>
          <w:szCs w:val="24"/>
        </w:rPr>
        <w:t xml:space="preserve"> do umowy.</w:t>
      </w:r>
    </w:p>
    <w:p w:rsidR="001C66A4" w:rsidRDefault="00175A9B" w:rsidP="00F340B9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494C">
        <w:rPr>
          <w:rFonts w:ascii="Arial" w:hAnsi="Arial" w:cs="Arial"/>
          <w:color w:val="000000" w:themeColor="text1"/>
          <w:sz w:val="24"/>
          <w:szCs w:val="24"/>
        </w:rPr>
        <w:t>Usunięcie wskazanych przez Zamawiającego</w:t>
      </w:r>
      <w:r w:rsidR="00264EBC">
        <w:rPr>
          <w:rFonts w:ascii="Arial" w:hAnsi="Arial" w:cs="Arial"/>
          <w:color w:val="000000" w:themeColor="text1"/>
          <w:sz w:val="24"/>
          <w:szCs w:val="24"/>
        </w:rPr>
        <w:t xml:space="preserve"> i Podmioty uzgadniające</w:t>
      </w:r>
      <w:r w:rsidRPr="00DE494C">
        <w:rPr>
          <w:rFonts w:ascii="Arial" w:hAnsi="Arial" w:cs="Arial"/>
          <w:color w:val="000000" w:themeColor="text1"/>
          <w:sz w:val="24"/>
          <w:szCs w:val="24"/>
        </w:rPr>
        <w:t xml:space="preserve"> błędów, braków i wad uniemożliwiających odbiór zleconych prac w terminie do 7 dni roboczych od uzyskania opinii Zamawiającego</w:t>
      </w:r>
      <w:r w:rsidR="00264EBC">
        <w:rPr>
          <w:rFonts w:ascii="Arial" w:hAnsi="Arial" w:cs="Arial"/>
          <w:color w:val="000000" w:themeColor="text1"/>
          <w:sz w:val="24"/>
          <w:szCs w:val="24"/>
        </w:rPr>
        <w:t>/ Podmiotu uzgadniającego w tej sprawie</w:t>
      </w:r>
      <w:r w:rsidRPr="00DE494C">
        <w:rPr>
          <w:rFonts w:ascii="Arial" w:hAnsi="Arial" w:cs="Arial"/>
          <w:color w:val="000000" w:themeColor="text1"/>
          <w:sz w:val="24"/>
          <w:szCs w:val="24"/>
        </w:rPr>
        <w:t>.</w:t>
      </w:r>
      <w:r w:rsidR="001C66A4" w:rsidRPr="00DE494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167C10" w:rsidRPr="00DE494C" w:rsidRDefault="00167C10" w:rsidP="00F340B9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Uwzględnienie wniosków i uwag z koreferowania projektu planu remediacji zgodnie z zał. nr 3 do umowy. </w:t>
      </w:r>
    </w:p>
    <w:p w:rsidR="00175A9B" w:rsidRPr="00DE494C" w:rsidRDefault="001C66A4" w:rsidP="00F340B9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494C">
        <w:rPr>
          <w:rFonts w:ascii="Arial" w:hAnsi="Arial" w:cs="Arial"/>
          <w:color w:val="000000" w:themeColor="text1"/>
          <w:sz w:val="24"/>
          <w:szCs w:val="24"/>
        </w:rPr>
        <w:t xml:space="preserve">Usunięcie wskazanych przez właściwy organ administracji błędów, braków </w:t>
      </w:r>
      <w:r w:rsidR="003E083D">
        <w:rPr>
          <w:rFonts w:ascii="Arial" w:hAnsi="Arial" w:cs="Arial"/>
          <w:color w:val="000000" w:themeColor="text1"/>
          <w:sz w:val="24"/>
          <w:szCs w:val="24"/>
        </w:rPr>
        <w:br/>
      </w:r>
      <w:r w:rsidRPr="00DE494C">
        <w:rPr>
          <w:rFonts w:ascii="Arial" w:hAnsi="Arial" w:cs="Arial"/>
          <w:color w:val="000000" w:themeColor="text1"/>
          <w:sz w:val="24"/>
          <w:szCs w:val="24"/>
        </w:rPr>
        <w:t>i wad dokumentacji  w terminie wskazanym w wezwaniu urzędu</w:t>
      </w:r>
      <w:r w:rsidR="00CE424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75A9B" w:rsidRPr="00DE494C" w:rsidRDefault="00175A9B" w:rsidP="00F340B9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494C">
        <w:rPr>
          <w:rFonts w:ascii="Arial" w:hAnsi="Arial" w:cs="Arial"/>
          <w:color w:val="000000" w:themeColor="text1"/>
          <w:sz w:val="24"/>
          <w:szCs w:val="24"/>
        </w:rPr>
        <w:t>Zagospodarowanie wytworzonych podczas prowadzonych prac odpadów, zgodnie z zasadami określonymi w ustawie o odpadach.</w:t>
      </w:r>
    </w:p>
    <w:p w:rsidR="00175A9B" w:rsidRPr="00DE494C" w:rsidRDefault="00175A9B" w:rsidP="00F340B9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494C">
        <w:rPr>
          <w:rFonts w:ascii="Arial" w:hAnsi="Arial" w:cs="Arial"/>
          <w:color w:val="000000" w:themeColor="text1"/>
          <w:sz w:val="24"/>
          <w:szCs w:val="24"/>
        </w:rPr>
        <w:t xml:space="preserve">Wystawienie faktur za faktycznie wykonane prace z zastosowaniem cen jednostkowych określonych w formularzu cenowym, stanowiącym </w:t>
      </w:r>
      <w:r w:rsidRPr="003E083D">
        <w:rPr>
          <w:rFonts w:ascii="Arial" w:hAnsi="Arial" w:cs="Arial"/>
          <w:b/>
          <w:color w:val="000000" w:themeColor="text1"/>
          <w:sz w:val="24"/>
          <w:szCs w:val="24"/>
        </w:rPr>
        <w:t xml:space="preserve">załącznik </w:t>
      </w:r>
      <w:r w:rsidR="003E083D" w:rsidRPr="003E083D">
        <w:rPr>
          <w:rFonts w:ascii="Arial" w:hAnsi="Arial" w:cs="Arial"/>
          <w:b/>
          <w:color w:val="000000" w:themeColor="text1"/>
          <w:sz w:val="24"/>
          <w:szCs w:val="24"/>
        </w:rPr>
        <w:br/>
      </w:r>
      <w:r w:rsidRPr="003E083D">
        <w:rPr>
          <w:rFonts w:ascii="Arial" w:hAnsi="Arial" w:cs="Arial"/>
          <w:b/>
          <w:color w:val="000000" w:themeColor="text1"/>
          <w:sz w:val="24"/>
          <w:szCs w:val="24"/>
        </w:rPr>
        <w:t>nr 2</w:t>
      </w:r>
      <w:r w:rsidRPr="00DE494C">
        <w:rPr>
          <w:rFonts w:ascii="Arial" w:hAnsi="Arial" w:cs="Arial"/>
          <w:color w:val="000000" w:themeColor="text1"/>
          <w:sz w:val="24"/>
          <w:szCs w:val="24"/>
        </w:rPr>
        <w:t xml:space="preserve"> do umowy, wraz ze szczegółową kalkulacją rozliczeniową wykonanych prac.</w:t>
      </w:r>
    </w:p>
    <w:p w:rsidR="00175A9B" w:rsidRPr="00DE494C" w:rsidRDefault="00175A9B" w:rsidP="00F340B9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494C">
        <w:rPr>
          <w:rFonts w:ascii="Arial" w:hAnsi="Arial" w:cs="Arial"/>
          <w:color w:val="000000" w:themeColor="text1"/>
          <w:sz w:val="24"/>
          <w:szCs w:val="24"/>
        </w:rPr>
        <w:t xml:space="preserve">Zapewnienie posiadania przez wszystkie urządzenia wykorzystywane </w:t>
      </w:r>
      <w:r w:rsidR="003E083D">
        <w:rPr>
          <w:rFonts w:ascii="Arial" w:hAnsi="Arial" w:cs="Arial"/>
          <w:color w:val="000000" w:themeColor="text1"/>
          <w:sz w:val="24"/>
          <w:szCs w:val="24"/>
        </w:rPr>
        <w:br/>
      </w:r>
      <w:r w:rsidRPr="00DE494C">
        <w:rPr>
          <w:rFonts w:ascii="Arial" w:hAnsi="Arial" w:cs="Arial"/>
          <w:color w:val="000000" w:themeColor="text1"/>
          <w:sz w:val="24"/>
          <w:szCs w:val="24"/>
        </w:rPr>
        <w:t>przy realizacji przedmiotu umowy aktualnych wymaganych dokumentów (świadectw) uprawniających do ich stosowania.</w:t>
      </w:r>
    </w:p>
    <w:p w:rsidR="00E442D2" w:rsidRDefault="00E442D2" w:rsidP="00F340B9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E0321">
        <w:rPr>
          <w:rFonts w:ascii="Arial" w:hAnsi="Arial" w:cs="Arial"/>
          <w:color w:val="000000" w:themeColor="text1"/>
          <w:sz w:val="24"/>
          <w:szCs w:val="24"/>
        </w:rPr>
        <w:t>Zapewnienie wykonywania wszelkich analiz przez laboratorium spełniającym wymogi określone zapisami art. 147a Prawo ochrony środowiska.</w:t>
      </w:r>
    </w:p>
    <w:p w:rsidR="00175A9B" w:rsidRPr="00DE494C" w:rsidRDefault="00175A9B" w:rsidP="00F340B9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494C">
        <w:rPr>
          <w:rFonts w:ascii="Arial" w:hAnsi="Arial" w:cs="Arial"/>
          <w:color w:val="000000" w:themeColor="text1"/>
          <w:sz w:val="24"/>
          <w:szCs w:val="24"/>
        </w:rPr>
        <w:t>Wykonanie przedmiotu umowy przez pracowników o kwalifikacjach zawodowych, doświadczeniu i wykształceniu niezbędnym do wykonania zamówienia.</w:t>
      </w:r>
    </w:p>
    <w:p w:rsidR="00175A9B" w:rsidRPr="00DE494C" w:rsidRDefault="00175A9B" w:rsidP="00F340B9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494C">
        <w:rPr>
          <w:rFonts w:ascii="Arial" w:hAnsi="Arial" w:cs="Arial"/>
          <w:color w:val="000000" w:themeColor="text1"/>
          <w:sz w:val="24"/>
          <w:szCs w:val="24"/>
        </w:rPr>
        <w:t xml:space="preserve">Złożenie oświadczenia, że zlecone prace zostały wykonane zgodnie z umową oraz obowiązującymi przepisami i normami a także, że zostały wykonane </w:t>
      </w:r>
      <w:r w:rsidR="003E083D">
        <w:rPr>
          <w:rFonts w:ascii="Arial" w:hAnsi="Arial" w:cs="Arial"/>
          <w:color w:val="000000" w:themeColor="text1"/>
          <w:sz w:val="24"/>
          <w:szCs w:val="24"/>
        </w:rPr>
        <w:br/>
      </w:r>
      <w:r w:rsidRPr="00DE494C">
        <w:rPr>
          <w:rFonts w:ascii="Arial" w:hAnsi="Arial" w:cs="Arial"/>
          <w:color w:val="000000" w:themeColor="text1"/>
          <w:sz w:val="24"/>
          <w:szCs w:val="24"/>
        </w:rPr>
        <w:t xml:space="preserve">w stanie kompletnym </w:t>
      </w:r>
      <w:r w:rsidR="00371575">
        <w:rPr>
          <w:rFonts w:ascii="Arial" w:hAnsi="Arial" w:cs="Arial"/>
          <w:color w:val="000000" w:themeColor="text1"/>
          <w:sz w:val="24"/>
          <w:szCs w:val="24"/>
        </w:rPr>
        <w:t>z</w:t>
      </w:r>
      <w:r w:rsidRPr="00DE494C">
        <w:rPr>
          <w:rFonts w:ascii="Arial" w:hAnsi="Arial" w:cs="Arial"/>
          <w:color w:val="000000" w:themeColor="text1"/>
          <w:sz w:val="24"/>
          <w:szCs w:val="24"/>
        </w:rPr>
        <w:t xml:space="preserve"> punktu widzenia celu, któremu mają służyć.</w:t>
      </w:r>
    </w:p>
    <w:p w:rsidR="00727E1D" w:rsidRDefault="00175A9B" w:rsidP="00727E1D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494C">
        <w:rPr>
          <w:rFonts w:ascii="Arial" w:hAnsi="Arial" w:cs="Arial"/>
          <w:color w:val="000000" w:themeColor="text1"/>
          <w:sz w:val="24"/>
          <w:szCs w:val="24"/>
        </w:rPr>
        <w:t xml:space="preserve">Posiadanie ubezpieczenia od odpowiedzialności cywilnej dla prowadzonej działalności w zakresie usług objętych niniejszą umową wykonywanych </w:t>
      </w:r>
      <w:r w:rsidR="003E083D">
        <w:rPr>
          <w:rFonts w:ascii="Arial" w:hAnsi="Arial" w:cs="Arial"/>
          <w:color w:val="000000" w:themeColor="text1"/>
          <w:sz w:val="24"/>
          <w:szCs w:val="24"/>
        </w:rPr>
        <w:br/>
      </w:r>
      <w:r w:rsidRPr="00DE494C">
        <w:rPr>
          <w:rFonts w:ascii="Arial" w:hAnsi="Arial" w:cs="Arial"/>
          <w:color w:val="000000" w:themeColor="text1"/>
          <w:sz w:val="24"/>
          <w:szCs w:val="24"/>
        </w:rPr>
        <w:t>na rzecz Zamawiającego – na okres trwania umowy (</w:t>
      </w:r>
      <w:r w:rsidRPr="000965D3">
        <w:rPr>
          <w:rFonts w:ascii="Arial" w:hAnsi="Arial" w:cs="Arial"/>
          <w:b/>
          <w:color w:val="000000" w:themeColor="text1"/>
          <w:sz w:val="24"/>
          <w:szCs w:val="24"/>
        </w:rPr>
        <w:t xml:space="preserve">załącznik nr </w:t>
      </w:r>
      <w:r w:rsidR="00DB3846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Pr="00DE494C">
        <w:rPr>
          <w:rFonts w:ascii="Arial" w:hAnsi="Arial" w:cs="Arial"/>
          <w:color w:val="000000" w:themeColor="text1"/>
          <w:sz w:val="24"/>
          <w:szCs w:val="24"/>
        </w:rPr>
        <w:t xml:space="preserve"> do umowy)</w:t>
      </w:r>
      <w:r w:rsidR="00FB7B7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727E1D" w:rsidRPr="009546FD" w:rsidRDefault="00727E1D" w:rsidP="00727E1D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27E1D">
        <w:rPr>
          <w:rFonts w:ascii="Arial" w:hAnsi="Arial" w:cs="Arial"/>
          <w:bCs/>
          <w:sz w:val="24"/>
          <w:szCs w:val="24"/>
          <w:lang w:eastAsia="pl-PL"/>
        </w:rPr>
        <w:lastRenderedPageBreak/>
        <w:t xml:space="preserve">Wykonawca zobowiązany jest do przestrzegania wymagań zawartych                              w Ustawie z dnia 5 sierpnia 2010 r. </w:t>
      </w:r>
      <w:r w:rsidRPr="00727E1D">
        <w:rPr>
          <w:rFonts w:ascii="Arial" w:hAnsi="Arial" w:cs="Arial"/>
          <w:bCs/>
          <w:i/>
          <w:sz w:val="24"/>
          <w:szCs w:val="24"/>
          <w:lang w:eastAsia="pl-PL"/>
        </w:rPr>
        <w:t>o ochronie informacji niejawnych</w:t>
      </w:r>
      <w:r w:rsidRPr="00727E1D">
        <w:rPr>
          <w:rFonts w:ascii="Arial" w:hAnsi="Arial" w:cs="Arial"/>
          <w:bCs/>
          <w:sz w:val="24"/>
          <w:szCs w:val="24"/>
          <w:lang w:eastAsia="pl-PL"/>
        </w:rPr>
        <w:t xml:space="preserve">                     oraz w „Szczegółowych wymaganiach w zakresie ochrony informacji niejawn</w:t>
      </w:r>
      <w:r w:rsidR="008A007B">
        <w:rPr>
          <w:rFonts w:ascii="Arial" w:hAnsi="Arial" w:cs="Arial"/>
          <w:bCs/>
          <w:sz w:val="24"/>
          <w:szCs w:val="24"/>
          <w:lang w:eastAsia="pl-PL"/>
        </w:rPr>
        <w:t xml:space="preserve">ych” stanowiących </w:t>
      </w:r>
      <w:r w:rsidR="008A007B" w:rsidRPr="008A007B">
        <w:rPr>
          <w:rFonts w:ascii="Arial" w:hAnsi="Arial" w:cs="Arial"/>
          <w:b/>
          <w:bCs/>
          <w:sz w:val="24"/>
          <w:szCs w:val="24"/>
          <w:lang w:eastAsia="pl-PL"/>
        </w:rPr>
        <w:t xml:space="preserve">załącznik nr </w:t>
      </w:r>
      <w:r w:rsidR="00DB3846">
        <w:rPr>
          <w:rFonts w:ascii="Arial" w:hAnsi="Arial" w:cs="Arial"/>
          <w:b/>
          <w:bCs/>
          <w:sz w:val="24"/>
          <w:szCs w:val="24"/>
          <w:lang w:eastAsia="pl-PL"/>
        </w:rPr>
        <w:t>5</w:t>
      </w:r>
      <w:r w:rsidR="009546FD">
        <w:rPr>
          <w:rFonts w:ascii="Arial" w:hAnsi="Arial" w:cs="Arial"/>
          <w:bCs/>
          <w:sz w:val="24"/>
          <w:szCs w:val="24"/>
          <w:lang w:eastAsia="pl-PL"/>
        </w:rPr>
        <w:t xml:space="preserve"> do niniejszej umowy.</w:t>
      </w:r>
    </w:p>
    <w:p w:rsidR="00727E1D" w:rsidRDefault="00727E1D" w:rsidP="00727E1D">
      <w:pPr>
        <w:pStyle w:val="Akapitzlist"/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75A9B" w:rsidRPr="00DE494C" w:rsidRDefault="00175A9B" w:rsidP="00F340B9">
      <w:pPr>
        <w:pStyle w:val="Akapitzlist"/>
        <w:numPr>
          <w:ilvl w:val="0"/>
          <w:numId w:val="7"/>
        </w:numPr>
        <w:suppressAutoHyphens/>
        <w:spacing w:after="0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494C">
        <w:rPr>
          <w:rFonts w:ascii="Arial" w:hAnsi="Arial" w:cs="Arial"/>
          <w:color w:val="000000" w:themeColor="text1"/>
          <w:sz w:val="24"/>
          <w:szCs w:val="24"/>
        </w:rPr>
        <w:t>Obowiązki Zamawiającego:</w:t>
      </w:r>
    </w:p>
    <w:p w:rsidR="00175A9B" w:rsidRDefault="00175A9B" w:rsidP="00F340B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494C">
        <w:rPr>
          <w:rFonts w:ascii="Arial" w:hAnsi="Arial" w:cs="Arial"/>
          <w:color w:val="000000" w:themeColor="text1"/>
          <w:sz w:val="24"/>
          <w:szCs w:val="24"/>
        </w:rPr>
        <w:t xml:space="preserve">Wystąpienie do </w:t>
      </w:r>
      <w:r w:rsidR="00BC4AE3">
        <w:rPr>
          <w:rFonts w:ascii="Arial" w:hAnsi="Arial" w:cs="Arial"/>
          <w:color w:val="000000" w:themeColor="text1"/>
          <w:sz w:val="24"/>
          <w:szCs w:val="24"/>
        </w:rPr>
        <w:t>Dowódcy Batalionu Ochrony Bazy w Redzikowie oraz Wójta Gminy Kosakowo</w:t>
      </w:r>
      <w:r w:rsidR="001C66A4" w:rsidRPr="00DE494C">
        <w:rPr>
          <w:rFonts w:ascii="Arial" w:hAnsi="Arial" w:cs="Arial"/>
          <w:color w:val="000000" w:themeColor="text1"/>
          <w:sz w:val="24"/>
          <w:szCs w:val="24"/>
        </w:rPr>
        <w:t>,</w:t>
      </w:r>
      <w:r w:rsidRPr="00DE494C">
        <w:rPr>
          <w:rFonts w:ascii="Arial" w:hAnsi="Arial" w:cs="Arial"/>
          <w:color w:val="000000" w:themeColor="text1"/>
          <w:sz w:val="24"/>
          <w:szCs w:val="24"/>
        </w:rPr>
        <w:t xml:space="preserve"> celem umożliwienia Wykonawcy wstępu na teren prowadzenia pra</w:t>
      </w:r>
      <w:r w:rsidR="006A73E6">
        <w:rPr>
          <w:rFonts w:ascii="Arial" w:hAnsi="Arial" w:cs="Arial"/>
          <w:color w:val="000000" w:themeColor="text1"/>
          <w:sz w:val="24"/>
          <w:szCs w:val="24"/>
        </w:rPr>
        <w:t>c i realizacji przedmiotu umowy.</w:t>
      </w:r>
    </w:p>
    <w:p w:rsidR="00762268" w:rsidRPr="00DE494C" w:rsidRDefault="00762268" w:rsidP="00F340B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Przekazanie terenu prac celem wykonania monitoringu gruntu (dot. cz. I i II) oraz wód podziemnych (dot. cz. I)</w:t>
      </w:r>
      <w:r w:rsidR="00DA70D4">
        <w:rPr>
          <w:rFonts w:ascii="Arial" w:hAnsi="Arial" w:cs="Arial"/>
          <w:color w:val="000000" w:themeColor="text1"/>
          <w:sz w:val="24"/>
          <w:szCs w:val="24"/>
        </w:rPr>
        <w:t xml:space="preserve"> w terminie do 14 dni roboczych od daty podpisania umowy.</w:t>
      </w:r>
    </w:p>
    <w:p w:rsidR="00152BA6" w:rsidRPr="00152BA6" w:rsidRDefault="00175A9B" w:rsidP="00152BA6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494C">
        <w:rPr>
          <w:rFonts w:ascii="Arial" w:hAnsi="Arial" w:cs="Arial"/>
          <w:color w:val="000000" w:themeColor="text1"/>
          <w:sz w:val="24"/>
          <w:szCs w:val="24"/>
        </w:rPr>
        <w:t xml:space="preserve">Zaopiniowanie dokumentacji, o której mowa w §2 ust 1 </w:t>
      </w:r>
      <w:r w:rsidR="00DE494C" w:rsidRPr="00DE494C">
        <w:rPr>
          <w:rFonts w:ascii="Arial" w:hAnsi="Arial" w:cs="Arial"/>
          <w:color w:val="000000" w:themeColor="text1"/>
          <w:sz w:val="24"/>
          <w:szCs w:val="24"/>
        </w:rPr>
        <w:t xml:space="preserve">pkt 1 </w:t>
      </w:r>
      <w:r w:rsidRPr="00DE494C">
        <w:rPr>
          <w:rFonts w:ascii="Arial" w:hAnsi="Arial" w:cs="Arial"/>
          <w:color w:val="000000" w:themeColor="text1"/>
          <w:sz w:val="24"/>
          <w:szCs w:val="24"/>
        </w:rPr>
        <w:t xml:space="preserve">umowy </w:t>
      </w:r>
      <w:r w:rsidR="00DE494C" w:rsidRPr="00DE494C">
        <w:rPr>
          <w:rFonts w:ascii="Arial" w:hAnsi="Arial" w:cs="Arial"/>
          <w:color w:val="000000" w:themeColor="text1"/>
          <w:sz w:val="24"/>
          <w:szCs w:val="24"/>
        </w:rPr>
        <w:t>w ter</w:t>
      </w:r>
      <w:r w:rsidR="00284918">
        <w:rPr>
          <w:rFonts w:ascii="Arial" w:hAnsi="Arial" w:cs="Arial"/>
          <w:color w:val="000000" w:themeColor="text1"/>
          <w:sz w:val="24"/>
          <w:szCs w:val="24"/>
        </w:rPr>
        <w:t>minie do 7 dni roboczych</w:t>
      </w:r>
      <w:r w:rsidR="00DE494C" w:rsidRPr="00DE494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E494C">
        <w:rPr>
          <w:rFonts w:ascii="Arial" w:hAnsi="Arial" w:cs="Arial"/>
          <w:color w:val="000000" w:themeColor="text1"/>
          <w:sz w:val="24"/>
          <w:szCs w:val="24"/>
        </w:rPr>
        <w:t>i określenie ewentualnych błędów, braków i wad uniemożliw</w:t>
      </w:r>
      <w:r w:rsidR="00152BA6">
        <w:rPr>
          <w:rFonts w:ascii="Arial" w:hAnsi="Arial" w:cs="Arial"/>
          <w:color w:val="000000" w:themeColor="text1"/>
          <w:sz w:val="24"/>
          <w:szCs w:val="24"/>
        </w:rPr>
        <w:t>iających odbiór wykonanych prac.</w:t>
      </w:r>
    </w:p>
    <w:p w:rsidR="00175A9B" w:rsidRPr="00DE494C" w:rsidRDefault="00175A9B" w:rsidP="00F340B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494C">
        <w:rPr>
          <w:rFonts w:ascii="Arial" w:hAnsi="Arial" w:cs="Arial"/>
          <w:color w:val="000000" w:themeColor="text1"/>
          <w:sz w:val="24"/>
          <w:szCs w:val="24"/>
        </w:rPr>
        <w:t xml:space="preserve">Pisemne upoważnienie Wykonawcy do reprezentowania Zamawiającego </w:t>
      </w:r>
      <w:r w:rsidR="00DE494C">
        <w:rPr>
          <w:rFonts w:ascii="Arial" w:hAnsi="Arial" w:cs="Arial"/>
          <w:color w:val="000000" w:themeColor="text1"/>
          <w:sz w:val="24"/>
          <w:szCs w:val="24"/>
        </w:rPr>
        <w:br/>
      </w:r>
      <w:r w:rsidRPr="00DE494C">
        <w:rPr>
          <w:rFonts w:ascii="Arial" w:hAnsi="Arial" w:cs="Arial"/>
          <w:color w:val="000000" w:themeColor="text1"/>
          <w:sz w:val="24"/>
          <w:szCs w:val="24"/>
        </w:rPr>
        <w:t>w sprawach związanych z opracowaniem dokumen</w:t>
      </w:r>
      <w:r w:rsidR="0047511D">
        <w:rPr>
          <w:rFonts w:ascii="Arial" w:hAnsi="Arial" w:cs="Arial"/>
          <w:color w:val="000000" w:themeColor="text1"/>
          <w:sz w:val="24"/>
          <w:szCs w:val="24"/>
        </w:rPr>
        <w:t>tacji będącej przedmiotem umowy.</w:t>
      </w:r>
    </w:p>
    <w:p w:rsidR="00F13A54" w:rsidRPr="004E402F" w:rsidRDefault="00F13A54" w:rsidP="00086E4C">
      <w:pPr>
        <w:pStyle w:val="Akapitzlist"/>
        <w:tabs>
          <w:tab w:val="left" w:pos="0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1F686F" w:rsidRDefault="001F686F" w:rsidP="00086E4C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4E402F">
        <w:rPr>
          <w:rFonts w:ascii="Arial" w:hAnsi="Arial" w:cs="Arial"/>
          <w:b/>
          <w:sz w:val="24"/>
          <w:szCs w:val="24"/>
        </w:rPr>
        <w:t>II Terminy umowne realizacji usługi</w:t>
      </w:r>
    </w:p>
    <w:p w:rsidR="00EA621B" w:rsidRDefault="00EA621B" w:rsidP="00086E4C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</w:p>
    <w:p w:rsidR="001F686F" w:rsidRPr="004E402F" w:rsidRDefault="003602B0" w:rsidP="00086E4C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4E402F">
        <w:rPr>
          <w:rFonts w:ascii="Arial" w:hAnsi="Arial" w:cs="Arial"/>
          <w:b/>
          <w:sz w:val="24"/>
          <w:szCs w:val="24"/>
        </w:rPr>
        <w:t>§3</w:t>
      </w:r>
    </w:p>
    <w:p w:rsidR="000422CC" w:rsidRPr="00BC4AE3" w:rsidRDefault="00DE494C" w:rsidP="00F340B9">
      <w:pPr>
        <w:pStyle w:val="Akapitzlist"/>
        <w:numPr>
          <w:ilvl w:val="0"/>
          <w:numId w:val="9"/>
        </w:numPr>
        <w:tabs>
          <w:tab w:val="left" w:pos="0"/>
        </w:tabs>
        <w:suppressAutoHyphens/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E494C">
        <w:rPr>
          <w:rFonts w:ascii="Arial" w:hAnsi="Arial" w:cs="Arial"/>
          <w:sz w:val="24"/>
          <w:szCs w:val="24"/>
        </w:rPr>
        <w:t xml:space="preserve">Wykonawca zobowiązuje się wykonać przedmiot niniejszej umowy w terminie: </w:t>
      </w:r>
      <w:r w:rsidR="001A4B2D">
        <w:rPr>
          <w:rFonts w:ascii="Arial" w:hAnsi="Arial" w:cs="Arial"/>
          <w:sz w:val="24"/>
          <w:szCs w:val="24"/>
        </w:rPr>
        <w:br/>
      </w:r>
      <w:r w:rsidRPr="00BC4AE3">
        <w:rPr>
          <w:rFonts w:ascii="Arial" w:hAnsi="Arial" w:cs="Arial"/>
          <w:b/>
          <w:sz w:val="24"/>
          <w:szCs w:val="24"/>
        </w:rPr>
        <w:t xml:space="preserve">do </w:t>
      </w:r>
      <w:r w:rsidR="00BC4AE3" w:rsidRPr="00BC4AE3">
        <w:rPr>
          <w:rFonts w:ascii="Arial" w:hAnsi="Arial" w:cs="Arial"/>
          <w:b/>
          <w:sz w:val="24"/>
          <w:szCs w:val="24"/>
        </w:rPr>
        <w:t>14</w:t>
      </w:r>
      <w:r w:rsidR="000422CC" w:rsidRPr="00BC4AE3">
        <w:rPr>
          <w:rFonts w:ascii="Arial" w:hAnsi="Arial" w:cs="Arial"/>
          <w:b/>
          <w:sz w:val="24"/>
          <w:szCs w:val="24"/>
        </w:rPr>
        <w:t xml:space="preserve"> mies. </w:t>
      </w:r>
      <w:r w:rsidR="00A97EF5" w:rsidRPr="00BC4AE3">
        <w:rPr>
          <w:rFonts w:ascii="Arial" w:hAnsi="Arial" w:cs="Arial"/>
          <w:b/>
          <w:sz w:val="24"/>
          <w:szCs w:val="24"/>
        </w:rPr>
        <w:t>od podpisania umowy</w:t>
      </w:r>
      <w:r w:rsidR="00745D96" w:rsidRPr="00BC4AE3">
        <w:rPr>
          <w:rFonts w:ascii="Arial" w:hAnsi="Arial" w:cs="Arial"/>
          <w:b/>
          <w:sz w:val="24"/>
          <w:szCs w:val="24"/>
        </w:rPr>
        <w:t>, tj. do dnia</w:t>
      </w:r>
      <w:r w:rsidR="001A4B2D" w:rsidRPr="00BC4AE3">
        <w:rPr>
          <w:rFonts w:ascii="Arial" w:hAnsi="Arial" w:cs="Arial"/>
          <w:b/>
          <w:sz w:val="24"/>
          <w:szCs w:val="24"/>
        </w:rPr>
        <w:t>.</w:t>
      </w:r>
      <w:r w:rsidR="00745D96" w:rsidRPr="00BC4AE3">
        <w:rPr>
          <w:rFonts w:ascii="Arial" w:hAnsi="Arial" w:cs="Arial"/>
          <w:b/>
          <w:sz w:val="24"/>
          <w:szCs w:val="24"/>
        </w:rPr>
        <w:t>.......................</w:t>
      </w:r>
      <w:r w:rsidR="000422CC" w:rsidRPr="00BC4AE3">
        <w:rPr>
          <w:rFonts w:ascii="Arial" w:hAnsi="Arial" w:cs="Arial"/>
          <w:b/>
          <w:sz w:val="24"/>
          <w:szCs w:val="24"/>
        </w:rPr>
        <w:t xml:space="preserve"> dla cz. I</w:t>
      </w:r>
    </w:p>
    <w:p w:rsidR="000422CC" w:rsidRDefault="000422CC" w:rsidP="000422CC">
      <w:pPr>
        <w:pStyle w:val="Akapitzlist"/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b/>
          <w:sz w:val="24"/>
          <w:szCs w:val="24"/>
        </w:rPr>
      </w:pPr>
      <w:r w:rsidRPr="00BC4AE3">
        <w:rPr>
          <w:rFonts w:ascii="Arial" w:hAnsi="Arial" w:cs="Arial"/>
          <w:b/>
          <w:sz w:val="24"/>
          <w:szCs w:val="24"/>
        </w:rPr>
        <w:t>do 1</w:t>
      </w:r>
      <w:r w:rsidR="00BC4AE3" w:rsidRPr="00BC4AE3">
        <w:rPr>
          <w:rFonts w:ascii="Arial" w:hAnsi="Arial" w:cs="Arial"/>
          <w:b/>
          <w:sz w:val="24"/>
          <w:szCs w:val="24"/>
        </w:rPr>
        <w:t>2</w:t>
      </w:r>
      <w:r w:rsidRPr="00BC4AE3">
        <w:rPr>
          <w:rFonts w:ascii="Arial" w:hAnsi="Arial" w:cs="Arial"/>
          <w:b/>
          <w:sz w:val="24"/>
          <w:szCs w:val="24"/>
        </w:rPr>
        <w:t xml:space="preserve"> mies.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od podpisania umowy, tj. do dnia........................ dla cz. II</w:t>
      </w:r>
    </w:p>
    <w:p w:rsidR="00DE494C" w:rsidRPr="00DE494C" w:rsidRDefault="00DE494C" w:rsidP="00F340B9">
      <w:pPr>
        <w:pStyle w:val="Akapitzlist"/>
        <w:numPr>
          <w:ilvl w:val="0"/>
          <w:numId w:val="9"/>
        </w:numPr>
        <w:tabs>
          <w:tab w:val="left" w:pos="0"/>
        </w:tabs>
        <w:suppressAutoHyphens/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E494C">
        <w:rPr>
          <w:rFonts w:ascii="Arial" w:hAnsi="Arial" w:cs="Arial"/>
          <w:b/>
          <w:sz w:val="24"/>
          <w:szCs w:val="24"/>
        </w:rPr>
        <w:t xml:space="preserve"> </w:t>
      </w:r>
      <w:r w:rsidRPr="00DE494C">
        <w:rPr>
          <w:rFonts w:ascii="Arial" w:hAnsi="Arial" w:cs="Arial"/>
          <w:sz w:val="24"/>
          <w:szCs w:val="24"/>
        </w:rPr>
        <w:t xml:space="preserve">Terminy realizacji poszczególnych prac zostały szczegółowo określone </w:t>
      </w:r>
      <w:r w:rsidR="00AA36A2">
        <w:rPr>
          <w:rFonts w:ascii="Arial" w:hAnsi="Arial" w:cs="Arial"/>
          <w:sz w:val="24"/>
          <w:szCs w:val="24"/>
        </w:rPr>
        <w:br/>
      </w:r>
      <w:r w:rsidRPr="00DE494C">
        <w:rPr>
          <w:rFonts w:ascii="Arial" w:hAnsi="Arial" w:cs="Arial"/>
          <w:b/>
          <w:sz w:val="24"/>
          <w:szCs w:val="24"/>
        </w:rPr>
        <w:t>w załączniku nr 3</w:t>
      </w:r>
      <w:r w:rsidR="00DB3846">
        <w:rPr>
          <w:rFonts w:ascii="Arial" w:hAnsi="Arial" w:cs="Arial"/>
          <w:sz w:val="24"/>
          <w:szCs w:val="24"/>
        </w:rPr>
        <w:t xml:space="preserve"> do umowy.</w:t>
      </w:r>
    </w:p>
    <w:p w:rsidR="00DE494C" w:rsidRPr="00BC4AE3" w:rsidRDefault="00DE494C" w:rsidP="00F340B9">
      <w:pPr>
        <w:pStyle w:val="Akapitzlist"/>
        <w:numPr>
          <w:ilvl w:val="0"/>
          <w:numId w:val="9"/>
        </w:numPr>
        <w:tabs>
          <w:tab w:val="left" w:pos="0"/>
        </w:tabs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E494C">
        <w:rPr>
          <w:rFonts w:ascii="Arial" w:hAnsi="Arial" w:cs="Arial"/>
          <w:sz w:val="24"/>
          <w:szCs w:val="24"/>
        </w:rPr>
        <w:t xml:space="preserve">Przez „termin wykonania przedmiotu umowy” należy rozumieć okres wykonania usługi w zakresie określonym </w:t>
      </w:r>
      <w:r w:rsidR="00371575">
        <w:rPr>
          <w:rFonts w:ascii="Arial" w:hAnsi="Arial" w:cs="Arial"/>
          <w:sz w:val="24"/>
          <w:szCs w:val="24"/>
        </w:rPr>
        <w:t xml:space="preserve">w </w:t>
      </w:r>
      <w:r w:rsidRPr="00DE494C">
        <w:rPr>
          <w:rFonts w:ascii="Arial" w:hAnsi="Arial" w:cs="Arial"/>
          <w:sz w:val="24"/>
          <w:szCs w:val="24"/>
        </w:rPr>
        <w:t xml:space="preserve">harmonogramie i zakresie wykonania </w:t>
      </w:r>
      <w:r w:rsidRPr="001A4B2D">
        <w:rPr>
          <w:rFonts w:ascii="Arial" w:hAnsi="Arial" w:cs="Arial"/>
          <w:sz w:val="24"/>
          <w:szCs w:val="24"/>
        </w:rPr>
        <w:t xml:space="preserve">zlecenia - </w:t>
      </w:r>
      <w:r w:rsidRPr="001A4B2D">
        <w:rPr>
          <w:rFonts w:ascii="Arial" w:hAnsi="Arial" w:cs="Arial"/>
          <w:b/>
          <w:sz w:val="24"/>
          <w:szCs w:val="24"/>
        </w:rPr>
        <w:t>załącznik nr 3</w:t>
      </w:r>
      <w:r w:rsidRPr="001A4B2D">
        <w:rPr>
          <w:rFonts w:ascii="Arial" w:hAnsi="Arial" w:cs="Arial"/>
          <w:sz w:val="24"/>
          <w:szCs w:val="24"/>
        </w:rPr>
        <w:t xml:space="preserve"> do umowy</w:t>
      </w:r>
      <w:r w:rsidR="00BC4AE3">
        <w:rPr>
          <w:rFonts w:ascii="Arial" w:hAnsi="Arial" w:cs="Arial"/>
          <w:b/>
          <w:sz w:val="24"/>
          <w:szCs w:val="24"/>
        </w:rPr>
        <w:t xml:space="preserve"> </w:t>
      </w:r>
      <w:r w:rsidR="00BC4AE3" w:rsidRPr="00BC4AE3">
        <w:rPr>
          <w:rFonts w:ascii="Arial" w:hAnsi="Arial" w:cs="Arial"/>
          <w:sz w:val="24"/>
          <w:szCs w:val="24"/>
        </w:rPr>
        <w:t xml:space="preserve">oraz przewidywany okres wydania decyzji administracyjnych. </w:t>
      </w:r>
    </w:p>
    <w:p w:rsidR="001F686F" w:rsidRDefault="003602B0" w:rsidP="00086E4C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4E402F">
        <w:rPr>
          <w:rFonts w:ascii="Arial" w:hAnsi="Arial" w:cs="Arial"/>
          <w:b/>
          <w:sz w:val="24"/>
          <w:szCs w:val="24"/>
        </w:rPr>
        <w:t>§4</w:t>
      </w:r>
    </w:p>
    <w:p w:rsidR="001F686F" w:rsidRPr="007F3D63" w:rsidRDefault="001F686F" w:rsidP="007A4010">
      <w:pPr>
        <w:pStyle w:val="Akapitzlist"/>
        <w:numPr>
          <w:ilvl w:val="0"/>
          <w:numId w:val="19"/>
        </w:numPr>
        <w:tabs>
          <w:tab w:val="left" w:pos="0"/>
        </w:tabs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7F3D63">
        <w:rPr>
          <w:rFonts w:ascii="Arial" w:hAnsi="Arial" w:cs="Arial"/>
          <w:sz w:val="24"/>
          <w:szCs w:val="24"/>
        </w:rPr>
        <w:t>Do kierowania pracami, będącymi przedmiotem niniejszej umowy ze strony Wykonawcy wyznacza się</w:t>
      </w:r>
      <w:r w:rsidR="00AD3015" w:rsidRPr="007F3D63">
        <w:rPr>
          <w:rFonts w:ascii="Arial" w:hAnsi="Arial" w:cs="Arial"/>
          <w:sz w:val="24"/>
          <w:szCs w:val="24"/>
        </w:rPr>
        <w:t>:</w:t>
      </w:r>
      <w:r w:rsidR="009F53F9" w:rsidRPr="007F3D63">
        <w:rPr>
          <w:rFonts w:ascii="Arial" w:hAnsi="Arial" w:cs="Arial"/>
          <w:sz w:val="24"/>
          <w:szCs w:val="24"/>
        </w:rPr>
        <w:t xml:space="preserve"> </w:t>
      </w:r>
      <w:r w:rsidR="007F3D63">
        <w:rPr>
          <w:rFonts w:ascii="Arial" w:hAnsi="Arial" w:cs="Arial"/>
          <w:sz w:val="24"/>
          <w:szCs w:val="24"/>
        </w:rPr>
        <w:t>..............................................</w:t>
      </w:r>
    </w:p>
    <w:p w:rsidR="006B4930" w:rsidRPr="007F3D63" w:rsidRDefault="001F686F" w:rsidP="007A4010">
      <w:pPr>
        <w:pStyle w:val="Akapitzlist"/>
        <w:numPr>
          <w:ilvl w:val="0"/>
          <w:numId w:val="19"/>
        </w:numPr>
        <w:tabs>
          <w:tab w:val="left" w:pos="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F3D63">
        <w:rPr>
          <w:rFonts w:ascii="Arial" w:hAnsi="Arial" w:cs="Arial"/>
          <w:sz w:val="24"/>
          <w:szCs w:val="24"/>
        </w:rPr>
        <w:t>Do kierowania pracami ze strony Zamawiającego wyznacza się</w:t>
      </w:r>
      <w:r w:rsidR="00AD3015" w:rsidRPr="007F3D63">
        <w:rPr>
          <w:rFonts w:ascii="Arial" w:hAnsi="Arial" w:cs="Arial"/>
          <w:sz w:val="24"/>
          <w:szCs w:val="24"/>
        </w:rPr>
        <w:t>:</w:t>
      </w:r>
    </w:p>
    <w:p w:rsidR="007F3D63" w:rsidRPr="007F3D63" w:rsidRDefault="007F3D63" w:rsidP="007F3D63">
      <w:pPr>
        <w:pStyle w:val="Akapitzlist"/>
        <w:tabs>
          <w:tab w:val="left" w:pos="0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371575">
        <w:rPr>
          <w:rFonts w:ascii="Arial" w:hAnsi="Arial" w:cs="Arial"/>
          <w:sz w:val="24"/>
          <w:szCs w:val="24"/>
        </w:rPr>
        <w:t>..........................................................................</w:t>
      </w:r>
      <w:r w:rsidRPr="007F3D63">
        <w:rPr>
          <w:rFonts w:ascii="Arial" w:hAnsi="Arial" w:cs="Arial"/>
          <w:b/>
          <w:sz w:val="24"/>
          <w:szCs w:val="24"/>
        </w:rPr>
        <w:t xml:space="preserve"> </w:t>
      </w:r>
    </w:p>
    <w:p w:rsidR="00CE424B" w:rsidRDefault="00CE424B" w:rsidP="007F3D63">
      <w:pPr>
        <w:pStyle w:val="Akapitzlist"/>
        <w:tabs>
          <w:tab w:val="left" w:pos="0"/>
        </w:tabs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1F686F" w:rsidRDefault="001F686F" w:rsidP="007F3D63">
      <w:pPr>
        <w:pStyle w:val="Akapitzlist"/>
        <w:tabs>
          <w:tab w:val="left" w:pos="0"/>
        </w:tabs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4E402F">
        <w:rPr>
          <w:rFonts w:ascii="Arial" w:hAnsi="Arial" w:cs="Arial"/>
          <w:b/>
          <w:sz w:val="24"/>
          <w:szCs w:val="24"/>
        </w:rPr>
        <w:t>III Wynagrodzenie wykonawcy i warunki płatności</w:t>
      </w:r>
    </w:p>
    <w:p w:rsidR="00EA621B" w:rsidRPr="004E402F" w:rsidRDefault="00EA621B" w:rsidP="007F3D63">
      <w:pPr>
        <w:pStyle w:val="Akapitzlist"/>
        <w:tabs>
          <w:tab w:val="left" w:pos="0"/>
        </w:tabs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1F686F" w:rsidRDefault="003602B0" w:rsidP="00086E4C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4E402F">
        <w:rPr>
          <w:rFonts w:ascii="Arial" w:hAnsi="Arial" w:cs="Arial"/>
          <w:b/>
          <w:sz w:val="24"/>
          <w:szCs w:val="24"/>
        </w:rPr>
        <w:t>§5</w:t>
      </w:r>
    </w:p>
    <w:p w:rsidR="00AB4411" w:rsidRDefault="00AB4411" w:rsidP="00F340B9">
      <w:pPr>
        <w:pStyle w:val="Akapitzlist"/>
        <w:numPr>
          <w:ilvl w:val="0"/>
          <w:numId w:val="10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3E083D">
        <w:rPr>
          <w:rFonts w:ascii="Arial" w:hAnsi="Arial" w:cs="Arial"/>
          <w:sz w:val="24"/>
          <w:szCs w:val="24"/>
        </w:rPr>
        <w:t xml:space="preserve">Wartość zamówienia wynosi …………………….. zł brutto (słownie złotych:…../100) zgodnie z </w:t>
      </w:r>
      <w:r w:rsidR="00CE424B">
        <w:rPr>
          <w:rFonts w:ascii="Arial" w:hAnsi="Arial" w:cs="Arial"/>
          <w:sz w:val="24"/>
          <w:szCs w:val="24"/>
        </w:rPr>
        <w:t>f</w:t>
      </w:r>
      <w:r w:rsidRPr="003E083D">
        <w:rPr>
          <w:rFonts w:ascii="Arial" w:hAnsi="Arial" w:cs="Arial"/>
          <w:sz w:val="24"/>
          <w:szCs w:val="24"/>
        </w:rPr>
        <w:t xml:space="preserve">ormularzem ofertowym stanowiącym </w:t>
      </w:r>
      <w:r w:rsidRPr="00925819">
        <w:rPr>
          <w:rFonts w:ascii="Arial" w:hAnsi="Arial" w:cs="Arial"/>
          <w:b/>
          <w:sz w:val="24"/>
          <w:szCs w:val="24"/>
        </w:rPr>
        <w:t>załącznik nr 1</w:t>
      </w:r>
      <w:r w:rsidR="00152BA6">
        <w:rPr>
          <w:rFonts w:ascii="Arial" w:hAnsi="Arial" w:cs="Arial"/>
          <w:sz w:val="24"/>
          <w:szCs w:val="24"/>
        </w:rPr>
        <w:t xml:space="preserve"> do umowy</w:t>
      </w:r>
      <w:r w:rsidR="0038786E">
        <w:rPr>
          <w:rFonts w:ascii="Arial" w:hAnsi="Arial" w:cs="Arial"/>
          <w:sz w:val="24"/>
          <w:szCs w:val="24"/>
        </w:rPr>
        <w:t xml:space="preserve"> w tym  </w:t>
      </w:r>
    </w:p>
    <w:p w:rsidR="0038786E" w:rsidRDefault="0038786E" w:rsidP="0038786E">
      <w:pPr>
        <w:pStyle w:val="Akapitzlist"/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38786E" w:rsidRDefault="0038786E" w:rsidP="0038786E">
      <w:pPr>
        <w:pStyle w:val="Akapitzlist"/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cz. I  -  </w:t>
      </w:r>
      <w:r w:rsidRPr="003E083D">
        <w:rPr>
          <w:rFonts w:ascii="Arial" w:hAnsi="Arial" w:cs="Arial"/>
          <w:sz w:val="24"/>
          <w:szCs w:val="24"/>
        </w:rPr>
        <w:t>…………………….. zł brutto (słownie złotych:…../100)</w:t>
      </w:r>
    </w:p>
    <w:p w:rsidR="0038786E" w:rsidRDefault="0038786E" w:rsidP="0038786E">
      <w:pPr>
        <w:pStyle w:val="Akapitzlist"/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cz. II  -  </w:t>
      </w:r>
      <w:r w:rsidRPr="003E083D">
        <w:rPr>
          <w:rFonts w:ascii="Arial" w:hAnsi="Arial" w:cs="Arial"/>
          <w:sz w:val="24"/>
          <w:szCs w:val="24"/>
        </w:rPr>
        <w:t>…………………….. zł brutto (słownie złotych:…../100)</w:t>
      </w:r>
    </w:p>
    <w:p w:rsidR="00AB4411" w:rsidRPr="003E083D" w:rsidRDefault="00AB4411" w:rsidP="00F340B9">
      <w:pPr>
        <w:pStyle w:val="Akapitzlist"/>
        <w:numPr>
          <w:ilvl w:val="0"/>
          <w:numId w:val="10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3E083D">
        <w:rPr>
          <w:rFonts w:ascii="Arial" w:hAnsi="Arial" w:cs="Arial"/>
          <w:sz w:val="24"/>
          <w:szCs w:val="24"/>
        </w:rPr>
        <w:t xml:space="preserve">Strony ustalają, że Wykonawca otrzyma wynagrodzenie kosztorysowe </w:t>
      </w:r>
      <w:r w:rsidR="00925819">
        <w:rPr>
          <w:rFonts w:ascii="Arial" w:hAnsi="Arial" w:cs="Arial"/>
          <w:sz w:val="24"/>
          <w:szCs w:val="24"/>
        </w:rPr>
        <w:br/>
      </w:r>
      <w:r w:rsidRPr="003E083D">
        <w:rPr>
          <w:rFonts w:ascii="Arial" w:hAnsi="Arial" w:cs="Arial"/>
          <w:sz w:val="24"/>
          <w:szCs w:val="24"/>
        </w:rPr>
        <w:t xml:space="preserve">za faktycznie wykonane prace, o których mowa w §1 wycenione na podstawie kosztów jednostkowych określonych w formularzu cenowym będącym </w:t>
      </w:r>
      <w:r w:rsidRPr="00925819">
        <w:rPr>
          <w:rFonts w:ascii="Arial" w:hAnsi="Arial" w:cs="Arial"/>
          <w:b/>
          <w:sz w:val="24"/>
          <w:szCs w:val="24"/>
        </w:rPr>
        <w:t>załącznikiem nr 2</w:t>
      </w:r>
      <w:r w:rsidRPr="003E083D">
        <w:rPr>
          <w:rFonts w:ascii="Arial" w:hAnsi="Arial" w:cs="Arial"/>
          <w:sz w:val="24"/>
          <w:szCs w:val="24"/>
        </w:rPr>
        <w:t xml:space="preserve"> do umowy.</w:t>
      </w:r>
    </w:p>
    <w:p w:rsidR="00AB4411" w:rsidRDefault="00AB4411" w:rsidP="00F340B9">
      <w:pPr>
        <w:pStyle w:val="Akapitzlist"/>
        <w:numPr>
          <w:ilvl w:val="0"/>
          <w:numId w:val="10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3E083D">
        <w:rPr>
          <w:rFonts w:ascii="Arial" w:hAnsi="Arial" w:cs="Arial"/>
          <w:sz w:val="24"/>
          <w:szCs w:val="24"/>
        </w:rPr>
        <w:t>Wynagrodzenie będzie płatne z uwzględnieniem aktualnej stawki VAT obowiązującej na dzień wystawienia faktury – powstania obowiązku podatkowego.</w:t>
      </w:r>
    </w:p>
    <w:p w:rsidR="00325A06" w:rsidRPr="003E083D" w:rsidRDefault="00325A06" w:rsidP="00F340B9">
      <w:pPr>
        <w:pStyle w:val="Akapitzlist"/>
        <w:numPr>
          <w:ilvl w:val="0"/>
          <w:numId w:val="10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3E083D">
        <w:rPr>
          <w:rFonts w:ascii="Arial" w:hAnsi="Arial" w:cs="Arial"/>
          <w:sz w:val="24"/>
          <w:szCs w:val="24"/>
        </w:rPr>
        <w:t xml:space="preserve">Limit finansowy na rok .... wynosi </w:t>
      </w:r>
      <w:r w:rsidRPr="003E083D">
        <w:rPr>
          <w:rFonts w:ascii="Arial" w:hAnsi="Arial" w:cs="Arial"/>
          <w:b/>
          <w:sz w:val="24"/>
          <w:szCs w:val="24"/>
        </w:rPr>
        <w:t>...........................</w:t>
      </w:r>
      <w:r w:rsidRPr="003E083D">
        <w:rPr>
          <w:rFonts w:ascii="Arial" w:hAnsi="Arial" w:cs="Arial"/>
          <w:sz w:val="24"/>
          <w:szCs w:val="24"/>
        </w:rPr>
        <w:t xml:space="preserve"> </w:t>
      </w:r>
      <w:r w:rsidRPr="003E083D">
        <w:rPr>
          <w:rFonts w:ascii="Arial" w:hAnsi="Arial" w:cs="Arial"/>
          <w:b/>
          <w:sz w:val="24"/>
          <w:szCs w:val="24"/>
        </w:rPr>
        <w:t>zł brutto</w:t>
      </w:r>
      <w:r w:rsidRPr="003E083D">
        <w:rPr>
          <w:rFonts w:ascii="Arial" w:hAnsi="Arial" w:cs="Arial"/>
          <w:sz w:val="24"/>
          <w:szCs w:val="24"/>
        </w:rPr>
        <w:t xml:space="preserve"> (słownie brutto: </w:t>
      </w:r>
      <w:r w:rsidRPr="003E083D">
        <w:rPr>
          <w:rFonts w:ascii="Arial" w:hAnsi="Arial" w:cs="Arial"/>
          <w:b/>
          <w:sz w:val="24"/>
          <w:szCs w:val="24"/>
        </w:rPr>
        <w:t>......................</w:t>
      </w:r>
      <w:r w:rsidRPr="003E083D">
        <w:rPr>
          <w:rFonts w:ascii="Arial" w:hAnsi="Arial" w:cs="Arial"/>
          <w:sz w:val="24"/>
          <w:szCs w:val="24"/>
        </w:rPr>
        <w:t>)</w:t>
      </w:r>
    </w:p>
    <w:p w:rsidR="00AB4411" w:rsidRPr="003E083D" w:rsidRDefault="00AB4411" w:rsidP="00F340B9">
      <w:pPr>
        <w:pStyle w:val="Akapitzlist"/>
        <w:numPr>
          <w:ilvl w:val="0"/>
          <w:numId w:val="10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3E083D">
        <w:rPr>
          <w:rFonts w:ascii="Arial" w:hAnsi="Arial" w:cs="Arial"/>
          <w:sz w:val="24"/>
          <w:szCs w:val="24"/>
          <w:lang w:eastAsia="pl-PL"/>
        </w:rPr>
        <w:t>W</w:t>
      </w:r>
      <w:r w:rsidR="001A4B2D">
        <w:rPr>
          <w:rFonts w:ascii="Arial" w:hAnsi="Arial" w:cs="Arial"/>
          <w:sz w:val="24"/>
          <w:szCs w:val="24"/>
          <w:lang w:eastAsia="pl-PL"/>
        </w:rPr>
        <w:t>ysokość</w:t>
      </w:r>
      <w:r w:rsidRPr="003E083D">
        <w:rPr>
          <w:rFonts w:ascii="Arial" w:hAnsi="Arial" w:cs="Arial"/>
          <w:sz w:val="24"/>
          <w:szCs w:val="24"/>
          <w:lang w:eastAsia="pl-PL"/>
        </w:rPr>
        <w:t xml:space="preserve"> limitu </w:t>
      </w:r>
      <w:r w:rsidR="007A7FF8">
        <w:rPr>
          <w:rFonts w:ascii="Arial" w:hAnsi="Arial" w:cs="Arial"/>
          <w:sz w:val="24"/>
          <w:szCs w:val="24"/>
          <w:lang w:eastAsia="pl-PL"/>
        </w:rPr>
        <w:t xml:space="preserve">środków finansowych na dany rok </w:t>
      </w:r>
      <w:r w:rsidRPr="003E083D">
        <w:rPr>
          <w:rFonts w:ascii="Arial" w:hAnsi="Arial" w:cs="Arial"/>
          <w:sz w:val="24"/>
          <w:szCs w:val="24"/>
          <w:lang w:eastAsia="pl-PL"/>
        </w:rPr>
        <w:t xml:space="preserve"> zostanie potwierdzona przez Zamawiającego w formie pisemnego powiadomienia. Wielkość przydzielonych środków lub </w:t>
      </w:r>
      <w:r w:rsidR="00925819">
        <w:rPr>
          <w:rFonts w:ascii="Arial" w:hAnsi="Arial" w:cs="Arial"/>
          <w:sz w:val="24"/>
          <w:szCs w:val="24"/>
          <w:lang w:eastAsia="pl-PL"/>
        </w:rPr>
        <w:t>ich nie</w:t>
      </w:r>
      <w:r w:rsidRPr="003E083D">
        <w:rPr>
          <w:rFonts w:ascii="Arial" w:hAnsi="Arial" w:cs="Arial"/>
          <w:sz w:val="24"/>
          <w:szCs w:val="24"/>
          <w:lang w:eastAsia="pl-PL"/>
        </w:rPr>
        <w:t>przydzielenie nie może być powodem jakichkolwiek roszczeń Wykonawcy w stosunku do Zamawiającego.</w:t>
      </w:r>
    </w:p>
    <w:p w:rsidR="00AB4411" w:rsidRPr="003E083D" w:rsidRDefault="00AB4411" w:rsidP="00F340B9">
      <w:pPr>
        <w:pStyle w:val="Akapitzlist"/>
        <w:numPr>
          <w:ilvl w:val="0"/>
          <w:numId w:val="10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3E083D">
        <w:rPr>
          <w:rFonts w:ascii="Arial" w:hAnsi="Arial" w:cs="Arial"/>
          <w:sz w:val="24"/>
          <w:szCs w:val="24"/>
          <w:lang w:eastAsia="pl-PL"/>
        </w:rPr>
        <w:t xml:space="preserve">Dla prac </w:t>
      </w:r>
      <w:r w:rsidR="006B0A62">
        <w:rPr>
          <w:rFonts w:ascii="Arial" w:hAnsi="Arial" w:cs="Arial"/>
          <w:sz w:val="24"/>
          <w:szCs w:val="24"/>
          <w:lang w:eastAsia="pl-PL"/>
        </w:rPr>
        <w:t>z</w:t>
      </w:r>
      <w:r w:rsidRPr="003E083D">
        <w:rPr>
          <w:rFonts w:ascii="Arial" w:hAnsi="Arial" w:cs="Arial"/>
          <w:sz w:val="24"/>
          <w:szCs w:val="24"/>
          <w:lang w:eastAsia="pl-PL"/>
        </w:rPr>
        <w:t>realizowa</w:t>
      </w:r>
      <w:r w:rsidR="006B0A62">
        <w:rPr>
          <w:rFonts w:ascii="Arial" w:hAnsi="Arial" w:cs="Arial"/>
          <w:sz w:val="24"/>
          <w:szCs w:val="24"/>
          <w:lang w:eastAsia="pl-PL"/>
        </w:rPr>
        <w:t>nych po 15 grudnia</w:t>
      </w:r>
      <w:r w:rsidRPr="003E083D">
        <w:rPr>
          <w:rFonts w:ascii="Arial" w:hAnsi="Arial" w:cs="Arial"/>
          <w:sz w:val="24"/>
          <w:szCs w:val="24"/>
          <w:lang w:eastAsia="pl-PL"/>
        </w:rPr>
        <w:t xml:space="preserve"> wystawienie faktury i jej płatność nastąpi </w:t>
      </w:r>
      <w:r w:rsidR="00DB3846">
        <w:rPr>
          <w:rFonts w:ascii="Arial" w:hAnsi="Arial" w:cs="Arial"/>
          <w:sz w:val="24"/>
          <w:szCs w:val="24"/>
          <w:lang w:eastAsia="pl-PL"/>
        </w:rPr>
        <w:br/>
      </w:r>
      <w:r w:rsidRPr="003E083D">
        <w:rPr>
          <w:rFonts w:ascii="Arial" w:hAnsi="Arial" w:cs="Arial"/>
          <w:sz w:val="24"/>
          <w:szCs w:val="24"/>
          <w:lang w:eastAsia="pl-PL"/>
        </w:rPr>
        <w:t>na początku kolejnego roku budżetowego po potwierdzeniu otrzymania środków finansowych przez Zamawiającego.</w:t>
      </w:r>
    </w:p>
    <w:p w:rsidR="00AB4411" w:rsidRPr="003E083D" w:rsidRDefault="00AB4411" w:rsidP="00F340B9">
      <w:pPr>
        <w:pStyle w:val="Akapitzlist"/>
        <w:numPr>
          <w:ilvl w:val="0"/>
          <w:numId w:val="10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3E083D">
        <w:rPr>
          <w:rFonts w:ascii="Arial" w:hAnsi="Arial" w:cs="Arial"/>
          <w:sz w:val="24"/>
          <w:szCs w:val="24"/>
        </w:rPr>
        <w:t xml:space="preserve">Zamawiający zastrzega sobie warunek zawieszający, zgodnie z którym realizacja umowy w latach kolejnych uzależniona będzie od zapewnienia w planie finansowym, środków na realizację zadań stanowiących przedmiot umowy </w:t>
      </w:r>
      <w:r w:rsidR="00925819">
        <w:rPr>
          <w:rFonts w:ascii="Arial" w:hAnsi="Arial" w:cs="Arial"/>
          <w:sz w:val="24"/>
          <w:szCs w:val="24"/>
        </w:rPr>
        <w:br/>
      </w:r>
      <w:r w:rsidRPr="003E083D">
        <w:rPr>
          <w:rFonts w:ascii="Arial" w:hAnsi="Arial" w:cs="Arial"/>
          <w:sz w:val="24"/>
          <w:szCs w:val="24"/>
        </w:rPr>
        <w:t>oraz wysokości znajdującej pokrycie w planie finansowym.</w:t>
      </w:r>
    </w:p>
    <w:p w:rsidR="00AB4411" w:rsidRDefault="00AB4411" w:rsidP="00F340B9">
      <w:pPr>
        <w:pStyle w:val="Akapitzlist"/>
        <w:numPr>
          <w:ilvl w:val="0"/>
          <w:numId w:val="10"/>
        </w:numPr>
        <w:tabs>
          <w:tab w:val="left" w:pos="0"/>
        </w:tabs>
        <w:suppressAutoHyphens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E083D">
        <w:rPr>
          <w:rFonts w:ascii="Arial" w:hAnsi="Arial" w:cs="Arial"/>
          <w:sz w:val="24"/>
          <w:szCs w:val="24"/>
        </w:rPr>
        <w:t xml:space="preserve">W przypadku pominięcia przez Wykonawcę w wycenie przedmiotu zamówienia jakichkolwiek usług lub kosztów określonych lub zasygnalizowanych </w:t>
      </w:r>
      <w:r w:rsidR="003E083D">
        <w:rPr>
          <w:rFonts w:ascii="Arial" w:hAnsi="Arial" w:cs="Arial"/>
          <w:sz w:val="24"/>
          <w:szCs w:val="24"/>
        </w:rPr>
        <w:br/>
      </w:r>
      <w:r w:rsidRPr="003E083D">
        <w:rPr>
          <w:rFonts w:ascii="Arial" w:hAnsi="Arial" w:cs="Arial"/>
          <w:sz w:val="24"/>
          <w:szCs w:val="24"/>
        </w:rPr>
        <w:t xml:space="preserve">w dokumentacji przetargowej i ich nie ujęcia w wynagrodzeniu, Wykonawcy </w:t>
      </w:r>
      <w:r w:rsidR="00925819">
        <w:rPr>
          <w:rFonts w:ascii="Arial" w:hAnsi="Arial" w:cs="Arial"/>
          <w:sz w:val="24"/>
          <w:szCs w:val="24"/>
        </w:rPr>
        <w:br/>
      </w:r>
      <w:r w:rsidRPr="003E083D">
        <w:rPr>
          <w:rFonts w:ascii="Arial" w:hAnsi="Arial" w:cs="Arial"/>
          <w:sz w:val="24"/>
          <w:szCs w:val="24"/>
        </w:rPr>
        <w:t xml:space="preserve">nie przysługują względem Zamawiającego żadne roszczenia z powyższego tytułu, </w:t>
      </w:r>
      <w:r w:rsidR="003E083D">
        <w:rPr>
          <w:rFonts w:ascii="Arial" w:hAnsi="Arial" w:cs="Arial"/>
          <w:sz w:val="24"/>
          <w:szCs w:val="24"/>
        </w:rPr>
        <w:br/>
      </w:r>
      <w:r w:rsidRPr="003E083D">
        <w:rPr>
          <w:rFonts w:ascii="Arial" w:hAnsi="Arial" w:cs="Arial"/>
          <w:sz w:val="24"/>
          <w:szCs w:val="24"/>
        </w:rPr>
        <w:t>a w szczególności roszczenia o dodatkowe wynagrodzenie</w:t>
      </w:r>
      <w:r w:rsidRPr="005D3357">
        <w:rPr>
          <w:rFonts w:ascii="Times New Roman" w:hAnsi="Times New Roman" w:cs="Times New Roman"/>
          <w:sz w:val="24"/>
          <w:szCs w:val="24"/>
        </w:rPr>
        <w:t>.</w:t>
      </w:r>
    </w:p>
    <w:p w:rsidR="00A97D37" w:rsidRDefault="00A97D37" w:rsidP="00086E4C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F1474" w:rsidRPr="00086E4C" w:rsidRDefault="008F1474" w:rsidP="00086E4C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86E4C">
        <w:rPr>
          <w:rFonts w:ascii="Arial" w:hAnsi="Arial" w:cs="Arial"/>
          <w:b/>
          <w:sz w:val="24"/>
          <w:szCs w:val="24"/>
        </w:rPr>
        <w:t>§6</w:t>
      </w:r>
    </w:p>
    <w:p w:rsidR="008F1474" w:rsidRPr="00997201" w:rsidRDefault="008F1474" w:rsidP="007A4010">
      <w:pPr>
        <w:numPr>
          <w:ilvl w:val="1"/>
          <w:numId w:val="11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86E4C">
        <w:rPr>
          <w:rFonts w:ascii="Arial" w:hAnsi="Arial" w:cs="Arial"/>
          <w:sz w:val="24"/>
          <w:szCs w:val="24"/>
        </w:rPr>
        <w:t>Strony postanawiają, że rozliczenie Wykonawcy za wykonanie przedmiotu umowy nastąpi na podstawie prawidłowo sporządzonych fakt</w:t>
      </w:r>
      <w:r w:rsidR="00997201">
        <w:rPr>
          <w:rFonts w:ascii="Arial" w:hAnsi="Arial" w:cs="Arial"/>
          <w:sz w:val="24"/>
          <w:szCs w:val="24"/>
        </w:rPr>
        <w:t xml:space="preserve">ur wystawionych przez Wykonawcę </w:t>
      </w:r>
      <w:r w:rsidRPr="00997201">
        <w:rPr>
          <w:rFonts w:ascii="Arial" w:hAnsi="Arial" w:cs="Arial"/>
          <w:sz w:val="24"/>
          <w:szCs w:val="24"/>
        </w:rPr>
        <w:t xml:space="preserve">za </w:t>
      </w:r>
      <w:r w:rsidR="00B87E31" w:rsidRPr="00997201">
        <w:rPr>
          <w:rFonts w:ascii="Arial" w:hAnsi="Arial" w:cs="Arial"/>
          <w:sz w:val="24"/>
          <w:szCs w:val="24"/>
        </w:rPr>
        <w:t>wykonane prace dokumentacyjne</w:t>
      </w:r>
      <w:r w:rsidRPr="00997201">
        <w:rPr>
          <w:rFonts w:ascii="Arial" w:hAnsi="Arial" w:cs="Arial"/>
          <w:sz w:val="24"/>
          <w:szCs w:val="24"/>
        </w:rPr>
        <w:t xml:space="preserve"> oraz </w:t>
      </w:r>
      <w:r w:rsidR="00997201">
        <w:rPr>
          <w:rFonts w:ascii="Arial" w:hAnsi="Arial" w:cs="Arial"/>
          <w:sz w:val="24"/>
          <w:szCs w:val="24"/>
        </w:rPr>
        <w:t>dotyczące</w:t>
      </w:r>
      <w:r w:rsidRPr="00997201">
        <w:rPr>
          <w:rFonts w:ascii="Arial" w:hAnsi="Arial" w:cs="Arial"/>
          <w:sz w:val="24"/>
          <w:szCs w:val="24"/>
        </w:rPr>
        <w:t xml:space="preserve"> </w:t>
      </w:r>
      <w:r w:rsidR="00A31278" w:rsidRPr="00997201">
        <w:rPr>
          <w:rFonts w:ascii="Arial" w:hAnsi="Arial" w:cs="Arial"/>
          <w:sz w:val="24"/>
          <w:szCs w:val="24"/>
        </w:rPr>
        <w:t xml:space="preserve">pomiarów </w:t>
      </w:r>
      <w:r w:rsidR="00F62C00">
        <w:rPr>
          <w:rFonts w:ascii="Arial" w:hAnsi="Arial" w:cs="Arial"/>
          <w:sz w:val="24"/>
          <w:szCs w:val="24"/>
        </w:rPr>
        <w:br/>
      </w:r>
      <w:r w:rsidR="00A31278" w:rsidRPr="00997201">
        <w:rPr>
          <w:rFonts w:ascii="Arial" w:hAnsi="Arial" w:cs="Arial"/>
          <w:sz w:val="24"/>
          <w:szCs w:val="24"/>
        </w:rPr>
        <w:t xml:space="preserve">i </w:t>
      </w:r>
      <w:r w:rsidRPr="00997201">
        <w:rPr>
          <w:rFonts w:ascii="Arial" w:hAnsi="Arial" w:cs="Arial"/>
          <w:sz w:val="24"/>
          <w:szCs w:val="24"/>
        </w:rPr>
        <w:t>analiz fizykochemicznych</w:t>
      </w:r>
      <w:r w:rsidR="00997201">
        <w:rPr>
          <w:rFonts w:ascii="Arial" w:hAnsi="Arial" w:cs="Arial"/>
          <w:sz w:val="24"/>
          <w:szCs w:val="24"/>
        </w:rPr>
        <w:t>.</w:t>
      </w:r>
    </w:p>
    <w:p w:rsidR="008F1474" w:rsidRPr="00086E4C" w:rsidRDefault="008F1474" w:rsidP="00A95CEA">
      <w:pPr>
        <w:pStyle w:val="Akapitzlist"/>
        <w:numPr>
          <w:ilvl w:val="1"/>
          <w:numId w:val="11"/>
        </w:numPr>
        <w:tabs>
          <w:tab w:val="clear" w:pos="1440"/>
          <w:tab w:val="left" w:pos="426"/>
          <w:tab w:val="num" w:pos="709"/>
        </w:tabs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86E4C">
        <w:rPr>
          <w:rFonts w:ascii="Arial" w:hAnsi="Arial" w:cs="Arial"/>
          <w:sz w:val="24"/>
          <w:szCs w:val="24"/>
        </w:rPr>
        <w:t xml:space="preserve">Podstawą płatności są </w:t>
      </w:r>
      <w:r w:rsidR="00A95CEA">
        <w:rPr>
          <w:rFonts w:ascii="Arial" w:hAnsi="Arial" w:cs="Arial"/>
          <w:sz w:val="24"/>
          <w:szCs w:val="24"/>
        </w:rPr>
        <w:t xml:space="preserve">podpisane </w:t>
      </w:r>
      <w:r w:rsidRPr="00086E4C">
        <w:rPr>
          <w:rFonts w:ascii="Arial" w:hAnsi="Arial" w:cs="Arial"/>
          <w:sz w:val="24"/>
          <w:szCs w:val="24"/>
        </w:rPr>
        <w:t xml:space="preserve">protokoły zdawczo-odbiorcze </w:t>
      </w:r>
      <w:r w:rsidR="00A95CEA">
        <w:rPr>
          <w:rFonts w:ascii="Arial" w:hAnsi="Arial" w:cs="Arial"/>
          <w:sz w:val="24"/>
          <w:szCs w:val="24"/>
        </w:rPr>
        <w:t xml:space="preserve">(dopuszcza się stosowanie podpisu elektronicznego) </w:t>
      </w:r>
      <w:r w:rsidRPr="00086E4C">
        <w:rPr>
          <w:rFonts w:ascii="Arial" w:hAnsi="Arial" w:cs="Arial"/>
          <w:sz w:val="24"/>
          <w:szCs w:val="24"/>
        </w:rPr>
        <w:t xml:space="preserve">oraz następujące dokumenty: </w:t>
      </w:r>
    </w:p>
    <w:p w:rsidR="008F1474" w:rsidRPr="00453880" w:rsidRDefault="008F1474" w:rsidP="007A4010">
      <w:pPr>
        <w:pStyle w:val="NormalnyWeb1"/>
        <w:numPr>
          <w:ilvl w:val="0"/>
          <w:numId w:val="36"/>
        </w:numPr>
        <w:spacing w:before="0" w:after="0" w:line="276" w:lineRule="auto"/>
        <w:ind w:left="851" w:hanging="425"/>
        <w:jc w:val="both"/>
        <w:rPr>
          <w:rFonts w:ascii="Arial" w:hAnsi="Arial" w:cs="Arial"/>
        </w:rPr>
      </w:pPr>
      <w:r w:rsidRPr="00453880">
        <w:rPr>
          <w:rFonts w:ascii="Arial" w:hAnsi="Arial" w:cs="Arial"/>
        </w:rPr>
        <w:t>złożenie pozytyw</w:t>
      </w:r>
      <w:r w:rsidR="00F62C00">
        <w:rPr>
          <w:rFonts w:ascii="Arial" w:hAnsi="Arial" w:cs="Arial"/>
        </w:rPr>
        <w:t xml:space="preserve">nie zaopiniowanej dokumentacji </w:t>
      </w:r>
      <w:r w:rsidR="00453880" w:rsidRPr="00453880">
        <w:rPr>
          <w:rFonts w:ascii="Arial" w:hAnsi="Arial" w:cs="Arial"/>
        </w:rPr>
        <w:t>tj. projekt</w:t>
      </w:r>
      <w:r w:rsidR="00997201">
        <w:rPr>
          <w:rFonts w:ascii="Arial" w:hAnsi="Arial" w:cs="Arial"/>
        </w:rPr>
        <w:t xml:space="preserve"> </w:t>
      </w:r>
      <w:r w:rsidR="00F62C00">
        <w:rPr>
          <w:rFonts w:ascii="Arial" w:hAnsi="Arial" w:cs="Arial"/>
        </w:rPr>
        <w:t xml:space="preserve">planu remediacji (dot. cz. I i cz. II) lub operat wodnoprawny (dot. cz. </w:t>
      </w:r>
      <w:r w:rsidR="00BC4AE3">
        <w:rPr>
          <w:rFonts w:ascii="Arial" w:hAnsi="Arial" w:cs="Arial"/>
        </w:rPr>
        <w:t>I</w:t>
      </w:r>
      <w:r w:rsidR="00F62C00">
        <w:rPr>
          <w:rFonts w:ascii="Arial" w:hAnsi="Arial" w:cs="Arial"/>
        </w:rPr>
        <w:t xml:space="preserve">) </w:t>
      </w:r>
      <w:r w:rsidRPr="00453880">
        <w:rPr>
          <w:rFonts w:ascii="Arial" w:hAnsi="Arial" w:cs="Arial"/>
        </w:rPr>
        <w:t>wraz z poświadczeniem złożenia wniosk</w:t>
      </w:r>
      <w:r w:rsidR="00453880" w:rsidRPr="00453880">
        <w:rPr>
          <w:rFonts w:ascii="Arial" w:hAnsi="Arial" w:cs="Arial"/>
        </w:rPr>
        <w:t>u</w:t>
      </w:r>
      <w:r w:rsidRPr="00453880">
        <w:rPr>
          <w:rFonts w:ascii="Arial" w:hAnsi="Arial" w:cs="Arial"/>
        </w:rPr>
        <w:t xml:space="preserve"> o </w:t>
      </w:r>
      <w:r w:rsidR="00AA36A2">
        <w:rPr>
          <w:rFonts w:ascii="Arial" w:hAnsi="Arial" w:cs="Arial"/>
        </w:rPr>
        <w:t>wydanie decyzji</w:t>
      </w:r>
      <w:r w:rsidRPr="00453880">
        <w:rPr>
          <w:rFonts w:ascii="Arial" w:hAnsi="Arial" w:cs="Arial"/>
        </w:rPr>
        <w:t xml:space="preserve"> do właściwego organu administracji </w:t>
      </w:r>
      <w:r w:rsidR="00264EBC">
        <w:rPr>
          <w:rFonts w:ascii="Arial" w:hAnsi="Arial" w:cs="Arial"/>
        </w:rPr>
        <w:br/>
      </w:r>
      <w:r w:rsidRPr="00453880">
        <w:rPr>
          <w:rFonts w:ascii="Arial" w:hAnsi="Arial" w:cs="Arial"/>
        </w:rPr>
        <w:t>– dla odbioru tej dokumentacji, lub</w:t>
      </w:r>
    </w:p>
    <w:p w:rsidR="00ED5EA2" w:rsidRPr="00BC4AE3" w:rsidRDefault="00BC4AE3" w:rsidP="00BC4AE3">
      <w:pPr>
        <w:pStyle w:val="NormalnyWeb1"/>
        <w:numPr>
          <w:ilvl w:val="0"/>
          <w:numId w:val="36"/>
        </w:numPr>
        <w:spacing w:before="0"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złożenie zestawienia zawierającego wyniki </w:t>
      </w:r>
      <w:r w:rsidR="00F62C00" w:rsidRPr="00BC4AE3">
        <w:rPr>
          <w:rFonts w:ascii="Arial" w:hAnsi="Arial" w:cs="Arial"/>
        </w:rPr>
        <w:t xml:space="preserve">pomiarów </w:t>
      </w:r>
      <w:r>
        <w:rPr>
          <w:rFonts w:ascii="Arial" w:hAnsi="Arial" w:cs="Arial"/>
        </w:rPr>
        <w:t>oraz analiz laboratoryjnych zgodnie z zał. nr 3 do umowy</w:t>
      </w:r>
      <w:r w:rsidR="00F62C00" w:rsidRPr="00BC4AE3">
        <w:rPr>
          <w:rFonts w:ascii="Arial" w:hAnsi="Arial" w:cs="Arial"/>
        </w:rPr>
        <w:t>– dla odbioru prac pomiaru poziomu zwierciadła wody i miąższości wolnego produktu naftowego</w:t>
      </w:r>
      <w:r w:rsidR="00ED5EA2" w:rsidRPr="00BC4AE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poboru i analiz wód i gruntu oraz prac geodezyjnych.</w:t>
      </w:r>
    </w:p>
    <w:p w:rsidR="008F1474" w:rsidRPr="00086E4C" w:rsidRDefault="008F1474" w:rsidP="007A4010">
      <w:pPr>
        <w:pStyle w:val="Akapitzlist"/>
        <w:numPr>
          <w:ilvl w:val="0"/>
          <w:numId w:val="12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86E4C">
        <w:rPr>
          <w:rFonts w:ascii="Arial" w:hAnsi="Arial" w:cs="Arial"/>
          <w:sz w:val="24"/>
          <w:szCs w:val="24"/>
        </w:rPr>
        <w:t xml:space="preserve">Zapłata wynagrodzenia nastąpi przelewem z rachunku bankowego Zamawiającego na konto Wykonawcy wskazane na fakturze w ciągu 30 dni </w:t>
      </w:r>
      <w:r w:rsidR="00086E4C">
        <w:rPr>
          <w:rFonts w:ascii="Arial" w:hAnsi="Arial" w:cs="Arial"/>
          <w:sz w:val="24"/>
          <w:szCs w:val="24"/>
        </w:rPr>
        <w:br/>
      </w:r>
      <w:r w:rsidRPr="00086E4C">
        <w:rPr>
          <w:rFonts w:ascii="Arial" w:hAnsi="Arial" w:cs="Arial"/>
          <w:sz w:val="24"/>
          <w:szCs w:val="24"/>
        </w:rPr>
        <w:lastRenderedPageBreak/>
        <w:t>od daty wpływu do Zamawiającego faktury Wykonawcy, z załączonym Protokołem zdawczo-odbiorczym.</w:t>
      </w:r>
    </w:p>
    <w:p w:rsidR="008F1474" w:rsidRPr="00086E4C" w:rsidRDefault="008F1474" w:rsidP="007A4010">
      <w:pPr>
        <w:pStyle w:val="Akapitzlist"/>
        <w:numPr>
          <w:ilvl w:val="0"/>
          <w:numId w:val="12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86E4C">
        <w:rPr>
          <w:rFonts w:ascii="Arial" w:hAnsi="Arial" w:cs="Arial"/>
          <w:sz w:val="24"/>
          <w:szCs w:val="24"/>
        </w:rPr>
        <w:t xml:space="preserve">Konto wskazane na fakturze winno być ujęte w wykazie podmiotów o którym mowa w art. 96 b ust. 1 Ustawy o podatku od towarów i usług (biała lista podatników). </w:t>
      </w:r>
      <w:r w:rsidR="00CE424B">
        <w:rPr>
          <w:rFonts w:ascii="Arial" w:hAnsi="Arial" w:cs="Arial"/>
          <w:sz w:val="24"/>
          <w:szCs w:val="24"/>
        </w:rPr>
        <w:br/>
      </w:r>
      <w:r w:rsidRPr="00086E4C">
        <w:rPr>
          <w:rFonts w:ascii="Arial" w:hAnsi="Arial" w:cs="Arial"/>
          <w:sz w:val="24"/>
          <w:szCs w:val="24"/>
        </w:rPr>
        <w:t>W przypadku braku ww. rachunku w powyższym wykazie Zamawiający dokona zapłaty na konto wskazane na fakturze z jednoczesnym złożeniem zawiadomienia, o którym mowa w art. 117 ba §3 ordynacji podatkowej.</w:t>
      </w:r>
    </w:p>
    <w:p w:rsidR="008F1474" w:rsidRPr="00086E4C" w:rsidRDefault="008F1474" w:rsidP="007A4010">
      <w:pPr>
        <w:pStyle w:val="Akapitzlist"/>
        <w:numPr>
          <w:ilvl w:val="0"/>
          <w:numId w:val="12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86E4C">
        <w:rPr>
          <w:rFonts w:ascii="Arial" w:hAnsi="Arial" w:cs="Arial"/>
          <w:sz w:val="24"/>
          <w:szCs w:val="24"/>
        </w:rPr>
        <w:t>Za datę płatności przyjmuje się dzień obciążenia rachunku bankowego Zamawiającego.</w:t>
      </w:r>
    </w:p>
    <w:p w:rsidR="00EA621B" w:rsidRDefault="008F1474" w:rsidP="007A4010">
      <w:pPr>
        <w:pStyle w:val="Akapitzlist"/>
        <w:numPr>
          <w:ilvl w:val="0"/>
          <w:numId w:val="12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86E4C">
        <w:rPr>
          <w:rFonts w:ascii="Arial" w:hAnsi="Arial" w:cs="Arial"/>
          <w:sz w:val="24"/>
          <w:szCs w:val="24"/>
        </w:rPr>
        <w:t xml:space="preserve">W przypadku zwłoki w dokonaniu zapłaty faktury, o której mowa w ust. </w:t>
      </w:r>
      <w:r w:rsidR="001963AD">
        <w:rPr>
          <w:rFonts w:ascii="Arial" w:hAnsi="Arial" w:cs="Arial"/>
          <w:sz w:val="24"/>
          <w:szCs w:val="24"/>
        </w:rPr>
        <w:t>4</w:t>
      </w:r>
      <w:r w:rsidRPr="00086E4C">
        <w:rPr>
          <w:rFonts w:ascii="Arial" w:hAnsi="Arial" w:cs="Arial"/>
          <w:sz w:val="24"/>
          <w:szCs w:val="24"/>
        </w:rPr>
        <w:t>, Zamawiający będzie zobowiązany do zapłaty ustawowych odsetek.</w:t>
      </w:r>
    </w:p>
    <w:p w:rsidR="009626E7" w:rsidRPr="00EA621B" w:rsidRDefault="001265A8" w:rsidP="007A4010">
      <w:pPr>
        <w:pStyle w:val="Akapitzlist"/>
        <w:numPr>
          <w:ilvl w:val="0"/>
          <w:numId w:val="12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EA621B">
        <w:rPr>
          <w:rFonts w:ascii="Arial" w:hAnsi="Arial" w:cs="Arial"/>
          <w:sz w:val="24"/>
          <w:szCs w:val="24"/>
        </w:rPr>
        <w:t>Zamawiający dopuszcza składanie faktur w formie ustrukturyzowanych faktur elektronicznych, zgodnie z ustaw</w:t>
      </w:r>
      <w:r w:rsidR="00EA621B">
        <w:rPr>
          <w:rFonts w:ascii="Arial" w:hAnsi="Arial" w:cs="Arial"/>
          <w:sz w:val="24"/>
          <w:szCs w:val="24"/>
        </w:rPr>
        <w:t>ą</w:t>
      </w:r>
      <w:r w:rsidRPr="00EA621B">
        <w:rPr>
          <w:rFonts w:ascii="Arial" w:hAnsi="Arial" w:cs="Arial"/>
          <w:sz w:val="24"/>
          <w:szCs w:val="24"/>
        </w:rPr>
        <w:t xml:space="preserve"> z dnia 9.11.2018 r. o elektronicznym fakturowaniu w zamówieniach publicznych (...).</w:t>
      </w:r>
    </w:p>
    <w:p w:rsidR="00745D96" w:rsidRDefault="00745D96" w:rsidP="005E27CF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</w:p>
    <w:p w:rsidR="001F686F" w:rsidRDefault="001F686F" w:rsidP="005E27CF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863F16">
        <w:rPr>
          <w:rFonts w:ascii="Arial" w:hAnsi="Arial" w:cs="Arial"/>
          <w:b/>
          <w:sz w:val="24"/>
          <w:szCs w:val="24"/>
        </w:rPr>
        <w:t>IV Kary umowne</w:t>
      </w:r>
    </w:p>
    <w:p w:rsidR="00EA621B" w:rsidRPr="00863F16" w:rsidRDefault="00EA621B" w:rsidP="005E27CF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</w:p>
    <w:p w:rsidR="001F686F" w:rsidRPr="002E17C6" w:rsidRDefault="003602B0" w:rsidP="005E27CF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2E17C6">
        <w:rPr>
          <w:rFonts w:ascii="Arial" w:hAnsi="Arial" w:cs="Arial"/>
          <w:b/>
          <w:sz w:val="24"/>
          <w:szCs w:val="24"/>
        </w:rPr>
        <w:t>§7</w:t>
      </w:r>
    </w:p>
    <w:p w:rsidR="00086E4C" w:rsidRPr="00863F16" w:rsidRDefault="00086E4C" w:rsidP="007A4010">
      <w:pPr>
        <w:pStyle w:val="Akapitzlist"/>
        <w:numPr>
          <w:ilvl w:val="0"/>
          <w:numId w:val="13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863F16">
        <w:rPr>
          <w:rFonts w:ascii="Arial" w:hAnsi="Arial" w:cs="Arial"/>
          <w:sz w:val="24"/>
          <w:szCs w:val="24"/>
        </w:rPr>
        <w:t>Wykonawca zobowiązuje się do zapłaty Zamawiającemu kar umownych:</w:t>
      </w:r>
    </w:p>
    <w:p w:rsidR="00086E4C" w:rsidRPr="00863F16" w:rsidRDefault="00086E4C" w:rsidP="007A4010">
      <w:pPr>
        <w:pStyle w:val="NormalnyWeb"/>
        <w:numPr>
          <w:ilvl w:val="0"/>
          <w:numId w:val="14"/>
        </w:numPr>
        <w:spacing w:before="0" w:after="0" w:line="276" w:lineRule="auto"/>
        <w:jc w:val="both"/>
        <w:rPr>
          <w:rFonts w:ascii="Arial" w:hAnsi="Arial" w:cs="Arial"/>
        </w:rPr>
      </w:pPr>
      <w:r w:rsidRPr="00863F16">
        <w:rPr>
          <w:rFonts w:ascii="Arial" w:hAnsi="Arial" w:cs="Arial"/>
        </w:rPr>
        <w:t xml:space="preserve">za odstąpienie od umowy, z przyczyn za które Wykonawca ponosi odpowiedzialność w wysokości 10 % wynagrodzenia umownego za </w:t>
      </w:r>
      <w:r w:rsidRPr="00863F16">
        <w:rPr>
          <w:rFonts w:ascii="Arial" w:hAnsi="Arial" w:cs="Arial"/>
          <w:szCs w:val="18"/>
        </w:rPr>
        <w:t xml:space="preserve">prace </w:t>
      </w:r>
      <w:r w:rsidR="00863F16">
        <w:rPr>
          <w:rFonts w:ascii="Arial" w:hAnsi="Arial" w:cs="Arial"/>
          <w:szCs w:val="18"/>
        </w:rPr>
        <w:br/>
      </w:r>
      <w:r w:rsidRPr="00863F16">
        <w:rPr>
          <w:rFonts w:ascii="Arial" w:hAnsi="Arial" w:cs="Arial"/>
          <w:szCs w:val="18"/>
        </w:rPr>
        <w:t xml:space="preserve">od których odstąpiono zgodnie z </w:t>
      </w:r>
      <w:r w:rsidR="00F10E09">
        <w:rPr>
          <w:rFonts w:ascii="Arial" w:hAnsi="Arial" w:cs="Arial"/>
          <w:i/>
          <w:iCs/>
          <w:szCs w:val="18"/>
        </w:rPr>
        <w:t>Formularzem cenowym</w:t>
      </w:r>
      <w:r w:rsidRPr="00863F16">
        <w:rPr>
          <w:rFonts w:ascii="Arial" w:hAnsi="Arial" w:cs="Arial"/>
          <w:szCs w:val="18"/>
        </w:rPr>
        <w:t xml:space="preserve"> - </w:t>
      </w:r>
      <w:r w:rsidR="00F10E09">
        <w:rPr>
          <w:rFonts w:ascii="Arial" w:hAnsi="Arial" w:cs="Arial"/>
          <w:b/>
          <w:szCs w:val="18"/>
        </w:rPr>
        <w:t>załącznik nr 2</w:t>
      </w:r>
      <w:r w:rsidRPr="00863F16">
        <w:rPr>
          <w:rFonts w:ascii="Arial" w:hAnsi="Arial" w:cs="Arial"/>
          <w:szCs w:val="18"/>
        </w:rPr>
        <w:t xml:space="preserve"> </w:t>
      </w:r>
      <w:r w:rsidR="004C04D7">
        <w:rPr>
          <w:rFonts w:ascii="Arial" w:hAnsi="Arial" w:cs="Arial"/>
          <w:szCs w:val="18"/>
        </w:rPr>
        <w:br/>
      </w:r>
      <w:r w:rsidRPr="00863F16">
        <w:rPr>
          <w:rFonts w:ascii="Arial" w:hAnsi="Arial" w:cs="Arial"/>
          <w:szCs w:val="18"/>
        </w:rPr>
        <w:t>do umowy,</w:t>
      </w:r>
    </w:p>
    <w:p w:rsidR="00086E4C" w:rsidRPr="00EF7BF4" w:rsidRDefault="00086E4C" w:rsidP="007A4010">
      <w:pPr>
        <w:pStyle w:val="NormalnyWeb"/>
        <w:numPr>
          <w:ilvl w:val="0"/>
          <w:numId w:val="14"/>
        </w:numPr>
        <w:spacing w:before="0" w:after="0" w:line="276" w:lineRule="auto"/>
        <w:jc w:val="both"/>
        <w:rPr>
          <w:rFonts w:ascii="Arial" w:hAnsi="Arial" w:cs="Arial"/>
          <w:szCs w:val="18"/>
        </w:rPr>
      </w:pPr>
      <w:r w:rsidRPr="00863F16">
        <w:rPr>
          <w:rFonts w:ascii="Arial" w:hAnsi="Arial" w:cs="Arial"/>
          <w:szCs w:val="18"/>
        </w:rPr>
        <w:t xml:space="preserve">za </w:t>
      </w:r>
      <w:r w:rsidR="00A97D37">
        <w:rPr>
          <w:rFonts w:ascii="Arial" w:hAnsi="Arial" w:cs="Arial"/>
          <w:szCs w:val="18"/>
        </w:rPr>
        <w:t>zwłokę</w:t>
      </w:r>
      <w:r w:rsidRPr="00863F16">
        <w:rPr>
          <w:rFonts w:ascii="Arial" w:hAnsi="Arial" w:cs="Arial"/>
          <w:szCs w:val="18"/>
        </w:rPr>
        <w:t xml:space="preserve"> w wykon</w:t>
      </w:r>
      <w:r w:rsidR="00EF7BF4">
        <w:rPr>
          <w:rFonts w:ascii="Arial" w:hAnsi="Arial" w:cs="Arial"/>
          <w:szCs w:val="18"/>
        </w:rPr>
        <w:t xml:space="preserve">aniu zleconej pracy w wysokości </w:t>
      </w:r>
      <w:r w:rsidR="00863F16" w:rsidRPr="00EF7BF4">
        <w:rPr>
          <w:rFonts w:ascii="Arial" w:hAnsi="Arial" w:cs="Arial"/>
          <w:szCs w:val="18"/>
        </w:rPr>
        <w:t>0,</w:t>
      </w:r>
      <w:r w:rsidR="00EF7BF4">
        <w:rPr>
          <w:rFonts w:ascii="Arial" w:hAnsi="Arial" w:cs="Arial"/>
          <w:szCs w:val="18"/>
        </w:rPr>
        <w:t>5</w:t>
      </w:r>
      <w:r w:rsidRPr="00EF7BF4">
        <w:rPr>
          <w:rFonts w:ascii="Arial" w:hAnsi="Arial" w:cs="Arial"/>
          <w:szCs w:val="18"/>
        </w:rPr>
        <w:t xml:space="preserve"> % wynagrodzenia umownego za dany rodzaj prac</w:t>
      </w:r>
      <w:r w:rsidR="0038786E">
        <w:rPr>
          <w:rFonts w:ascii="Arial" w:hAnsi="Arial" w:cs="Arial"/>
          <w:szCs w:val="18"/>
        </w:rPr>
        <w:t xml:space="preserve"> danej części</w:t>
      </w:r>
      <w:r w:rsidR="00CE424B" w:rsidRPr="00EF7BF4">
        <w:rPr>
          <w:rFonts w:ascii="Arial" w:hAnsi="Arial" w:cs="Arial"/>
          <w:szCs w:val="18"/>
        </w:rPr>
        <w:t>,</w:t>
      </w:r>
      <w:r w:rsidRPr="00EF7BF4">
        <w:rPr>
          <w:rFonts w:ascii="Arial" w:hAnsi="Arial" w:cs="Arial"/>
          <w:szCs w:val="18"/>
        </w:rPr>
        <w:t xml:space="preserve"> wyszczególniony w pozycji </w:t>
      </w:r>
      <w:r w:rsidR="00EF7BF4">
        <w:rPr>
          <w:rFonts w:ascii="Arial" w:hAnsi="Arial" w:cs="Arial"/>
          <w:szCs w:val="18"/>
        </w:rPr>
        <w:t>formularza cenowego</w:t>
      </w:r>
      <w:r w:rsidRPr="00EF7BF4">
        <w:rPr>
          <w:rFonts w:ascii="Arial" w:hAnsi="Arial" w:cs="Arial"/>
          <w:szCs w:val="18"/>
        </w:rPr>
        <w:t xml:space="preserve"> stanowiącym </w:t>
      </w:r>
      <w:r w:rsidRPr="00EF7BF4">
        <w:rPr>
          <w:rFonts w:ascii="Arial" w:hAnsi="Arial" w:cs="Arial"/>
          <w:b/>
          <w:szCs w:val="18"/>
        </w:rPr>
        <w:t xml:space="preserve">załącznik nr </w:t>
      </w:r>
      <w:r w:rsidR="00EF7BF4">
        <w:rPr>
          <w:rFonts w:ascii="Arial" w:hAnsi="Arial" w:cs="Arial"/>
          <w:b/>
          <w:szCs w:val="18"/>
        </w:rPr>
        <w:t>2</w:t>
      </w:r>
      <w:r w:rsidRPr="00EF7BF4">
        <w:rPr>
          <w:rFonts w:ascii="Arial" w:hAnsi="Arial" w:cs="Arial"/>
          <w:szCs w:val="18"/>
        </w:rPr>
        <w:t xml:space="preserve"> do umowy</w:t>
      </w:r>
      <w:r w:rsidR="00CE424B" w:rsidRPr="00EF7BF4">
        <w:rPr>
          <w:rFonts w:ascii="Arial" w:hAnsi="Arial" w:cs="Arial"/>
          <w:szCs w:val="18"/>
        </w:rPr>
        <w:t>,</w:t>
      </w:r>
      <w:r w:rsidRPr="00EF7BF4">
        <w:rPr>
          <w:rFonts w:ascii="Arial" w:hAnsi="Arial" w:cs="Arial"/>
          <w:szCs w:val="18"/>
        </w:rPr>
        <w:t xml:space="preserve"> którego wykonanie uległo </w:t>
      </w:r>
      <w:r w:rsidR="00A97D37" w:rsidRPr="00EF7BF4">
        <w:rPr>
          <w:rFonts w:ascii="Arial" w:hAnsi="Arial" w:cs="Arial"/>
          <w:szCs w:val="18"/>
        </w:rPr>
        <w:t>zwłoce</w:t>
      </w:r>
      <w:r w:rsidRPr="00EF7BF4">
        <w:rPr>
          <w:rFonts w:ascii="Arial" w:hAnsi="Arial" w:cs="Arial"/>
          <w:szCs w:val="18"/>
        </w:rPr>
        <w:t xml:space="preserve">, licząc za każdy dzień </w:t>
      </w:r>
      <w:r w:rsidR="00A97D37" w:rsidRPr="00EF7BF4">
        <w:rPr>
          <w:rFonts w:ascii="Arial" w:hAnsi="Arial" w:cs="Arial"/>
          <w:szCs w:val="18"/>
        </w:rPr>
        <w:t xml:space="preserve">zwłoki </w:t>
      </w:r>
      <w:r w:rsidRPr="00EF7BF4">
        <w:rPr>
          <w:rFonts w:ascii="Arial" w:hAnsi="Arial" w:cs="Arial"/>
          <w:szCs w:val="18"/>
        </w:rPr>
        <w:t xml:space="preserve">od terminu wskazanego w </w:t>
      </w:r>
      <w:r w:rsidRPr="00EF7BF4">
        <w:rPr>
          <w:rFonts w:ascii="Arial" w:hAnsi="Arial" w:cs="Arial"/>
          <w:i/>
          <w:szCs w:val="18"/>
        </w:rPr>
        <w:t>Harmonogramie i zakresie wykonania zlecenia</w:t>
      </w:r>
      <w:r w:rsidRPr="00EF7BF4">
        <w:rPr>
          <w:rFonts w:ascii="Arial" w:hAnsi="Arial" w:cs="Arial"/>
          <w:szCs w:val="18"/>
        </w:rPr>
        <w:t xml:space="preserve"> (</w:t>
      </w:r>
      <w:r w:rsidRPr="00EF7BF4">
        <w:rPr>
          <w:rFonts w:ascii="Arial" w:hAnsi="Arial" w:cs="Arial"/>
          <w:b/>
          <w:szCs w:val="18"/>
        </w:rPr>
        <w:t>załącznik nr 3 do umowy</w:t>
      </w:r>
      <w:r w:rsidRPr="00EF7BF4">
        <w:rPr>
          <w:rFonts w:ascii="Arial" w:hAnsi="Arial" w:cs="Arial"/>
          <w:szCs w:val="18"/>
        </w:rPr>
        <w:t>)</w:t>
      </w:r>
      <w:r w:rsidR="008A32B9" w:rsidRPr="00EF7BF4">
        <w:rPr>
          <w:rFonts w:ascii="Arial" w:hAnsi="Arial" w:cs="Arial"/>
          <w:szCs w:val="18"/>
        </w:rPr>
        <w:t>,</w:t>
      </w:r>
    </w:p>
    <w:p w:rsidR="00B372DA" w:rsidRPr="00B372DA" w:rsidRDefault="00086E4C" w:rsidP="007A4010">
      <w:pPr>
        <w:numPr>
          <w:ilvl w:val="0"/>
          <w:numId w:val="14"/>
        </w:numPr>
        <w:tabs>
          <w:tab w:val="left" w:pos="851"/>
          <w:tab w:val="left" w:pos="1560"/>
        </w:tabs>
        <w:suppressAutoHyphens/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B372DA">
        <w:rPr>
          <w:rFonts w:ascii="Arial" w:hAnsi="Arial" w:cs="Arial"/>
          <w:color w:val="000000"/>
          <w:sz w:val="24"/>
          <w:szCs w:val="24"/>
        </w:rPr>
        <w:t xml:space="preserve">za </w:t>
      </w:r>
      <w:r w:rsidR="00A97D37" w:rsidRPr="00B372DA">
        <w:rPr>
          <w:rFonts w:ascii="Arial" w:hAnsi="Arial" w:cs="Arial"/>
          <w:color w:val="000000"/>
          <w:sz w:val="24"/>
          <w:szCs w:val="24"/>
        </w:rPr>
        <w:t>zwłokę</w:t>
      </w:r>
      <w:r w:rsidRPr="00B372DA">
        <w:rPr>
          <w:rFonts w:ascii="Arial" w:hAnsi="Arial" w:cs="Arial"/>
          <w:color w:val="000000"/>
          <w:sz w:val="24"/>
          <w:szCs w:val="24"/>
        </w:rPr>
        <w:t xml:space="preserve"> w usunięciu błędów, braków i wad uniemożliwiających odbiór zleconych prac</w:t>
      </w:r>
      <w:r w:rsidR="0038786E">
        <w:rPr>
          <w:rFonts w:ascii="Arial" w:hAnsi="Arial" w:cs="Arial"/>
          <w:color w:val="000000"/>
          <w:sz w:val="24"/>
          <w:szCs w:val="24"/>
        </w:rPr>
        <w:t xml:space="preserve"> danej części</w:t>
      </w:r>
      <w:r w:rsidRPr="00B372DA">
        <w:rPr>
          <w:rFonts w:ascii="Arial" w:hAnsi="Arial" w:cs="Arial"/>
          <w:color w:val="000000"/>
          <w:sz w:val="24"/>
          <w:szCs w:val="24"/>
        </w:rPr>
        <w:t>, wskazanych prze</w:t>
      </w:r>
      <w:r w:rsidR="002E17C6">
        <w:rPr>
          <w:rFonts w:ascii="Arial" w:hAnsi="Arial" w:cs="Arial"/>
          <w:color w:val="000000"/>
          <w:sz w:val="24"/>
          <w:szCs w:val="24"/>
        </w:rPr>
        <w:t>z Zamawiającego, w wysokości 0,</w:t>
      </w:r>
      <w:r w:rsidR="00F62C00">
        <w:rPr>
          <w:rFonts w:ascii="Arial" w:hAnsi="Arial" w:cs="Arial"/>
          <w:color w:val="000000"/>
          <w:sz w:val="24"/>
          <w:szCs w:val="24"/>
        </w:rPr>
        <w:t>5</w:t>
      </w:r>
      <w:r w:rsidRPr="00B372DA">
        <w:rPr>
          <w:rFonts w:ascii="Arial" w:hAnsi="Arial" w:cs="Arial"/>
          <w:color w:val="000000"/>
          <w:sz w:val="24"/>
          <w:szCs w:val="24"/>
        </w:rPr>
        <w:t xml:space="preserve">% wynagrodzenia umownego </w:t>
      </w:r>
      <w:r w:rsidR="00E857D6" w:rsidRPr="00B372DA">
        <w:rPr>
          <w:rFonts w:ascii="Arial" w:hAnsi="Arial" w:cs="Arial"/>
          <w:color w:val="000000"/>
          <w:sz w:val="24"/>
          <w:szCs w:val="24"/>
        </w:rPr>
        <w:t xml:space="preserve">(wynikającego z faktycznego zakresu prac podlegających odbiorowi) </w:t>
      </w:r>
      <w:r w:rsidRPr="00B372DA">
        <w:rPr>
          <w:rFonts w:ascii="Arial" w:hAnsi="Arial" w:cs="Arial"/>
          <w:color w:val="000000"/>
          <w:sz w:val="24"/>
          <w:szCs w:val="24"/>
        </w:rPr>
        <w:t>za prace</w:t>
      </w:r>
      <w:r w:rsidR="0038786E">
        <w:rPr>
          <w:rFonts w:ascii="Arial" w:hAnsi="Arial" w:cs="Arial"/>
          <w:color w:val="000000"/>
          <w:sz w:val="24"/>
          <w:szCs w:val="24"/>
        </w:rPr>
        <w:t xml:space="preserve"> tej części</w:t>
      </w:r>
      <w:r w:rsidRPr="00B372DA">
        <w:rPr>
          <w:rFonts w:ascii="Arial" w:hAnsi="Arial" w:cs="Arial"/>
          <w:color w:val="000000"/>
          <w:sz w:val="24"/>
          <w:szCs w:val="24"/>
        </w:rPr>
        <w:t xml:space="preserve">, których poprawa uległa </w:t>
      </w:r>
      <w:r w:rsidR="00A97D37" w:rsidRPr="00B372DA">
        <w:rPr>
          <w:rFonts w:ascii="Arial" w:hAnsi="Arial" w:cs="Arial"/>
          <w:color w:val="000000"/>
          <w:sz w:val="24"/>
          <w:szCs w:val="24"/>
        </w:rPr>
        <w:t xml:space="preserve">zwłoce </w:t>
      </w:r>
      <w:r w:rsidR="0038786E">
        <w:rPr>
          <w:rFonts w:ascii="Arial" w:hAnsi="Arial" w:cs="Arial"/>
          <w:color w:val="000000"/>
          <w:sz w:val="24"/>
          <w:szCs w:val="24"/>
        </w:rPr>
        <w:br/>
      </w:r>
      <w:r w:rsidRPr="00B372DA">
        <w:rPr>
          <w:rFonts w:ascii="Arial" w:hAnsi="Arial" w:cs="Arial"/>
          <w:color w:val="000000"/>
          <w:sz w:val="24"/>
          <w:szCs w:val="24"/>
        </w:rPr>
        <w:t xml:space="preserve">za każdy dzień </w:t>
      </w:r>
      <w:r w:rsidR="00A97D37" w:rsidRPr="00B372DA">
        <w:rPr>
          <w:rFonts w:ascii="Arial" w:hAnsi="Arial" w:cs="Arial"/>
          <w:color w:val="000000"/>
          <w:sz w:val="24"/>
          <w:szCs w:val="24"/>
        </w:rPr>
        <w:t>zwłoki</w:t>
      </w:r>
      <w:r w:rsidRPr="00B372DA">
        <w:rPr>
          <w:rFonts w:ascii="Arial" w:hAnsi="Arial" w:cs="Arial"/>
          <w:color w:val="000000"/>
          <w:sz w:val="24"/>
          <w:szCs w:val="24"/>
        </w:rPr>
        <w:t>, licząc od umownego terminu uzupełnienia braków,</w:t>
      </w:r>
      <w:r w:rsidR="00B372DA" w:rsidRPr="00B372DA">
        <w:rPr>
          <w:rFonts w:ascii="Arial" w:hAnsi="Arial" w:cs="Arial"/>
          <w:sz w:val="24"/>
          <w:szCs w:val="24"/>
        </w:rPr>
        <w:t xml:space="preserve"> </w:t>
      </w:r>
    </w:p>
    <w:p w:rsidR="0038786E" w:rsidRDefault="00DC1EE1" w:rsidP="0038786E">
      <w:pPr>
        <w:pStyle w:val="NormalnyWeb"/>
        <w:numPr>
          <w:ilvl w:val="0"/>
          <w:numId w:val="14"/>
        </w:numPr>
        <w:spacing w:before="0" w:after="0" w:line="276" w:lineRule="auto"/>
        <w:jc w:val="both"/>
        <w:rPr>
          <w:rFonts w:ascii="Arial" w:hAnsi="Arial" w:cs="Arial"/>
        </w:rPr>
      </w:pPr>
      <w:r w:rsidRPr="00B372DA">
        <w:rPr>
          <w:rFonts w:ascii="Arial" w:hAnsi="Arial" w:cs="Arial"/>
          <w:color w:val="000000"/>
        </w:rPr>
        <w:t>z</w:t>
      </w:r>
      <w:r w:rsidR="00086E4C" w:rsidRPr="00B372DA">
        <w:rPr>
          <w:rFonts w:ascii="Arial" w:hAnsi="Arial" w:cs="Arial"/>
          <w:color w:val="000000"/>
        </w:rPr>
        <w:t xml:space="preserve">a </w:t>
      </w:r>
      <w:r w:rsidR="00863F16" w:rsidRPr="00B372DA">
        <w:rPr>
          <w:rFonts w:ascii="Arial" w:hAnsi="Arial" w:cs="Arial"/>
          <w:color w:val="000000"/>
        </w:rPr>
        <w:t xml:space="preserve">każdorazowe </w:t>
      </w:r>
      <w:r w:rsidR="00086E4C" w:rsidRPr="00B372DA">
        <w:rPr>
          <w:rFonts w:ascii="Arial" w:hAnsi="Arial" w:cs="Arial"/>
          <w:color w:val="000000"/>
        </w:rPr>
        <w:t>niedopełnienie wymogu zatrudnienia pracownika</w:t>
      </w:r>
      <w:r w:rsidR="00863F16" w:rsidRPr="00B372DA">
        <w:rPr>
          <w:rFonts w:ascii="Arial" w:hAnsi="Arial" w:cs="Arial"/>
          <w:color w:val="000000"/>
        </w:rPr>
        <w:t xml:space="preserve">, o którym mowa </w:t>
      </w:r>
      <w:r w:rsidR="00863F16" w:rsidRPr="00B372DA">
        <w:rPr>
          <w:rFonts w:ascii="Arial" w:hAnsi="Arial" w:cs="Arial"/>
        </w:rPr>
        <w:t xml:space="preserve">w </w:t>
      </w:r>
      <w:r w:rsidR="00863F16" w:rsidRPr="00F62C00">
        <w:rPr>
          <w:rFonts w:ascii="Arial" w:hAnsi="Arial" w:cs="Arial"/>
          <w:b/>
        </w:rPr>
        <w:t xml:space="preserve">§ </w:t>
      </w:r>
      <w:r w:rsidR="00CE424B" w:rsidRPr="00F62C00">
        <w:rPr>
          <w:rFonts w:ascii="Arial" w:hAnsi="Arial" w:cs="Arial"/>
          <w:b/>
        </w:rPr>
        <w:t>1</w:t>
      </w:r>
      <w:r w:rsidR="00010D65" w:rsidRPr="00F62C00">
        <w:rPr>
          <w:rFonts w:ascii="Arial" w:hAnsi="Arial" w:cs="Arial"/>
          <w:b/>
        </w:rPr>
        <w:t>2</w:t>
      </w:r>
      <w:r w:rsidR="00863F16" w:rsidRPr="00F62C00">
        <w:rPr>
          <w:rFonts w:ascii="Arial" w:hAnsi="Arial" w:cs="Arial"/>
          <w:b/>
        </w:rPr>
        <w:t xml:space="preserve"> ust. 1</w:t>
      </w:r>
      <w:r w:rsidR="00863F16" w:rsidRPr="00B372DA">
        <w:rPr>
          <w:rFonts w:ascii="Arial" w:hAnsi="Arial" w:cs="Arial"/>
        </w:rPr>
        <w:t xml:space="preserve"> </w:t>
      </w:r>
      <w:r w:rsidR="00086E4C" w:rsidRPr="00B372DA">
        <w:rPr>
          <w:rFonts w:ascii="Arial" w:hAnsi="Arial" w:cs="Arial"/>
          <w:color w:val="000000"/>
        </w:rPr>
        <w:t>na podstawie umowy o pracę w rozumi</w:t>
      </w:r>
      <w:r w:rsidR="00863F16" w:rsidRPr="00B372DA">
        <w:rPr>
          <w:rFonts w:ascii="Arial" w:hAnsi="Arial" w:cs="Arial"/>
          <w:color w:val="000000"/>
        </w:rPr>
        <w:t>eniu Ko</w:t>
      </w:r>
      <w:r w:rsidR="00152BA6">
        <w:rPr>
          <w:rFonts w:ascii="Arial" w:hAnsi="Arial" w:cs="Arial"/>
          <w:color w:val="000000"/>
        </w:rPr>
        <w:t xml:space="preserve">deksu Pracy w wysokości </w:t>
      </w:r>
      <w:r w:rsidR="00F62C00">
        <w:rPr>
          <w:rFonts w:ascii="Arial" w:hAnsi="Arial" w:cs="Arial"/>
          <w:color w:val="000000"/>
        </w:rPr>
        <w:t>3500,00</w:t>
      </w:r>
      <w:r w:rsidR="00152BA6">
        <w:rPr>
          <w:rFonts w:ascii="Arial" w:hAnsi="Arial" w:cs="Arial"/>
          <w:color w:val="000000"/>
        </w:rPr>
        <w:t xml:space="preserve"> zł,</w:t>
      </w:r>
      <w:r w:rsidR="00863F16" w:rsidRPr="00B372DA">
        <w:rPr>
          <w:rFonts w:ascii="Arial" w:hAnsi="Arial" w:cs="Arial"/>
          <w:color w:val="000000"/>
        </w:rPr>
        <w:t xml:space="preserve"> </w:t>
      </w:r>
    </w:p>
    <w:p w:rsidR="004C04D7" w:rsidRPr="0038786E" w:rsidRDefault="00B372DA" w:rsidP="0038786E">
      <w:pPr>
        <w:pStyle w:val="NormalnyWeb"/>
        <w:numPr>
          <w:ilvl w:val="0"/>
          <w:numId w:val="14"/>
        </w:numPr>
        <w:spacing w:before="0" w:after="0" w:line="276" w:lineRule="auto"/>
        <w:jc w:val="both"/>
        <w:rPr>
          <w:rFonts w:ascii="Arial" w:hAnsi="Arial" w:cs="Arial"/>
        </w:rPr>
      </w:pPr>
      <w:r w:rsidRPr="0038786E">
        <w:rPr>
          <w:rFonts w:ascii="Arial" w:hAnsi="Arial" w:cs="Arial"/>
        </w:rPr>
        <w:t xml:space="preserve">za brak zapłaty wynagrodzenia należnego podwykonawcy(om) w wysokości </w:t>
      </w:r>
      <w:r w:rsidR="004C04D7" w:rsidRPr="0038786E">
        <w:rPr>
          <w:rFonts w:ascii="Arial" w:hAnsi="Arial" w:cs="Arial"/>
        </w:rPr>
        <w:br/>
      </w:r>
      <w:r w:rsidRPr="0038786E">
        <w:rPr>
          <w:rFonts w:ascii="Arial" w:hAnsi="Arial" w:cs="Arial"/>
        </w:rPr>
        <w:t>10 % wartości tego wynagrodzenia, za każde dokonanie przez Zamawiającego bezpośredniej płatności na rzecz podwykonawców</w:t>
      </w:r>
      <w:r w:rsidR="004C04D7" w:rsidRPr="0038786E">
        <w:rPr>
          <w:rFonts w:ascii="Arial" w:hAnsi="Arial" w:cs="Arial"/>
        </w:rPr>
        <w:t>.</w:t>
      </w:r>
      <w:r w:rsidRPr="0038786E">
        <w:rPr>
          <w:rFonts w:ascii="Arial" w:hAnsi="Arial" w:cs="Arial"/>
        </w:rPr>
        <w:t xml:space="preserve"> </w:t>
      </w:r>
    </w:p>
    <w:p w:rsidR="00863F16" w:rsidRPr="004C04D7" w:rsidRDefault="00086E4C" w:rsidP="00842DFE">
      <w:pPr>
        <w:pStyle w:val="NormalnyWeb"/>
        <w:numPr>
          <w:ilvl w:val="0"/>
          <w:numId w:val="13"/>
        </w:numPr>
        <w:tabs>
          <w:tab w:val="left" w:pos="426"/>
        </w:tabs>
        <w:spacing w:before="0" w:after="0" w:line="276" w:lineRule="auto"/>
        <w:ind w:left="426"/>
        <w:jc w:val="both"/>
        <w:rPr>
          <w:rFonts w:ascii="Arial" w:hAnsi="Arial" w:cs="Arial"/>
        </w:rPr>
      </w:pPr>
      <w:r w:rsidRPr="004C04D7">
        <w:rPr>
          <w:rFonts w:ascii="Arial" w:hAnsi="Arial" w:cs="Arial"/>
        </w:rPr>
        <w:t>Łącznie wysokość kar umownych</w:t>
      </w:r>
      <w:r w:rsidR="00863F16" w:rsidRPr="004C04D7">
        <w:rPr>
          <w:rFonts w:ascii="Arial" w:hAnsi="Arial" w:cs="Arial"/>
        </w:rPr>
        <w:t>, o których mowa  w ust. 1 pkt 2), 3</w:t>
      </w:r>
      <w:r w:rsidR="005E27CF" w:rsidRPr="004C04D7">
        <w:rPr>
          <w:rFonts w:ascii="Arial" w:hAnsi="Arial" w:cs="Arial"/>
        </w:rPr>
        <w:t>)</w:t>
      </w:r>
      <w:r w:rsidR="000E7DFD" w:rsidRPr="004C04D7">
        <w:rPr>
          <w:rFonts w:ascii="Arial" w:hAnsi="Arial" w:cs="Arial"/>
        </w:rPr>
        <w:t xml:space="preserve"> </w:t>
      </w:r>
      <w:r w:rsidRPr="004C04D7">
        <w:rPr>
          <w:rFonts w:ascii="Arial" w:hAnsi="Arial" w:cs="Arial"/>
        </w:rPr>
        <w:t xml:space="preserve"> nie może przekraczać</w:t>
      </w:r>
      <w:r w:rsidR="00F62C00" w:rsidRPr="004C04D7">
        <w:rPr>
          <w:rFonts w:ascii="Arial" w:hAnsi="Arial" w:cs="Arial"/>
        </w:rPr>
        <w:t xml:space="preserve"> 2</w:t>
      </w:r>
      <w:r w:rsidR="003F1E5B" w:rsidRPr="004C04D7">
        <w:rPr>
          <w:rFonts w:ascii="Arial" w:hAnsi="Arial" w:cs="Arial"/>
        </w:rPr>
        <w:t>0</w:t>
      </w:r>
      <w:r w:rsidRPr="004C04D7">
        <w:rPr>
          <w:rFonts w:ascii="Arial" w:hAnsi="Arial" w:cs="Arial"/>
        </w:rPr>
        <w:t xml:space="preserve"> % wynagrodzenia brutto </w:t>
      </w:r>
      <w:r w:rsidR="0038786E">
        <w:rPr>
          <w:rFonts w:ascii="Arial" w:hAnsi="Arial" w:cs="Arial"/>
        </w:rPr>
        <w:t xml:space="preserve">za daną część </w:t>
      </w:r>
      <w:r w:rsidRPr="004C04D7">
        <w:rPr>
          <w:rFonts w:ascii="Arial" w:hAnsi="Arial" w:cs="Arial"/>
        </w:rPr>
        <w:t>określonego w § 5 ust. 1 umowy</w:t>
      </w:r>
      <w:r w:rsidR="00CE424B" w:rsidRPr="004C04D7">
        <w:rPr>
          <w:rFonts w:ascii="Arial" w:hAnsi="Arial" w:cs="Arial"/>
        </w:rPr>
        <w:t>.</w:t>
      </w:r>
    </w:p>
    <w:p w:rsidR="00086E4C" w:rsidRPr="00664679" w:rsidRDefault="00086E4C" w:rsidP="007A4010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64679">
        <w:rPr>
          <w:rFonts w:ascii="Arial" w:hAnsi="Arial" w:cs="Arial"/>
          <w:sz w:val="24"/>
          <w:szCs w:val="24"/>
        </w:rPr>
        <w:lastRenderedPageBreak/>
        <w:t xml:space="preserve">Zamawiający dopuszcza sumowanie kar umownych, przy czym łączna wysokość kar umownych nie może przekroczyć </w:t>
      </w:r>
      <w:r w:rsidR="00B40113">
        <w:rPr>
          <w:rFonts w:ascii="Arial" w:hAnsi="Arial" w:cs="Arial"/>
          <w:sz w:val="24"/>
          <w:szCs w:val="24"/>
        </w:rPr>
        <w:t>3</w:t>
      </w:r>
      <w:r w:rsidRPr="00664679">
        <w:rPr>
          <w:rFonts w:ascii="Arial" w:hAnsi="Arial" w:cs="Arial"/>
          <w:sz w:val="24"/>
          <w:szCs w:val="24"/>
        </w:rPr>
        <w:t>0 % wartości wynagrodzenia umownego brutto</w:t>
      </w:r>
      <w:r w:rsidR="0038786E">
        <w:rPr>
          <w:rFonts w:ascii="Arial" w:hAnsi="Arial" w:cs="Arial"/>
          <w:sz w:val="24"/>
          <w:szCs w:val="24"/>
        </w:rPr>
        <w:t xml:space="preserve"> danej części</w:t>
      </w:r>
      <w:r w:rsidR="00B40113">
        <w:rPr>
          <w:rFonts w:ascii="Arial" w:hAnsi="Arial" w:cs="Arial"/>
          <w:sz w:val="24"/>
          <w:szCs w:val="24"/>
        </w:rPr>
        <w:t>.</w:t>
      </w:r>
    </w:p>
    <w:p w:rsidR="00086E4C" w:rsidRPr="00863F16" w:rsidRDefault="00086E4C" w:rsidP="007A4010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863F16">
        <w:rPr>
          <w:rFonts w:ascii="Arial" w:hAnsi="Arial" w:cs="Arial"/>
          <w:sz w:val="24"/>
          <w:szCs w:val="24"/>
        </w:rPr>
        <w:t>Strony postanawiają, że mogą dochodzić odszkodowania uzupełniającego, przewyższającego kary umowne do pełnej wysokości poniesionej szkody.</w:t>
      </w:r>
    </w:p>
    <w:p w:rsidR="00086E4C" w:rsidRPr="004E64B5" w:rsidRDefault="00086E4C" w:rsidP="007A4010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863F16">
        <w:rPr>
          <w:rFonts w:ascii="Arial" w:hAnsi="Arial" w:cs="Arial"/>
          <w:sz w:val="24"/>
          <w:szCs w:val="24"/>
        </w:rPr>
        <w:t>Strony ustalają, że w razie naliczenia kar umownych zgodnie z ust.1 Zamawiający jest upoważniony do potrącenia kwoty tych kar z należności Wykonawcy</w:t>
      </w:r>
      <w:r w:rsidRPr="00863F16">
        <w:rPr>
          <w:rFonts w:ascii="Arial" w:hAnsi="Arial" w:cs="Arial"/>
          <w:i/>
          <w:sz w:val="24"/>
          <w:szCs w:val="24"/>
        </w:rPr>
        <w:t>.</w:t>
      </w:r>
    </w:p>
    <w:p w:rsidR="004C04D7" w:rsidRDefault="004C04D7" w:rsidP="005E27C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64679" w:rsidRPr="00664679" w:rsidRDefault="00664679" w:rsidP="005E27C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64679">
        <w:rPr>
          <w:rFonts w:ascii="Arial" w:hAnsi="Arial" w:cs="Arial"/>
          <w:b/>
          <w:sz w:val="24"/>
          <w:szCs w:val="24"/>
        </w:rPr>
        <w:t>V Zabezpieczenie należytego wykonania umowy</w:t>
      </w:r>
    </w:p>
    <w:p w:rsidR="005B1563" w:rsidRDefault="005B1563" w:rsidP="005E27CF">
      <w:pPr>
        <w:tabs>
          <w:tab w:val="left" w:pos="0"/>
        </w:tabs>
        <w:spacing w:after="0"/>
        <w:ind w:left="3540" w:firstLine="708"/>
        <w:jc w:val="both"/>
        <w:rPr>
          <w:rFonts w:ascii="Arial" w:hAnsi="Arial" w:cs="Arial"/>
          <w:b/>
          <w:sz w:val="24"/>
          <w:szCs w:val="24"/>
        </w:rPr>
      </w:pPr>
    </w:p>
    <w:p w:rsidR="00664679" w:rsidRPr="00664679" w:rsidRDefault="002E17C6" w:rsidP="005E27CF">
      <w:pPr>
        <w:tabs>
          <w:tab w:val="left" w:pos="0"/>
        </w:tabs>
        <w:spacing w:after="0"/>
        <w:ind w:left="3540"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§8</w:t>
      </w:r>
    </w:p>
    <w:p w:rsidR="00664679" w:rsidRPr="00692469" w:rsidRDefault="00664679" w:rsidP="007A4010">
      <w:pPr>
        <w:pStyle w:val="Akapitzlist"/>
        <w:numPr>
          <w:ilvl w:val="0"/>
          <w:numId w:val="15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64679">
        <w:rPr>
          <w:rFonts w:ascii="Arial" w:hAnsi="Arial" w:cs="Arial"/>
          <w:sz w:val="24"/>
          <w:szCs w:val="24"/>
        </w:rPr>
        <w:t>Do dnia wyznaczonego na  podpisanie umowy Wykonawca wniósł zabezpieczenie roszczenia z tytuły niewykonania lub nienależytego wykonania</w:t>
      </w:r>
      <w:r w:rsidR="00692469">
        <w:rPr>
          <w:rFonts w:ascii="Arial" w:hAnsi="Arial" w:cs="Arial"/>
          <w:sz w:val="24"/>
          <w:szCs w:val="24"/>
        </w:rPr>
        <w:t xml:space="preserve"> umowy </w:t>
      </w:r>
      <w:r w:rsidR="00B33178" w:rsidRPr="00692469">
        <w:rPr>
          <w:rFonts w:ascii="Arial" w:hAnsi="Arial" w:cs="Arial"/>
          <w:sz w:val="24"/>
          <w:szCs w:val="24"/>
        </w:rPr>
        <w:t xml:space="preserve">ZNWU </w:t>
      </w:r>
      <w:r w:rsidR="00692469">
        <w:rPr>
          <w:rFonts w:ascii="Arial" w:hAnsi="Arial" w:cs="Arial"/>
          <w:sz w:val="24"/>
          <w:szCs w:val="24"/>
        </w:rPr>
        <w:br/>
      </w:r>
      <w:r w:rsidR="00B33178" w:rsidRPr="00692469">
        <w:rPr>
          <w:rFonts w:ascii="Arial" w:hAnsi="Arial" w:cs="Arial"/>
          <w:sz w:val="24"/>
          <w:szCs w:val="24"/>
        </w:rPr>
        <w:t xml:space="preserve">w </w:t>
      </w:r>
      <w:r w:rsidR="00F62C00">
        <w:rPr>
          <w:rFonts w:ascii="Arial" w:hAnsi="Arial" w:cs="Arial"/>
          <w:sz w:val="24"/>
          <w:szCs w:val="24"/>
        </w:rPr>
        <w:t>wysokości …………….. zł. (5</w:t>
      </w:r>
      <w:r w:rsidRPr="00692469">
        <w:rPr>
          <w:rFonts w:ascii="Arial" w:hAnsi="Arial" w:cs="Arial"/>
          <w:sz w:val="24"/>
          <w:szCs w:val="24"/>
        </w:rPr>
        <w:t xml:space="preserve">% ceny oferty) </w:t>
      </w:r>
      <w:r w:rsidRPr="00692469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r w:rsidRPr="00692469">
        <w:rPr>
          <w:rFonts w:ascii="Arial" w:hAnsi="Arial" w:cs="Arial"/>
          <w:sz w:val="24"/>
          <w:szCs w:val="24"/>
        </w:rPr>
        <w:t>w formie …………………..</w:t>
      </w:r>
      <w:r w:rsidR="00A44C27" w:rsidRPr="00692469">
        <w:rPr>
          <w:rFonts w:ascii="Arial" w:hAnsi="Arial" w:cs="Arial"/>
          <w:sz w:val="24"/>
          <w:szCs w:val="24"/>
        </w:rPr>
        <w:t>,</w:t>
      </w:r>
      <w:r w:rsidRPr="00692469">
        <w:rPr>
          <w:rFonts w:ascii="Arial" w:hAnsi="Arial" w:cs="Arial"/>
          <w:sz w:val="24"/>
          <w:szCs w:val="24"/>
        </w:rPr>
        <w:t xml:space="preserve">  </w:t>
      </w:r>
    </w:p>
    <w:p w:rsidR="00692469" w:rsidRDefault="00664679" w:rsidP="007A4010">
      <w:pPr>
        <w:pStyle w:val="Akapitzlist"/>
        <w:numPr>
          <w:ilvl w:val="0"/>
          <w:numId w:val="15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92469">
        <w:rPr>
          <w:rFonts w:ascii="Arial" w:hAnsi="Arial" w:cs="Arial"/>
          <w:sz w:val="24"/>
          <w:szCs w:val="24"/>
        </w:rPr>
        <w:t xml:space="preserve">W przypadku wniesienia ZNWU w innej formie niż pieniądz, dokument gwarancyjny powinien mieć charakter bezwarunkowy i nieodwołalny (tj. zawierać zobowiązanie do wpłaty sumy po otrzymaniu pierwszego pisemnego żądania </w:t>
      </w:r>
      <w:r w:rsidR="00CE424B" w:rsidRPr="00692469">
        <w:rPr>
          <w:rFonts w:ascii="Arial" w:hAnsi="Arial" w:cs="Arial"/>
          <w:sz w:val="24"/>
          <w:szCs w:val="24"/>
        </w:rPr>
        <w:br/>
      </w:r>
      <w:r w:rsidRPr="00692469">
        <w:rPr>
          <w:rFonts w:ascii="Arial" w:hAnsi="Arial" w:cs="Arial"/>
          <w:sz w:val="24"/>
          <w:szCs w:val="24"/>
        </w:rPr>
        <w:t xml:space="preserve">i nie zawierać klauzuli o odwołalności) i posiadać termin ważności o 30 dni dłuższy </w:t>
      </w:r>
      <w:r w:rsidRPr="00692469">
        <w:rPr>
          <w:rFonts w:ascii="Arial" w:hAnsi="Arial" w:cs="Arial"/>
          <w:sz w:val="24"/>
          <w:szCs w:val="24"/>
        </w:rPr>
        <w:br/>
        <w:t>od planowanego umownego terminu zakończe</w:t>
      </w:r>
      <w:r w:rsidR="00692469">
        <w:rPr>
          <w:rFonts w:ascii="Arial" w:hAnsi="Arial" w:cs="Arial"/>
          <w:sz w:val="24"/>
          <w:szCs w:val="24"/>
        </w:rPr>
        <w:t>nia realizacji umowy.</w:t>
      </w:r>
    </w:p>
    <w:p w:rsidR="00664679" w:rsidRPr="00692469" w:rsidRDefault="00664679" w:rsidP="007A4010">
      <w:pPr>
        <w:pStyle w:val="Akapitzlist"/>
        <w:numPr>
          <w:ilvl w:val="0"/>
          <w:numId w:val="15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92469">
        <w:rPr>
          <w:rFonts w:ascii="Arial" w:hAnsi="Arial" w:cs="Arial"/>
          <w:sz w:val="24"/>
          <w:szCs w:val="24"/>
          <w:lang w:eastAsia="pl-PL"/>
        </w:rPr>
        <w:t>W przypadku wydłużenia umownego terminu wykonania umowy, Wykonawca zobowiązuje się dostarczyć nowy dokument obejmujący zmieniony okres realizacji umowy w dniu podpisania aneksu, pod rygorem potrącenia wymaganej kwoty z najbliższej faktury.</w:t>
      </w:r>
    </w:p>
    <w:p w:rsidR="00664679" w:rsidRPr="00664679" w:rsidRDefault="00664679" w:rsidP="007A4010">
      <w:pPr>
        <w:pStyle w:val="Akapitzlist"/>
        <w:numPr>
          <w:ilvl w:val="0"/>
          <w:numId w:val="15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64679">
        <w:rPr>
          <w:rFonts w:ascii="Arial" w:hAnsi="Arial" w:cs="Arial"/>
          <w:sz w:val="24"/>
          <w:szCs w:val="24"/>
        </w:rPr>
        <w:t xml:space="preserve">W przypadku podpisania aneksu o wydłużenie terminu zakończenia umowy </w:t>
      </w:r>
      <w:r w:rsidR="00F84B34">
        <w:rPr>
          <w:rFonts w:ascii="Arial" w:hAnsi="Arial" w:cs="Arial"/>
          <w:sz w:val="24"/>
          <w:szCs w:val="24"/>
        </w:rPr>
        <w:br/>
      </w:r>
      <w:r w:rsidRPr="00664679">
        <w:rPr>
          <w:rFonts w:ascii="Arial" w:hAnsi="Arial" w:cs="Arial"/>
          <w:sz w:val="24"/>
          <w:szCs w:val="24"/>
        </w:rPr>
        <w:t xml:space="preserve">w siedzibie Wykonawcy, aneks do umowy powinien wpłynąć </w:t>
      </w:r>
      <w:bookmarkStart w:id="0" w:name="_GoBack"/>
      <w:bookmarkEnd w:id="0"/>
      <w:r w:rsidRPr="00664679">
        <w:rPr>
          <w:rFonts w:ascii="Arial" w:hAnsi="Arial" w:cs="Arial"/>
          <w:sz w:val="24"/>
          <w:szCs w:val="24"/>
        </w:rPr>
        <w:t>do Zamawiającego wraz z dokumentem wydłużającym termin ZNWU  pod rygorem potrącenia kwoty ZNWU z faktury Wykonawcy.</w:t>
      </w:r>
    </w:p>
    <w:p w:rsidR="00664679" w:rsidRDefault="00664679" w:rsidP="007A4010">
      <w:pPr>
        <w:pStyle w:val="Akapitzlist"/>
        <w:numPr>
          <w:ilvl w:val="0"/>
          <w:numId w:val="15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64679">
        <w:rPr>
          <w:rFonts w:ascii="Arial" w:hAnsi="Arial" w:cs="Arial"/>
          <w:sz w:val="24"/>
          <w:szCs w:val="24"/>
        </w:rPr>
        <w:t xml:space="preserve">Wykonawca, który nie zrealizował terminowo przedmiotu umowy i nie uzyskał </w:t>
      </w:r>
      <w:r>
        <w:rPr>
          <w:rFonts w:ascii="Arial" w:hAnsi="Arial" w:cs="Arial"/>
          <w:sz w:val="24"/>
          <w:szCs w:val="24"/>
        </w:rPr>
        <w:br/>
      </w:r>
      <w:r w:rsidRPr="00664679">
        <w:rPr>
          <w:rFonts w:ascii="Arial" w:hAnsi="Arial" w:cs="Arial"/>
          <w:sz w:val="24"/>
          <w:szCs w:val="24"/>
        </w:rPr>
        <w:t xml:space="preserve">od Zamawiającego aneksu o jego wydłużeniu, zobowiązany jest zachowując ciągłość zabezpieczenia należytego wykonania przedmiotu umowy złożyć </w:t>
      </w:r>
      <w:r>
        <w:rPr>
          <w:rFonts w:ascii="Arial" w:hAnsi="Arial" w:cs="Arial"/>
          <w:sz w:val="24"/>
          <w:szCs w:val="24"/>
        </w:rPr>
        <w:br/>
      </w:r>
      <w:r w:rsidRPr="00664679">
        <w:rPr>
          <w:rFonts w:ascii="Arial" w:hAnsi="Arial" w:cs="Arial"/>
          <w:sz w:val="24"/>
          <w:szCs w:val="24"/>
        </w:rPr>
        <w:t>w siedzibie Zamawiającego dokument ZNWU z terminem ważności o 30 dni dłuższym od dnia przewidzianego terminu realizacji umowy pod rygorem potrącenia</w:t>
      </w:r>
      <w:r w:rsidR="0038786E">
        <w:rPr>
          <w:rFonts w:ascii="Arial" w:hAnsi="Arial" w:cs="Arial"/>
          <w:sz w:val="24"/>
          <w:szCs w:val="24"/>
        </w:rPr>
        <w:t xml:space="preserve"> kwoty ZNWU z faktury Wykonawcy lub zmiany formy zabezpieczenia w pieniądzu przez wypłatę kwoty z dotychczasowego zabezpieczenia – rzeczona wypłata nastąpi nie później niż w ostatnim dniu ważności dotychczasowego zabezpieczenia.</w:t>
      </w:r>
    </w:p>
    <w:p w:rsidR="00E502F7" w:rsidRDefault="00E502F7" w:rsidP="007A4010">
      <w:pPr>
        <w:pStyle w:val="Akapitzlist"/>
        <w:numPr>
          <w:ilvl w:val="0"/>
          <w:numId w:val="15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należytego wykonania umowy zabezpieczenie zostanie zwrócone lub zwolnione</w:t>
      </w:r>
      <w:r w:rsidR="00C665A5">
        <w:rPr>
          <w:rFonts w:ascii="Arial" w:hAnsi="Arial" w:cs="Arial"/>
          <w:sz w:val="24"/>
          <w:szCs w:val="24"/>
        </w:rPr>
        <w:t xml:space="preserve"> </w:t>
      </w:r>
      <w:r w:rsidRPr="00C665A5">
        <w:rPr>
          <w:rFonts w:ascii="Arial" w:hAnsi="Arial" w:cs="Arial"/>
          <w:sz w:val="24"/>
          <w:szCs w:val="24"/>
        </w:rPr>
        <w:t>w wysokości całkowitego zabezpieczenia umowy na podstawie protokołu końcowego odbioru prac objętych umow</w:t>
      </w:r>
      <w:r w:rsidR="00C665A5">
        <w:rPr>
          <w:rFonts w:ascii="Arial" w:hAnsi="Arial" w:cs="Arial"/>
          <w:sz w:val="24"/>
          <w:szCs w:val="24"/>
        </w:rPr>
        <w:t>ą</w:t>
      </w:r>
      <w:r w:rsidRPr="00C665A5">
        <w:rPr>
          <w:rFonts w:ascii="Arial" w:hAnsi="Arial" w:cs="Arial"/>
          <w:sz w:val="24"/>
          <w:szCs w:val="24"/>
        </w:rPr>
        <w:t xml:space="preserve"> w </w:t>
      </w:r>
      <w:r w:rsidR="00F92439" w:rsidRPr="00C665A5">
        <w:rPr>
          <w:rFonts w:ascii="Arial" w:hAnsi="Arial" w:cs="Arial"/>
          <w:sz w:val="24"/>
          <w:szCs w:val="24"/>
        </w:rPr>
        <w:t xml:space="preserve">ciągu 30 dni </w:t>
      </w:r>
      <w:r w:rsidR="00C665A5">
        <w:rPr>
          <w:rFonts w:ascii="Arial" w:hAnsi="Arial" w:cs="Arial"/>
          <w:sz w:val="24"/>
          <w:szCs w:val="24"/>
        </w:rPr>
        <w:br/>
      </w:r>
      <w:r w:rsidR="00F92439" w:rsidRPr="00C665A5">
        <w:rPr>
          <w:rFonts w:ascii="Arial" w:hAnsi="Arial" w:cs="Arial"/>
          <w:sz w:val="24"/>
          <w:szCs w:val="24"/>
        </w:rPr>
        <w:t>od jego podpisania.</w:t>
      </w:r>
    </w:p>
    <w:p w:rsidR="00C665A5" w:rsidRDefault="00C665A5" w:rsidP="00C665A5">
      <w:pPr>
        <w:pStyle w:val="Akapitzlist"/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38786E" w:rsidRDefault="0038786E" w:rsidP="00C665A5">
      <w:pPr>
        <w:pStyle w:val="Akapitzlist"/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38786E" w:rsidRDefault="0038786E" w:rsidP="00C665A5">
      <w:pPr>
        <w:pStyle w:val="Akapitzlist"/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38786E" w:rsidRPr="00C665A5" w:rsidRDefault="0038786E" w:rsidP="00C665A5">
      <w:pPr>
        <w:pStyle w:val="Akapitzlist"/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664679" w:rsidRPr="008A007B" w:rsidRDefault="00664679" w:rsidP="00B4011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A007B">
        <w:rPr>
          <w:rFonts w:ascii="Arial" w:hAnsi="Arial" w:cs="Arial"/>
          <w:b/>
          <w:sz w:val="24"/>
          <w:szCs w:val="24"/>
        </w:rPr>
        <w:lastRenderedPageBreak/>
        <w:t>VI Odstąpienie od umowy</w:t>
      </w:r>
    </w:p>
    <w:p w:rsidR="005B1563" w:rsidRPr="008A007B" w:rsidRDefault="005B1563" w:rsidP="00B401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64679" w:rsidRPr="008A007B" w:rsidRDefault="00664679" w:rsidP="00B401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A007B">
        <w:rPr>
          <w:rFonts w:ascii="Arial" w:hAnsi="Arial" w:cs="Arial"/>
          <w:b/>
          <w:sz w:val="24"/>
          <w:szCs w:val="24"/>
        </w:rPr>
        <w:t>§</w:t>
      </w:r>
      <w:r w:rsidR="00F92439">
        <w:rPr>
          <w:rFonts w:ascii="Arial" w:hAnsi="Arial" w:cs="Arial"/>
          <w:b/>
          <w:sz w:val="24"/>
          <w:szCs w:val="24"/>
        </w:rPr>
        <w:t>9</w:t>
      </w:r>
    </w:p>
    <w:p w:rsidR="00664679" w:rsidRPr="008A007B" w:rsidRDefault="00664679" w:rsidP="007A4010">
      <w:pPr>
        <w:pStyle w:val="Akapitzlist"/>
        <w:numPr>
          <w:ilvl w:val="0"/>
          <w:numId w:val="16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8A007B">
        <w:rPr>
          <w:rFonts w:ascii="Arial" w:hAnsi="Arial" w:cs="Arial"/>
          <w:sz w:val="24"/>
          <w:szCs w:val="24"/>
        </w:rPr>
        <w:t>Strony postanawiają, że oprócz przypadków przewidzianych przez ustawy: Prawo zamówień publicznych i Kodeks Cywilny, przysługuje Zamawiającemu prawo odstąpienia od umowy w poniższych przypadkach:</w:t>
      </w:r>
    </w:p>
    <w:p w:rsidR="00B40113" w:rsidRPr="00B40113" w:rsidRDefault="00B40113" w:rsidP="007A4010">
      <w:pPr>
        <w:pStyle w:val="Akapitzlist"/>
        <w:numPr>
          <w:ilvl w:val="0"/>
          <w:numId w:val="17"/>
        </w:numPr>
        <w:tabs>
          <w:tab w:val="left" w:pos="709"/>
          <w:tab w:val="left" w:pos="1134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8A007B">
        <w:rPr>
          <w:rFonts w:ascii="Arial" w:hAnsi="Arial" w:cs="Arial"/>
          <w:sz w:val="24"/>
          <w:szCs w:val="24"/>
        </w:rPr>
        <w:t xml:space="preserve">została ogłoszona upadłość lub rozwiązanie </w:t>
      </w:r>
      <w:r w:rsidRPr="00B40113">
        <w:rPr>
          <w:rFonts w:ascii="Arial" w:hAnsi="Arial" w:cs="Arial"/>
          <w:sz w:val="24"/>
          <w:szCs w:val="24"/>
        </w:rPr>
        <w:t>firmy Wykonawcy z wyjątkiem dobrowolności likwidacji w celu połączenia lub reorganizacji</w:t>
      </w:r>
      <w:r w:rsidR="00CE424B">
        <w:rPr>
          <w:rFonts w:ascii="Arial" w:hAnsi="Arial" w:cs="Arial"/>
          <w:sz w:val="24"/>
          <w:szCs w:val="24"/>
        </w:rPr>
        <w:t>,</w:t>
      </w:r>
    </w:p>
    <w:p w:rsidR="00664679" w:rsidRPr="00B40113" w:rsidRDefault="00664679" w:rsidP="007A4010">
      <w:pPr>
        <w:pStyle w:val="Akapitzlist"/>
        <w:numPr>
          <w:ilvl w:val="0"/>
          <w:numId w:val="17"/>
        </w:numPr>
        <w:tabs>
          <w:tab w:val="left" w:pos="709"/>
          <w:tab w:val="left" w:pos="1134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B40113">
        <w:rPr>
          <w:rFonts w:ascii="Arial" w:hAnsi="Arial" w:cs="Arial"/>
          <w:sz w:val="24"/>
          <w:szCs w:val="24"/>
        </w:rPr>
        <w:t>został wydany nakaz zajęcia majątku Wykonawcy,</w:t>
      </w:r>
    </w:p>
    <w:p w:rsidR="00664679" w:rsidRPr="00B40113" w:rsidRDefault="00664679" w:rsidP="007A4010">
      <w:pPr>
        <w:pStyle w:val="Akapitzlist"/>
        <w:numPr>
          <w:ilvl w:val="0"/>
          <w:numId w:val="17"/>
        </w:numPr>
        <w:tabs>
          <w:tab w:val="left" w:pos="709"/>
          <w:tab w:val="left" w:pos="1134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B40113">
        <w:rPr>
          <w:rFonts w:ascii="Arial" w:hAnsi="Arial" w:cs="Arial"/>
          <w:sz w:val="24"/>
          <w:szCs w:val="24"/>
        </w:rPr>
        <w:t>Wykonawca z własnej winy przerwał realizację usługi,</w:t>
      </w:r>
    </w:p>
    <w:p w:rsidR="00664679" w:rsidRDefault="00664679" w:rsidP="007A4010">
      <w:pPr>
        <w:pStyle w:val="Akapitzlist"/>
        <w:numPr>
          <w:ilvl w:val="0"/>
          <w:numId w:val="17"/>
        </w:numPr>
        <w:tabs>
          <w:tab w:val="left" w:pos="709"/>
          <w:tab w:val="left" w:pos="1134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B40113">
        <w:rPr>
          <w:rFonts w:ascii="Arial" w:hAnsi="Arial" w:cs="Arial"/>
          <w:sz w:val="24"/>
          <w:szCs w:val="24"/>
        </w:rPr>
        <w:t xml:space="preserve">Wykonawca bez uzasadnionych przyczyn nie rozpoczął realizacji usługi lub </w:t>
      </w:r>
      <w:r w:rsidR="00CE424B">
        <w:rPr>
          <w:rFonts w:ascii="Arial" w:hAnsi="Arial" w:cs="Arial"/>
          <w:sz w:val="24"/>
          <w:szCs w:val="24"/>
        </w:rPr>
        <w:br/>
      </w:r>
      <w:r w:rsidRPr="00B40113">
        <w:rPr>
          <w:rFonts w:ascii="Arial" w:hAnsi="Arial" w:cs="Arial"/>
          <w:sz w:val="24"/>
          <w:szCs w:val="24"/>
        </w:rPr>
        <w:t>nie kontynuuje ich pomimo dodatkowych wezwań Zamawiającego,</w:t>
      </w:r>
    </w:p>
    <w:p w:rsidR="00664679" w:rsidRPr="00B40113" w:rsidRDefault="00664679" w:rsidP="007A4010">
      <w:pPr>
        <w:pStyle w:val="Akapitzlist"/>
        <w:numPr>
          <w:ilvl w:val="0"/>
          <w:numId w:val="17"/>
        </w:numPr>
        <w:tabs>
          <w:tab w:val="left" w:pos="709"/>
          <w:tab w:val="left" w:pos="1134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B40113">
        <w:rPr>
          <w:rFonts w:ascii="Arial" w:hAnsi="Arial" w:cs="Arial"/>
          <w:sz w:val="24"/>
          <w:szCs w:val="24"/>
        </w:rPr>
        <w:t>Wykonawca wykonuje usługi niezgodnie z niniejszą umową,</w:t>
      </w:r>
    </w:p>
    <w:p w:rsidR="00664679" w:rsidRPr="00B40113" w:rsidRDefault="00664679" w:rsidP="007A4010">
      <w:pPr>
        <w:pStyle w:val="Akapitzlist"/>
        <w:numPr>
          <w:ilvl w:val="0"/>
          <w:numId w:val="17"/>
        </w:numPr>
        <w:tabs>
          <w:tab w:val="left" w:pos="709"/>
          <w:tab w:val="left" w:pos="1134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B40113">
        <w:rPr>
          <w:rFonts w:ascii="Arial" w:hAnsi="Arial" w:cs="Arial"/>
          <w:sz w:val="24"/>
          <w:szCs w:val="24"/>
        </w:rPr>
        <w:t>Wykonawca przy realizacji umowy jest zaangażowany w praktyki korupcyjne stwierdzone aktem oskarżenia,</w:t>
      </w:r>
    </w:p>
    <w:p w:rsidR="00664679" w:rsidRPr="006A5B89" w:rsidRDefault="005D72FE" w:rsidP="007A4010">
      <w:pPr>
        <w:pStyle w:val="Akapitzlist"/>
        <w:numPr>
          <w:ilvl w:val="0"/>
          <w:numId w:val="17"/>
        </w:numPr>
        <w:tabs>
          <w:tab w:val="left" w:pos="709"/>
          <w:tab w:val="left" w:pos="1134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jeśli wysokość kar umownych</w:t>
      </w:r>
      <w:r w:rsidR="00664679" w:rsidRPr="00B40113">
        <w:rPr>
          <w:rFonts w:ascii="Arial" w:hAnsi="Arial" w:cs="Arial"/>
          <w:sz w:val="24"/>
          <w:szCs w:val="24"/>
        </w:rPr>
        <w:t xml:space="preserve">, naliczonych w trakcie realizacji </w:t>
      </w:r>
      <w:r w:rsidR="00664679" w:rsidRPr="006A5B89">
        <w:rPr>
          <w:rFonts w:ascii="Arial" w:hAnsi="Arial" w:cs="Arial"/>
          <w:sz w:val="24"/>
          <w:szCs w:val="24"/>
        </w:rPr>
        <w:t xml:space="preserve">umowy przekroczy </w:t>
      </w:r>
      <w:r w:rsidR="00626283" w:rsidRPr="00626283">
        <w:rPr>
          <w:rFonts w:ascii="Arial" w:hAnsi="Arial" w:cs="Arial"/>
          <w:sz w:val="24"/>
          <w:szCs w:val="24"/>
        </w:rPr>
        <w:t>3</w:t>
      </w:r>
      <w:r w:rsidRPr="00626283">
        <w:rPr>
          <w:rFonts w:ascii="Arial" w:hAnsi="Arial" w:cs="Arial"/>
          <w:sz w:val="24"/>
          <w:szCs w:val="24"/>
        </w:rPr>
        <w:t>0</w:t>
      </w:r>
      <w:r w:rsidR="00664679" w:rsidRPr="00626283">
        <w:rPr>
          <w:rFonts w:ascii="Arial" w:hAnsi="Arial" w:cs="Arial"/>
          <w:sz w:val="24"/>
          <w:szCs w:val="24"/>
        </w:rPr>
        <w:t xml:space="preserve"> %</w:t>
      </w:r>
      <w:r w:rsidR="00664679" w:rsidRPr="005D72FE">
        <w:rPr>
          <w:rFonts w:ascii="Arial" w:hAnsi="Arial" w:cs="Arial"/>
          <w:color w:val="FF0000"/>
          <w:sz w:val="24"/>
          <w:szCs w:val="24"/>
        </w:rPr>
        <w:t xml:space="preserve"> </w:t>
      </w:r>
      <w:r w:rsidR="00664679" w:rsidRPr="006A5B89">
        <w:rPr>
          <w:rFonts w:ascii="Arial" w:hAnsi="Arial" w:cs="Arial"/>
          <w:sz w:val="24"/>
          <w:szCs w:val="24"/>
        </w:rPr>
        <w:t>wartośc</w:t>
      </w:r>
      <w:r w:rsidR="00B40113" w:rsidRPr="006A5B89">
        <w:rPr>
          <w:rFonts w:ascii="Arial" w:hAnsi="Arial" w:cs="Arial"/>
          <w:sz w:val="24"/>
          <w:szCs w:val="24"/>
        </w:rPr>
        <w:t>i wynagrodzenia um</w:t>
      </w:r>
      <w:r w:rsidR="00664679" w:rsidRPr="006A5B89">
        <w:rPr>
          <w:rFonts w:ascii="Arial" w:hAnsi="Arial" w:cs="Arial"/>
          <w:sz w:val="24"/>
          <w:szCs w:val="24"/>
        </w:rPr>
        <w:t>ownego brutto.</w:t>
      </w:r>
    </w:p>
    <w:p w:rsidR="00B40113" w:rsidRPr="00B40113" w:rsidRDefault="00664679" w:rsidP="007A4010">
      <w:pPr>
        <w:pStyle w:val="Akapitzlist"/>
        <w:numPr>
          <w:ilvl w:val="0"/>
          <w:numId w:val="16"/>
        </w:numPr>
        <w:tabs>
          <w:tab w:val="left" w:pos="1134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B40113">
        <w:rPr>
          <w:rFonts w:ascii="Arial" w:hAnsi="Arial" w:cs="Arial"/>
          <w:sz w:val="24"/>
          <w:szCs w:val="24"/>
        </w:rPr>
        <w:t xml:space="preserve">Zamawiającemu przysługuje prawo odstąpienia od umowy w przypadku, </w:t>
      </w:r>
      <w:r w:rsidR="006A5B89">
        <w:rPr>
          <w:rFonts w:ascii="Arial" w:hAnsi="Arial" w:cs="Arial"/>
          <w:sz w:val="24"/>
          <w:szCs w:val="24"/>
        </w:rPr>
        <w:br/>
      </w:r>
      <w:r w:rsidRPr="00B40113">
        <w:rPr>
          <w:rFonts w:ascii="Arial" w:hAnsi="Arial" w:cs="Arial"/>
          <w:sz w:val="24"/>
          <w:szCs w:val="24"/>
        </w:rPr>
        <w:t xml:space="preserve">gdy wystąpią istotne zmiany okoliczności powodujące, że wykonanie umowy </w:t>
      </w:r>
      <w:r w:rsidR="005D72FE">
        <w:rPr>
          <w:rFonts w:ascii="Arial" w:hAnsi="Arial" w:cs="Arial"/>
          <w:sz w:val="24"/>
          <w:szCs w:val="24"/>
        </w:rPr>
        <w:br/>
      </w:r>
      <w:r w:rsidRPr="00B40113">
        <w:rPr>
          <w:rFonts w:ascii="Arial" w:hAnsi="Arial" w:cs="Arial"/>
          <w:sz w:val="24"/>
          <w:szCs w:val="24"/>
        </w:rPr>
        <w:t xml:space="preserve">nie leży w interesie publicznym, czego nie można było przewidzieć w chwili zawarcia umowy lub dalsze wykonywanie umowy może zagrozić </w:t>
      </w:r>
      <w:r w:rsidR="004E5DFC">
        <w:rPr>
          <w:rFonts w:ascii="Arial" w:hAnsi="Arial" w:cs="Arial"/>
          <w:sz w:val="24"/>
          <w:szCs w:val="24"/>
        </w:rPr>
        <w:t>podsta</w:t>
      </w:r>
      <w:r w:rsidR="00626283">
        <w:rPr>
          <w:rFonts w:ascii="Arial" w:hAnsi="Arial" w:cs="Arial"/>
          <w:sz w:val="24"/>
          <w:szCs w:val="24"/>
        </w:rPr>
        <w:t>wowemu</w:t>
      </w:r>
      <w:r w:rsidRPr="00B40113">
        <w:rPr>
          <w:rFonts w:ascii="Arial" w:hAnsi="Arial" w:cs="Arial"/>
          <w:sz w:val="24"/>
          <w:szCs w:val="24"/>
        </w:rPr>
        <w:t xml:space="preserve"> interesowi bezpieczeństwa państwa lub bezpieczeństwu publicznemu,</w:t>
      </w:r>
      <w:r w:rsidR="00B40113" w:rsidRPr="00B40113">
        <w:rPr>
          <w:rFonts w:ascii="Arial" w:hAnsi="Arial" w:cs="Arial"/>
          <w:sz w:val="24"/>
          <w:szCs w:val="24"/>
        </w:rPr>
        <w:t xml:space="preserve"> </w:t>
      </w:r>
      <w:r w:rsidRPr="00B40113">
        <w:rPr>
          <w:rFonts w:ascii="Arial" w:hAnsi="Arial" w:cs="Arial"/>
          <w:sz w:val="24"/>
          <w:szCs w:val="24"/>
        </w:rPr>
        <w:t>Zamawiający może odstąpić od umowy w terminie 30 dni od powzięcia wiadomości o powyższych okolicznościach</w:t>
      </w:r>
      <w:r w:rsidR="00CE424B">
        <w:rPr>
          <w:rFonts w:ascii="Arial" w:hAnsi="Arial" w:cs="Arial"/>
          <w:sz w:val="24"/>
          <w:szCs w:val="24"/>
        </w:rPr>
        <w:t>.</w:t>
      </w:r>
      <w:r w:rsidRPr="00B40113">
        <w:rPr>
          <w:rFonts w:ascii="Arial" w:hAnsi="Arial" w:cs="Arial"/>
          <w:sz w:val="24"/>
          <w:szCs w:val="24"/>
        </w:rPr>
        <w:t xml:space="preserve"> </w:t>
      </w:r>
    </w:p>
    <w:p w:rsidR="00B40113" w:rsidRPr="006A5B89" w:rsidRDefault="00B40113" w:rsidP="007A4010">
      <w:pPr>
        <w:pStyle w:val="Akapitzlist"/>
        <w:numPr>
          <w:ilvl w:val="0"/>
          <w:numId w:val="16"/>
        </w:numPr>
        <w:tabs>
          <w:tab w:val="left" w:pos="1134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sz w:val="24"/>
          <w:szCs w:val="24"/>
        </w:rPr>
        <w:t xml:space="preserve">Odstąpienie od umowy w wypadku określonym w ust. 1 powinno nastąpić </w:t>
      </w:r>
      <w:r w:rsidR="00BC7E0D">
        <w:rPr>
          <w:rFonts w:ascii="Arial" w:hAnsi="Arial" w:cs="Arial"/>
          <w:sz w:val="24"/>
          <w:szCs w:val="24"/>
        </w:rPr>
        <w:br/>
      </w:r>
      <w:r w:rsidRPr="006A5B89">
        <w:rPr>
          <w:rFonts w:ascii="Arial" w:hAnsi="Arial" w:cs="Arial"/>
          <w:sz w:val="24"/>
          <w:szCs w:val="24"/>
        </w:rPr>
        <w:t xml:space="preserve">w terminie </w:t>
      </w:r>
      <w:r w:rsidR="00E105A3">
        <w:rPr>
          <w:rFonts w:ascii="Arial" w:hAnsi="Arial" w:cs="Arial"/>
          <w:sz w:val="24"/>
          <w:szCs w:val="24"/>
        </w:rPr>
        <w:t>6</w:t>
      </w:r>
      <w:r w:rsidRPr="006A5B89">
        <w:rPr>
          <w:rFonts w:ascii="Arial" w:hAnsi="Arial" w:cs="Arial"/>
          <w:sz w:val="24"/>
          <w:szCs w:val="24"/>
        </w:rPr>
        <w:t xml:space="preserve">0 dni od powzięcia wiadomości o powyższych okolicznościach </w:t>
      </w:r>
      <w:r w:rsidR="006A5B89">
        <w:rPr>
          <w:rFonts w:ascii="Arial" w:hAnsi="Arial" w:cs="Arial"/>
          <w:sz w:val="24"/>
          <w:szCs w:val="24"/>
        </w:rPr>
        <w:br/>
      </w:r>
      <w:r w:rsidRPr="006A5B89">
        <w:rPr>
          <w:rFonts w:ascii="Arial" w:hAnsi="Arial" w:cs="Arial"/>
          <w:sz w:val="24"/>
          <w:szCs w:val="24"/>
        </w:rPr>
        <w:t>i nie później niż do umownego terminu realizacji określonego w § 3 ust.1</w:t>
      </w:r>
      <w:r w:rsidR="006A5B89">
        <w:rPr>
          <w:rFonts w:ascii="Arial" w:hAnsi="Arial" w:cs="Arial"/>
          <w:sz w:val="24"/>
          <w:szCs w:val="24"/>
        </w:rPr>
        <w:t>.</w:t>
      </w:r>
      <w:r w:rsidRPr="006A5B89">
        <w:rPr>
          <w:rFonts w:ascii="Arial" w:hAnsi="Arial" w:cs="Arial"/>
          <w:sz w:val="24"/>
          <w:szCs w:val="24"/>
        </w:rPr>
        <w:t xml:space="preserve"> </w:t>
      </w:r>
    </w:p>
    <w:p w:rsidR="00664679" w:rsidRPr="00B40113" w:rsidRDefault="00664679" w:rsidP="007A4010">
      <w:pPr>
        <w:pStyle w:val="Akapitzlist"/>
        <w:numPr>
          <w:ilvl w:val="0"/>
          <w:numId w:val="16"/>
        </w:numPr>
        <w:tabs>
          <w:tab w:val="left" w:pos="1134"/>
        </w:tabs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0113">
        <w:rPr>
          <w:rFonts w:ascii="Arial" w:hAnsi="Arial" w:cs="Arial"/>
          <w:sz w:val="24"/>
          <w:szCs w:val="24"/>
        </w:rPr>
        <w:t xml:space="preserve">W przypadku odstąpienia od umowy przez jedną ze stron Wykonawca </w:t>
      </w:r>
      <w:r w:rsidR="006A5B89">
        <w:rPr>
          <w:rFonts w:ascii="Arial" w:hAnsi="Arial" w:cs="Arial"/>
          <w:sz w:val="24"/>
          <w:szCs w:val="24"/>
        </w:rPr>
        <w:br/>
      </w:r>
      <w:r w:rsidRPr="00B40113">
        <w:rPr>
          <w:rFonts w:ascii="Arial" w:hAnsi="Arial" w:cs="Arial"/>
          <w:sz w:val="24"/>
          <w:szCs w:val="24"/>
        </w:rPr>
        <w:t xml:space="preserve">ma </w:t>
      </w:r>
      <w:r w:rsidR="005D72FE">
        <w:rPr>
          <w:rFonts w:ascii="Arial" w:hAnsi="Arial" w:cs="Arial"/>
          <w:sz w:val="24"/>
          <w:szCs w:val="24"/>
        </w:rPr>
        <w:t>obowiązek wstrzymania realizacji</w:t>
      </w:r>
      <w:r w:rsidRPr="00B40113">
        <w:rPr>
          <w:rFonts w:ascii="Arial" w:hAnsi="Arial" w:cs="Arial"/>
          <w:sz w:val="24"/>
          <w:szCs w:val="24"/>
        </w:rPr>
        <w:t xml:space="preserve"> usługi w trybie natychmiastowym.</w:t>
      </w:r>
    </w:p>
    <w:p w:rsidR="00664679" w:rsidRPr="00B40113" w:rsidRDefault="00664679" w:rsidP="007A4010">
      <w:pPr>
        <w:pStyle w:val="Akapitzlist"/>
        <w:numPr>
          <w:ilvl w:val="0"/>
          <w:numId w:val="16"/>
        </w:numPr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0113">
        <w:rPr>
          <w:rFonts w:ascii="Arial" w:hAnsi="Arial" w:cs="Arial"/>
          <w:sz w:val="24"/>
          <w:szCs w:val="24"/>
        </w:rPr>
        <w:t>W przypadku odstąpienia od umowy, Wykonawca może żądać jedynie wynagrodzenia za część umowy wykonaną do daty odstąpienia od umowy — naliczonego zgodnie z Formularzem Cenowym</w:t>
      </w:r>
      <w:r w:rsidR="003128A4">
        <w:rPr>
          <w:rFonts w:ascii="Arial" w:hAnsi="Arial" w:cs="Arial"/>
          <w:sz w:val="24"/>
          <w:szCs w:val="24"/>
        </w:rPr>
        <w:t xml:space="preserve">, stanowiącym </w:t>
      </w:r>
      <w:r w:rsidR="003128A4" w:rsidRPr="003128A4">
        <w:rPr>
          <w:rFonts w:ascii="Arial" w:hAnsi="Arial" w:cs="Arial"/>
          <w:b/>
          <w:sz w:val="24"/>
          <w:szCs w:val="24"/>
        </w:rPr>
        <w:t>załącznik nr 2</w:t>
      </w:r>
      <w:r w:rsidR="003128A4">
        <w:rPr>
          <w:rFonts w:ascii="Arial" w:hAnsi="Arial" w:cs="Arial"/>
          <w:sz w:val="24"/>
          <w:szCs w:val="24"/>
        </w:rPr>
        <w:t xml:space="preserve"> </w:t>
      </w:r>
      <w:r w:rsidR="003128A4">
        <w:rPr>
          <w:rFonts w:ascii="Arial" w:hAnsi="Arial" w:cs="Arial"/>
          <w:sz w:val="24"/>
          <w:szCs w:val="24"/>
        </w:rPr>
        <w:br/>
        <w:t>do umowy</w:t>
      </w:r>
      <w:r w:rsidRPr="00B40113">
        <w:rPr>
          <w:rFonts w:ascii="Arial" w:hAnsi="Arial" w:cs="Arial"/>
          <w:sz w:val="24"/>
          <w:szCs w:val="24"/>
        </w:rPr>
        <w:t>.</w:t>
      </w:r>
    </w:p>
    <w:p w:rsidR="00664679" w:rsidRPr="00B40113" w:rsidRDefault="00664679" w:rsidP="007A4010">
      <w:pPr>
        <w:pStyle w:val="Akapitzlist"/>
        <w:numPr>
          <w:ilvl w:val="0"/>
          <w:numId w:val="16"/>
        </w:numPr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0113">
        <w:rPr>
          <w:rFonts w:ascii="Arial" w:hAnsi="Arial" w:cs="Arial"/>
          <w:sz w:val="24"/>
          <w:szCs w:val="24"/>
        </w:rPr>
        <w:t>W przypadku dostarczenia zabezpieczenia należytego wykonania umowy (ZNWU) niezgodnego lub fałszywego Zamawiający rozwiąże umowę w trybie natychmiastowym z winy Wykonawcy.</w:t>
      </w:r>
    </w:p>
    <w:p w:rsidR="00123D34" w:rsidRDefault="00123D34" w:rsidP="005E27CF">
      <w:pPr>
        <w:spacing w:after="0" w:line="240" w:lineRule="auto"/>
        <w:ind w:left="2124" w:firstLine="708"/>
        <w:rPr>
          <w:rFonts w:ascii="Times New Roman" w:eastAsia="Verdana" w:hAnsi="Times New Roman" w:cs="Times New Roman"/>
          <w:b/>
          <w:sz w:val="24"/>
          <w:szCs w:val="24"/>
        </w:rPr>
      </w:pPr>
    </w:p>
    <w:p w:rsidR="005E27CF" w:rsidRPr="006A5B89" w:rsidRDefault="005E27CF" w:rsidP="006A5B89">
      <w:pPr>
        <w:spacing w:after="0"/>
        <w:ind w:left="2124" w:firstLine="708"/>
        <w:rPr>
          <w:rFonts w:ascii="Arial" w:hAnsi="Arial" w:cs="Arial"/>
          <w:sz w:val="24"/>
          <w:szCs w:val="24"/>
        </w:rPr>
      </w:pPr>
      <w:r w:rsidRPr="006A5B89">
        <w:rPr>
          <w:rFonts w:ascii="Arial" w:eastAsia="Verdana" w:hAnsi="Arial" w:cs="Arial"/>
          <w:b/>
          <w:sz w:val="24"/>
          <w:szCs w:val="24"/>
        </w:rPr>
        <w:t xml:space="preserve">    </w:t>
      </w:r>
      <w:r w:rsidRPr="006A5B89">
        <w:rPr>
          <w:rFonts w:ascii="Arial" w:hAnsi="Arial" w:cs="Arial"/>
          <w:b/>
          <w:sz w:val="24"/>
          <w:szCs w:val="24"/>
        </w:rPr>
        <w:t>VII Podwykonawstwo</w:t>
      </w:r>
    </w:p>
    <w:p w:rsidR="005B1563" w:rsidRDefault="005B1563" w:rsidP="006A5B89">
      <w:pPr>
        <w:spacing w:after="0"/>
        <w:ind w:left="4248"/>
        <w:jc w:val="both"/>
        <w:rPr>
          <w:rFonts w:ascii="Arial" w:hAnsi="Arial" w:cs="Arial"/>
          <w:b/>
          <w:sz w:val="24"/>
          <w:szCs w:val="24"/>
        </w:rPr>
      </w:pPr>
    </w:p>
    <w:p w:rsidR="005E27CF" w:rsidRPr="006A5B89" w:rsidRDefault="005E27CF" w:rsidP="006A5B89">
      <w:pPr>
        <w:spacing w:after="0"/>
        <w:ind w:left="4248"/>
        <w:jc w:val="both"/>
        <w:rPr>
          <w:rFonts w:ascii="Arial" w:hAnsi="Arial" w:cs="Arial"/>
          <w:b/>
          <w:sz w:val="24"/>
          <w:szCs w:val="24"/>
        </w:rPr>
      </w:pPr>
      <w:r w:rsidRPr="006A5B89">
        <w:rPr>
          <w:rFonts w:ascii="Arial" w:hAnsi="Arial" w:cs="Arial"/>
          <w:b/>
          <w:sz w:val="24"/>
          <w:szCs w:val="24"/>
        </w:rPr>
        <w:t>§1</w:t>
      </w:r>
      <w:r w:rsidR="00F92439">
        <w:rPr>
          <w:rFonts w:ascii="Arial" w:hAnsi="Arial" w:cs="Arial"/>
          <w:b/>
          <w:sz w:val="24"/>
          <w:szCs w:val="24"/>
        </w:rPr>
        <w:t>0</w:t>
      </w:r>
    </w:p>
    <w:p w:rsidR="005E27CF" w:rsidRDefault="005E27CF" w:rsidP="007A4010">
      <w:pPr>
        <w:pStyle w:val="Akapitzlist"/>
        <w:numPr>
          <w:ilvl w:val="0"/>
          <w:numId w:val="18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sz w:val="24"/>
          <w:szCs w:val="24"/>
        </w:rPr>
        <w:t>Wykonanie zamówienia przy pomocy podwykonawców może odbywać się wyłącznie za pisemną zgodą Zamawiającego</w:t>
      </w:r>
      <w:r w:rsidR="00F62C00">
        <w:rPr>
          <w:rFonts w:ascii="Arial" w:hAnsi="Arial" w:cs="Arial"/>
          <w:sz w:val="24"/>
          <w:szCs w:val="24"/>
        </w:rPr>
        <w:t xml:space="preserve"> </w:t>
      </w:r>
      <w:r w:rsidR="004D3317">
        <w:rPr>
          <w:rFonts w:ascii="Arial" w:hAnsi="Arial" w:cs="Arial"/>
          <w:sz w:val="24"/>
          <w:szCs w:val="24"/>
        </w:rPr>
        <w:t>bez konieczności zawierania aneksu do umowy</w:t>
      </w:r>
      <w:r w:rsidR="00F62C00" w:rsidRPr="006A5B89">
        <w:rPr>
          <w:rFonts w:ascii="Arial" w:hAnsi="Arial" w:cs="Arial"/>
          <w:sz w:val="24"/>
          <w:szCs w:val="24"/>
        </w:rPr>
        <w:t xml:space="preserve"> </w:t>
      </w:r>
      <w:r w:rsidR="00F62C00" w:rsidRPr="00264EBC">
        <w:rPr>
          <w:rFonts w:ascii="Arial" w:hAnsi="Arial" w:cs="Arial"/>
          <w:sz w:val="24"/>
          <w:szCs w:val="24"/>
        </w:rPr>
        <w:t xml:space="preserve">i tylko w zakresie części zamówienia nie wskazanych przez </w:t>
      </w:r>
      <w:r w:rsidR="00F62C00" w:rsidRPr="00264EBC">
        <w:rPr>
          <w:rFonts w:ascii="Arial" w:hAnsi="Arial" w:cs="Arial"/>
          <w:sz w:val="24"/>
          <w:szCs w:val="24"/>
        </w:rPr>
        <w:lastRenderedPageBreak/>
        <w:t>Zamawiającego do osobistego wykonania przez Wykonawcę kluczowych części zamówienia na usługę</w:t>
      </w:r>
      <w:r w:rsidR="00264EBC">
        <w:rPr>
          <w:rFonts w:ascii="Arial" w:hAnsi="Arial" w:cs="Arial"/>
          <w:sz w:val="24"/>
          <w:szCs w:val="24"/>
        </w:rPr>
        <w:t>.</w:t>
      </w:r>
    </w:p>
    <w:p w:rsidR="00C03208" w:rsidRDefault="00C03208" w:rsidP="007A4010">
      <w:pPr>
        <w:pStyle w:val="Akapitzlist"/>
        <w:numPr>
          <w:ilvl w:val="0"/>
          <w:numId w:val="18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Podwykonawca winien spełniać wymagania dotyczące Ochrony Informacji Niejawnych w zakresie szczegółowo określonym w umowie z Wykonawcą.</w:t>
      </w:r>
    </w:p>
    <w:p w:rsidR="000A765E" w:rsidRPr="000A765E" w:rsidRDefault="00C169A0" w:rsidP="00842DFE">
      <w:pPr>
        <w:pStyle w:val="Akapitzlist"/>
        <w:numPr>
          <w:ilvl w:val="0"/>
          <w:numId w:val="18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A765E">
        <w:rPr>
          <w:rFonts w:ascii="Arial" w:hAnsi="Arial" w:cs="Arial"/>
          <w:sz w:val="24"/>
        </w:rPr>
        <w:t xml:space="preserve">Zamawiający zastrzega obowiązek osobistego wykonania przez Wykonawcę </w:t>
      </w:r>
      <w:r w:rsidR="00264EBC" w:rsidRPr="000A765E">
        <w:rPr>
          <w:rFonts w:ascii="Arial" w:hAnsi="Arial" w:cs="Arial"/>
          <w:sz w:val="24"/>
        </w:rPr>
        <w:t xml:space="preserve">kluczowych części zamówienia tj. opracowania projektu planu remediacji oraz </w:t>
      </w:r>
      <w:r w:rsidR="000A765E" w:rsidRPr="000A765E">
        <w:rPr>
          <w:rFonts w:ascii="Arial" w:hAnsi="Arial" w:cs="Arial"/>
          <w:sz w:val="24"/>
        </w:rPr>
        <w:t>nadzoru nad poborem prób w ramach monitoringu.</w:t>
      </w:r>
      <w:r w:rsidR="000A765E" w:rsidRPr="000A765E">
        <w:rPr>
          <w:rFonts w:ascii="Arial" w:hAnsi="Arial" w:cs="Arial"/>
          <w:color w:val="FF0000"/>
          <w:sz w:val="24"/>
        </w:rPr>
        <w:t xml:space="preserve"> </w:t>
      </w:r>
    </w:p>
    <w:p w:rsidR="005E27CF" w:rsidRPr="000A765E" w:rsidRDefault="000A765E" w:rsidP="00842DFE">
      <w:pPr>
        <w:pStyle w:val="Akapitzlist"/>
        <w:numPr>
          <w:ilvl w:val="0"/>
          <w:numId w:val="18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A765E">
        <w:rPr>
          <w:rFonts w:ascii="Arial" w:hAnsi="Arial" w:cs="Arial"/>
          <w:sz w:val="24"/>
        </w:rPr>
        <w:t>W</w:t>
      </w:r>
      <w:r w:rsidR="005E27CF" w:rsidRPr="000A765E">
        <w:rPr>
          <w:rFonts w:ascii="Arial" w:hAnsi="Arial" w:cs="Arial"/>
          <w:sz w:val="24"/>
          <w:szCs w:val="24"/>
        </w:rPr>
        <w:t xml:space="preserve">ykonawca zamierza powierzyć wyszczególnionym podwykonawcom następujące </w:t>
      </w:r>
      <w:r w:rsidR="001F0083" w:rsidRPr="000A765E">
        <w:rPr>
          <w:rFonts w:ascii="Arial" w:hAnsi="Arial" w:cs="Arial"/>
          <w:sz w:val="24"/>
          <w:szCs w:val="24"/>
        </w:rPr>
        <w:t>części zamówienia ………………………</w:t>
      </w:r>
      <w:r w:rsidR="005E27CF" w:rsidRPr="000A765E">
        <w:rPr>
          <w:rFonts w:ascii="Arial" w:hAnsi="Arial" w:cs="Arial"/>
          <w:sz w:val="24"/>
          <w:szCs w:val="24"/>
        </w:rPr>
        <w:t xml:space="preserve"> </w:t>
      </w:r>
      <w:r w:rsidR="005E27CF" w:rsidRPr="000A765E">
        <w:rPr>
          <w:rFonts w:ascii="Arial" w:hAnsi="Arial" w:cs="Arial"/>
          <w:b/>
          <w:sz w:val="24"/>
          <w:szCs w:val="24"/>
        </w:rPr>
        <w:t xml:space="preserve">(załącznik nr </w:t>
      </w:r>
      <w:r w:rsidR="00F92439" w:rsidRPr="000A765E">
        <w:rPr>
          <w:rFonts w:ascii="Arial" w:hAnsi="Arial" w:cs="Arial"/>
          <w:b/>
          <w:sz w:val="24"/>
          <w:szCs w:val="24"/>
        </w:rPr>
        <w:t>6</w:t>
      </w:r>
      <w:r w:rsidR="005E27CF" w:rsidRPr="000A765E">
        <w:rPr>
          <w:rFonts w:ascii="Arial" w:hAnsi="Arial" w:cs="Arial"/>
          <w:b/>
          <w:sz w:val="24"/>
          <w:szCs w:val="24"/>
        </w:rPr>
        <w:t xml:space="preserve"> </w:t>
      </w:r>
      <w:r w:rsidR="005E27CF" w:rsidRPr="000A765E">
        <w:rPr>
          <w:rFonts w:ascii="Arial" w:hAnsi="Arial" w:cs="Arial"/>
          <w:sz w:val="24"/>
          <w:szCs w:val="24"/>
        </w:rPr>
        <w:t>do umowy).</w:t>
      </w:r>
    </w:p>
    <w:p w:rsidR="005E27CF" w:rsidRPr="006A5B89" w:rsidRDefault="005E27CF" w:rsidP="007A4010">
      <w:pPr>
        <w:pStyle w:val="Akapitzlist"/>
        <w:numPr>
          <w:ilvl w:val="0"/>
          <w:numId w:val="18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sz w:val="24"/>
          <w:szCs w:val="24"/>
        </w:rPr>
        <w:t xml:space="preserve">Jeżeli zmiana albo rezygnacja z podwykonawcy dotyczy podmiotu, na którego zasoby wykonawca powoływał się, na zasadach określonych w art. </w:t>
      </w:r>
      <w:r w:rsidR="0025313C">
        <w:rPr>
          <w:rFonts w:ascii="Arial" w:hAnsi="Arial" w:cs="Arial"/>
          <w:sz w:val="24"/>
          <w:szCs w:val="24"/>
        </w:rPr>
        <w:t xml:space="preserve">118 ustawy PZP, </w:t>
      </w:r>
      <w:r w:rsidRPr="006A5B89">
        <w:rPr>
          <w:rFonts w:ascii="Arial" w:hAnsi="Arial" w:cs="Arial"/>
          <w:sz w:val="24"/>
          <w:szCs w:val="24"/>
        </w:rPr>
        <w:t xml:space="preserve">w celu wykazania spełniania warunków udziału w postępowaniu lub kryteriów selekcji, wykonawca jest obowiązany wykazać zamawiającemu, że proponowany inny podwykonawca lub wykonawca samodzielnie spełnia je w stopniu nie mniejszym niż podwykonawca, na którego zasoby wykonawca powoływał się </w:t>
      </w:r>
      <w:r w:rsidR="007F3D63">
        <w:rPr>
          <w:rFonts w:ascii="Arial" w:hAnsi="Arial" w:cs="Arial"/>
          <w:sz w:val="24"/>
          <w:szCs w:val="24"/>
        </w:rPr>
        <w:br/>
      </w:r>
      <w:r w:rsidRPr="006A5B89">
        <w:rPr>
          <w:rFonts w:ascii="Arial" w:hAnsi="Arial" w:cs="Arial"/>
          <w:sz w:val="24"/>
          <w:szCs w:val="24"/>
        </w:rPr>
        <w:t>w trakcie postępowania o udzielenie zamówienia.</w:t>
      </w:r>
    </w:p>
    <w:p w:rsidR="005E27CF" w:rsidRPr="006A5B89" w:rsidRDefault="005E27CF" w:rsidP="007A4010">
      <w:pPr>
        <w:pStyle w:val="Akapitzlist"/>
        <w:numPr>
          <w:ilvl w:val="0"/>
          <w:numId w:val="18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sz w:val="24"/>
          <w:szCs w:val="24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:rsidR="005E27CF" w:rsidRPr="006A5B89" w:rsidRDefault="005E27CF" w:rsidP="007A4010">
      <w:pPr>
        <w:pStyle w:val="Akapitzlist"/>
        <w:numPr>
          <w:ilvl w:val="0"/>
          <w:numId w:val="18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sz w:val="24"/>
          <w:szCs w:val="24"/>
        </w:rPr>
        <w:t>Powierzenie wykonania części zamówienia podwykonawcom, nie zwalnia wykonawcy z odpowiedzialności za należyte wykonanie tego zamówienia.</w:t>
      </w:r>
    </w:p>
    <w:p w:rsidR="005E27CF" w:rsidRPr="006A5B89" w:rsidRDefault="005E27CF" w:rsidP="007A4010">
      <w:pPr>
        <w:pStyle w:val="Akapitzlist"/>
        <w:numPr>
          <w:ilvl w:val="0"/>
          <w:numId w:val="18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sz w:val="24"/>
          <w:szCs w:val="24"/>
          <w:lang w:eastAsia="ar-SA"/>
        </w:rPr>
        <w:t xml:space="preserve">Zamawiający żąda, aby przed przystąpieniem do </w:t>
      </w:r>
      <w:r w:rsidRPr="006A5B89">
        <w:rPr>
          <w:rFonts w:ascii="Arial" w:hAnsi="Arial" w:cs="Arial"/>
          <w:bCs/>
          <w:sz w:val="24"/>
          <w:szCs w:val="24"/>
          <w:lang w:eastAsia="ar-SA"/>
        </w:rPr>
        <w:t xml:space="preserve">wykonania zamówienia wykonawca, o ile są już znane, podał nazwy albo imiona i nazwiska oraz dane kontaktowe podwykonawców i </w:t>
      </w:r>
      <w:r w:rsidRPr="006A5B89">
        <w:rPr>
          <w:rFonts w:ascii="Arial" w:hAnsi="Arial" w:cs="Arial"/>
          <w:sz w:val="24"/>
          <w:szCs w:val="24"/>
          <w:lang w:eastAsia="ar-SA"/>
        </w:rPr>
        <w:t>osób do kontaktu z nimi</w:t>
      </w:r>
      <w:r w:rsidRPr="006A5B89">
        <w:rPr>
          <w:rFonts w:ascii="Arial" w:hAnsi="Arial" w:cs="Arial"/>
          <w:bCs/>
          <w:sz w:val="24"/>
          <w:szCs w:val="24"/>
          <w:lang w:eastAsia="ar-SA"/>
        </w:rPr>
        <w:t>, zaangażowanych w realizację zamówienia. Wykon</w:t>
      </w:r>
      <w:r w:rsidR="007F3D63">
        <w:rPr>
          <w:rFonts w:ascii="Arial" w:hAnsi="Arial" w:cs="Arial"/>
          <w:bCs/>
          <w:sz w:val="24"/>
          <w:szCs w:val="24"/>
          <w:lang w:eastAsia="ar-SA"/>
        </w:rPr>
        <w:t xml:space="preserve">awca zawiadamia zamawiającego o </w:t>
      </w:r>
      <w:r w:rsidRPr="006A5B89">
        <w:rPr>
          <w:rFonts w:ascii="Arial" w:hAnsi="Arial" w:cs="Arial"/>
          <w:bCs/>
          <w:sz w:val="24"/>
          <w:szCs w:val="24"/>
          <w:lang w:eastAsia="ar-SA"/>
        </w:rPr>
        <w:t>wszelkich zmianach danych, o których mowa w zdaniu pierwszym, w trakcie realizacji zamówienia, a także przekazuje informacje na temat nowych podwykonawców, którym w późniejszym okresie zamierza powierzyć realizację usług.</w:t>
      </w:r>
    </w:p>
    <w:p w:rsidR="005E27CF" w:rsidRPr="006A5B89" w:rsidRDefault="005E27CF" w:rsidP="007A4010">
      <w:pPr>
        <w:pStyle w:val="Akapitzlist"/>
        <w:numPr>
          <w:ilvl w:val="0"/>
          <w:numId w:val="18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sz w:val="24"/>
          <w:szCs w:val="24"/>
        </w:rPr>
        <w:t xml:space="preserve">Zlecenie wykonania części zamówienia Podwykonawcom nie zmienia zobowiązań Wykonawcy wobec Zamawiającego. Wykonawca jest odpowiedzialny </w:t>
      </w:r>
      <w:r w:rsidR="007F3D63">
        <w:rPr>
          <w:rFonts w:ascii="Arial" w:hAnsi="Arial" w:cs="Arial"/>
          <w:sz w:val="24"/>
          <w:szCs w:val="24"/>
        </w:rPr>
        <w:br/>
      </w:r>
      <w:r w:rsidRPr="006A5B89">
        <w:rPr>
          <w:rFonts w:ascii="Arial" w:hAnsi="Arial" w:cs="Arial"/>
          <w:sz w:val="24"/>
          <w:szCs w:val="24"/>
        </w:rPr>
        <w:t>za działania, uchybienia i zaniedbania podwykonawców i ich pracowników w takim samym stopniu, jakby to były działania, uchybienia lub zaniedbania jego własnych pracowników.</w:t>
      </w:r>
    </w:p>
    <w:p w:rsidR="005E27CF" w:rsidRPr="006A5B89" w:rsidRDefault="005E27CF" w:rsidP="007A4010">
      <w:pPr>
        <w:pStyle w:val="Akapitzlist"/>
        <w:numPr>
          <w:ilvl w:val="0"/>
          <w:numId w:val="18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bCs/>
          <w:sz w:val="24"/>
          <w:szCs w:val="24"/>
        </w:rPr>
        <w:t>Wykonawcy tworzący konsorcjum odpowiadają solidarnie za zobowiązania wobec Podwykonawców</w:t>
      </w:r>
      <w:r w:rsidR="009C3CEF">
        <w:rPr>
          <w:rFonts w:ascii="Arial" w:hAnsi="Arial" w:cs="Arial"/>
          <w:bCs/>
          <w:sz w:val="24"/>
          <w:szCs w:val="24"/>
        </w:rPr>
        <w:t>.</w:t>
      </w:r>
    </w:p>
    <w:p w:rsidR="005E27CF" w:rsidRPr="00B46892" w:rsidRDefault="005E27CF" w:rsidP="007A4010">
      <w:pPr>
        <w:pStyle w:val="Akapitzlist"/>
        <w:numPr>
          <w:ilvl w:val="0"/>
          <w:numId w:val="18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bCs/>
          <w:sz w:val="24"/>
          <w:szCs w:val="24"/>
        </w:rPr>
        <w:t>Wykonawcy tworzący konsorcjum nie są Podwykonawcami w rozumieniu niniejszej umowy.</w:t>
      </w:r>
    </w:p>
    <w:p w:rsidR="0047511D" w:rsidRPr="00075F1D" w:rsidRDefault="0047511D" w:rsidP="0047511D">
      <w:pPr>
        <w:pStyle w:val="Akapitzlist"/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6E0812" w:rsidRPr="002B784A" w:rsidRDefault="00F92439" w:rsidP="00421674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VIII</w:t>
      </w:r>
      <w:r w:rsidR="006E0812" w:rsidRPr="002B784A">
        <w:rPr>
          <w:rFonts w:ascii="Arial" w:hAnsi="Arial" w:cs="Arial"/>
          <w:b/>
          <w:sz w:val="24"/>
          <w:szCs w:val="24"/>
        </w:rPr>
        <w:t xml:space="preserve"> Wprowadzenie istotnych zmian do umowy</w:t>
      </w:r>
    </w:p>
    <w:p w:rsidR="005B1563" w:rsidRDefault="005B1563" w:rsidP="0042167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</w:p>
    <w:p w:rsidR="006E0812" w:rsidRPr="002B784A" w:rsidRDefault="006E0812" w:rsidP="00421674">
      <w:pPr>
        <w:spacing w:after="0"/>
        <w:ind w:left="3540" w:firstLine="708"/>
        <w:rPr>
          <w:rFonts w:ascii="Arial" w:hAnsi="Arial" w:cs="Arial"/>
          <w:sz w:val="24"/>
          <w:szCs w:val="24"/>
        </w:rPr>
      </w:pPr>
      <w:r w:rsidRPr="002B784A">
        <w:rPr>
          <w:rFonts w:ascii="Arial" w:hAnsi="Arial" w:cs="Arial"/>
          <w:b/>
          <w:sz w:val="24"/>
          <w:szCs w:val="24"/>
        </w:rPr>
        <w:t>§1</w:t>
      </w:r>
      <w:r w:rsidR="00F92439">
        <w:rPr>
          <w:rFonts w:ascii="Arial" w:hAnsi="Arial" w:cs="Arial"/>
          <w:b/>
          <w:sz w:val="24"/>
          <w:szCs w:val="24"/>
        </w:rPr>
        <w:t>1</w:t>
      </w:r>
    </w:p>
    <w:p w:rsidR="00735155" w:rsidRPr="00112FC1" w:rsidRDefault="00A97D37" w:rsidP="007A4010">
      <w:pPr>
        <w:pStyle w:val="Akapitzlist"/>
        <w:numPr>
          <w:ilvl w:val="1"/>
          <w:numId w:val="14"/>
        </w:numPr>
        <w:tabs>
          <w:tab w:val="clear" w:pos="1440"/>
          <w:tab w:val="num" w:pos="426"/>
        </w:tabs>
        <w:ind w:left="42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2FC1">
        <w:rPr>
          <w:rFonts w:ascii="Arial" w:eastAsia="Times New Roman" w:hAnsi="Arial" w:cs="Arial"/>
          <w:sz w:val="24"/>
          <w:szCs w:val="24"/>
          <w:lang w:eastAsia="pl-PL"/>
        </w:rPr>
        <w:t>Zamawiający oprócz przypadków dopuszczonych w ustawie PZP przewiduje możliwość wprowadzenia zmian w zakresie</w:t>
      </w:r>
      <w:r w:rsidR="00735155" w:rsidRPr="00112FC1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6E0812" w:rsidRPr="00F84BA2" w:rsidRDefault="006E0812" w:rsidP="007A4010">
      <w:pPr>
        <w:pStyle w:val="NormalnyWeb"/>
        <w:numPr>
          <w:ilvl w:val="0"/>
          <w:numId w:val="20"/>
        </w:numPr>
        <w:tabs>
          <w:tab w:val="left" w:pos="426"/>
        </w:tabs>
        <w:spacing w:before="0" w:after="0" w:line="276" w:lineRule="auto"/>
        <w:ind w:left="709" w:hanging="283"/>
        <w:jc w:val="both"/>
        <w:rPr>
          <w:rFonts w:ascii="Arial" w:hAnsi="Arial" w:cs="Arial"/>
          <w:szCs w:val="18"/>
        </w:rPr>
      </w:pPr>
      <w:r w:rsidRPr="00F84BA2">
        <w:rPr>
          <w:rFonts w:ascii="Arial" w:hAnsi="Arial" w:cs="Arial"/>
          <w:b/>
          <w:szCs w:val="18"/>
        </w:rPr>
        <w:lastRenderedPageBreak/>
        <w:t>Zmiany ilościowego zakresu</w:t>
      </w:r>
      <w:r w:rsidRPr="00F84BA2">
        <w:rPr>
          <w:rFonts w:ascii="Arial" w:hAnsi="Arial" w:cs="Arial"/>
          <w:szCs w:val="18"/>
        </w:rPr>
        <w:t xml:space="preserve"> zleconych prac określonych w tabeli formularza cenowego, wartości te mogą ulec zmianie w następujących przypadkach:</w:t>
      </w:r>
    </w:p>
    <w:p w:rsidR="008F4617" w:rsidRDefault="008F4617" w:rsidP="007A4010">
      <w:pPr>
        <w:pStyle w:val="Akapitzlist"/>
        <w:numPr>
          <w:ilvl w:val="0"/>
          <w:numId w:val="35"/>
        </w:numPr>
        <w:tabs>
          <w:tab w:val="left" w:pos="709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uzasadnionej zmiany</w:t>
      </w:r>
      <w:r w:rsidR="00EA04B9" w:rsidRPr="009C1F19">
        <w:rPr>
          <w:rFonts w:ascii="Arial" w:hAnsi="Arial" w:cs="Arial"/>
          <w:sz w:val="24"/>
          <w:szCs w:val="24"/>
        </w:rPr>
        <w:t xml:space="preserve"> </w:t>
      </w:r>
      <w:r w:rsidR="00EA04B9">
        <w:rPr>
          <w:rFonts w:ascii="Arial" w:hAnsi="Arial" w:cs="Arial"/>
          <w:sz w:val="24"/>
          <w:szCs w:val="24"/>
        </w:rPr>
        <w:t xml:space="preserve">ilości </w:t>
      </w:r>
      <w:r w:rsidR="00122125">
        <w:rPr>
          <w:rFonts w:ascii="Arial" w:hAnsi="Arial" w:cs="Arial"/>
          <w:sz w:val="24"/>
          <w:szCs w:val="24"/>
        </w:rPr>
        <w:t xml:space="preserve">poboru prób i </w:t>
      </w:r>
      <w:r w:rsidR="00EA04B9">
        <w:rPr>
          <w:rFonts w:ascii="Arial" w:hAnsi="Arial" w:cs="Arial"/>
          <w:sz w:val="24"/>
          <w:szCs w:val="24"/>
        </w:rPr>
        <w:t xml:space="preserve">badań </w:t>
      </w:r>
      <w:r>
        <w:rPr>
          <w:rFonts w:ascii="Arial" w:hAnsi="Arial" w:cs="Arial"/>
          <w:sz w:val="24"/>
          <w:szCs w:val="24"/>
        </w:rPr>
        <w:t xml:space="preserve">laboratoryjnych </w:t>
      </w:r>
      <w:r w:rsidR="00122125">
        <w:rPr>
          <w:rFonts w:ascii="Arial" w:hAnsi="Arial" w:cs="Arial"/>
          <w:sz w:val="24"/>
          <w:szCs w:val="24"/>
        </w:rPr>
        <w:br/>
      </w:r>
      <w:r w:rsidR="00EA04B9">
        <w:rPr>
          <w:rFonts w:ascii="Arial" w:hAnsi="Arial" w:cs="Arial"/>
          <w:sz w:val="24"/>
          <w:szCs w:val="24"/>
        </w:rPr>
        <w:t xml:space="preserve">w dostosowaniu </w:t>
      </w:r>
      <w:r w:rsidR="00660A3D">
        <w:rPr>
          <w:rFonts w:ascii="Arial" w:hAnsi="Arial" w:cs="Arial"/>
          <w:sz w:val="24"/>
          <w:szCs w:val="24"/>
        </w:rPr>
        <w:t>d</w:t>
      </w:r>
      <w:r w:rsidR="00EA04B9">
        <w:rPr>
          <w:rFonts w:ascii="Arial" w:hAnsi="Arial" w:cs="Arial"/>
          <w:sz w:val="24"/>
          <w:szCs w:val="24"/>
        </w:rPr>
        <w:t xml:space="preserve">o bieżących potrzeb </w:t>
      </w:r>
      <w:r>
        <w:rPr>
          <w:rFonts w:ascii="Arial" w:hAnsi="Arial" w:cs="Arial"/>
          <w:sz w:val="24"/>
          <w:szCs w:val="24"/>
        </w:rPr>
        <w:t xml:space="preserve">monitoringu </w:t>
      </w:r>
      <w:r w:rsidR="00122125">
        <w:rPr>
          <w:rFonts w:ascii="Arial" w:hAnsi="Arial" w:cs="Arial"/>
          <w:sz w:val="24"/>
          <w:szCs w:val="24"/>
        </w:rPr>
        <w:t xml:space="preserve">i sporządzanej dokumentacji, lub ustaleń urzędu w trakcie postępowania administracyjnego. </w:t>
      </w:r>
    </w:p>
    <w:p w:rsidR="004B3171" w:rsidRPr="008F4617" w:rsidRDefault="00745419" w:rsidP="007A4010">
      <w:pPr>
        <w:pStyle w:val="Akapitzlist"/>
        <w:numPr>
          <w:ilvl w:val="0"/>
          <w:numId w:val="35"/>
        </w:numPr>
        <w:tabs>
          <w:tab w:val="left" w:pos="709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8F4617">
        <w:rPr>
          <w:rFonts w:ascii="Arial" w:hAnsi="Arial" w:cs="Arial"/>
          <w:sz w:val="24"/>
        </w:rPr>
        <w:t>realizacja</w:t>
      </w:r>
      <w:r w:rsidR="00536D88" w:rsidRPr="008F4617">
        <w:rPr>
          <w:rFonts w:ascii="Arial" w:hAnsi="Arial" w:cs="Arial"/>
          <w:sz w:val="24"/>
        </w:rPr>
        <w:t xml:space="preserve"> </w:t>
      </w:r>
      <w:r w:rsidR="00EA04B9" w:rsidRPr="008F4617">
        <w:rPr>
          <w:rFonts w:ascii="Arial" w:hAnsi="Arial" w:cs="Arial"/>
          <w:sz w:val="24"/>
        </w:rPr>
        <w:t>innych uzasadnionych działań polegających na powtórzeniu prac zleconych,</w:t>
      </w:r>
      <w:r w:rsidR="00536D88" w:rsidRPr="008F4617">
        <w:rPr>
          <w:rFonts w:ascii="Arial" w:hAnsi="Arial" w:cs="Arial"/>
          <w:sz w:val="24"/>
        </w:rPr>
        <w:t xml:space="preserve"> </w:t>
      </w:r>
      <w:r w:rsidR="00EA04B9" w:rsidRPr="008F4617">
        <w:rPr>
          <w:rFonts w:ascii="Arial" w:hAnsi="Arial" w:cs="Arial"/>
          <w:sz w:val="24"/>
        </w:rPr>
        <w:t xml:space="preserve">w szczególności w przypadku wystąpienia </w:t>
      </w:r>
      <w:r w:rsidR="008F4617">
        <w:rPr>
          <w:rFonts w:ascii="Arial" w:hAnsi="Arial" w:cs="Arial"/>
          <w:sz w:val="24"/>
        </w:rPr>
        <w:br/>
      </w:r>
      <w:r w:rsidR="00EA04B9" w:rsidRPr="008F4617">
        <w:rPr>
          <w:rFonts w:ascii="Arial" w:hAnsi="Arial" w:cs="Arial"/>
          <w:sz w:val="24"/>
        </w:rPr>
        <w:t xml:space="preserve">w toku prowadzenia prac projektowych lub innych niż przewidywane </w:t>
      </w:r>
      <w:r w:rsidR="000800B5">
        <w:rPr>
          <w:rFonts w:ascii="Arial" w:hAnsi="Arial" w:cs="Arial"/>
          <w:sz w:val="24"/>
        </w:rPr>
        <w:br/>
      </w:r>
      <w:r w:rsidR="00EA04B9" w:rsidRPr="008F4617">
        <w:rPr>
          <w:rFonts w:ascii="Arial" w:hAnsi="Arial" w:cs="Arial"/>
          <w:sz w:val="24"/>
        </w:rPr>
        <w:t>na czas zawierania umowy: przepisów prawnych, decyzji administracyjnych, sta</w:t>
      </w:r>
      <w:r w:rsidR="008F4617" w:rsidRPr="008F4617">
        <w:rPr>
          <w:rFonts w:ascii="Arial" w:hAnsi="Arial" w:cs="Arial"/>
          <w:sz w:val="24"/>
        </w:rPr>
        <w:t xml:space="preserve">nu środowiska gruntowo-wodnego. </w:t>
      </w:r>
    </w:p>
    <w:p w:rsidR="00122578" w:rsidRPr="004B3171" w:rsidRDefault="004B3171" w:rsidP="00C87F35">
      <w:pPr>
        <w:pStyle w:val="NormalnyWeb"/>
        <w:tabs>
          <w:tab w:val="left" w:pos="851"/>
        </w:tabs>
        <w:spacing w:before="0" w:after="0" w:line="276" w:lineRule="auto"/>
        <w:ind w:left="709"/>
        <w:jc w:val="both"/>
        <w:rPr>
          <w:rFonts w:ascii="Arial" w:hAnsi="Arial" w:cs="Arial"/>
          <w:szCs w:val="18"/>
        </w:rPr>
      </w:pPr>
      <w:r w:rsidRPr="00B15B8B">
        <w:rPr>
          <w:rFonts w:ascii="Arial" w:hAnsi="Arial" w:cs="Arial"/>
          <w:szCs w:val="18"/>
        </w:rPr>
        <w:t xml:space="preserve">Zmiany ilościowe </w:t>
      </w:r>
      <w:r w:rsidR="004F204D" w:rsidRPr="00B15B8B">
        <w:rPr>
          <w:rFonts w:ascii="Arial" w:hAnsi="Arial" w:cs="Arial"/>
          <w:szCs w:val="18"/>
        </w:rPr>
        <w:t xml:space="preserve">mogą spowodować ograniczenie zakresu zamówienia </w:t>
      </w:r>
      <w:r w:rsidR="008C513F" w:rsidRPr="00B15B8B">
        <w:rPr>
          <w:rFonts w:ascii="Arial" w:hAnsi="Arial" w:cs="Arial"/>
          <w:szCs w:val="18"/>
        </w:rPr>
        <w:br/>
      </w:r>
      <w:r w:rsidR="004F204D" w:rsidRPr="00B15B8B">
        <w:rPr>
          <w:rFonts w:ascii="Arial" w:hAnsi="Arial" w:cs="Arial"/>
          <w:szCs w:val="18"/>
        </w:rPr>
        <w:t xml:space="preserve">do wartości nie mniejszej </w:t>
      </w:r>
      <w:r w:rsidR="00122125">
        <w:rPr>
          <w:rFonts w:ascii="Arial" w:hAnsi="Arial" w:cs="Arial"/>
          <w:szCs w:val="18"/>
        </w:rPr>
        <w:t>niż 8</w:t>
      </w:r>
      <w:r w:rsidR="00B15B8B" w:rsidRPr="00B15B8B">
        <w:rPr>
          <w:rFonts w:ascii="Arial" w:hAnsi="Arial" w:cs="Arial"/>
          <w:szCs w:val="18"/>
        </w:rPr>
        <w:t xml:space="preserve">0% </w:t>
      </w:r>
      <w:r w:rsidR="008F4617">
        <w:rPr>
          <w:rFonts w:ascii="Arial" w:hAnsi="Arial" w:cs="Arial"/>
          <w:szCs w:val="18"/>
        </w:rPr>
        <w:t xml:space="preserve">wartości danej części umowy określonej </w:t>
      </w:r>
      <w:r w:rsidR="008F4617">
        <w:rPr>
          <w:rFonts w:ascii="Arial" w:hAnsi="Arial" w:cs="Arial"/>
          <w:szCs w:val="18"/>
        </w:rPr>
        <w:br/>
        <w:t>w §5 ust.</w:t>
      </w:r>
      <w:r w:rsidR="00010D65">
        <w:rPr>
          <w:rFonts w:ascii="Arial" w:hAnsi="Arial" w:cs="Arial"/>
          <w:szCs w:val="18"/>
        </w:rPr>
        <w:t xml:space="preserve"> 1</w:t>
      </w:r>
      <w:r w:rsidR="006D7064" w:rsidRPr="00B15B8B">
        <w:rPr>
          <w:rFonts w:ascii="Arial" w:hAnsi="Arial" w:cs="Arial"/>
          <w:szCs w:val="18"/>
        </w:rPr>
        <w:t xml:space="preserve">. Powyższe </w:t>
      </w:r>
      <w:r w:rsidR="006D7064">
        <w:rPr>
          <w:rFonts w:ascii="Arial" w:hAnsi="Arial" w:cs="Arial"/>
          <w:szCs w:val="18"/>
        </w:rPr>
        <w:t>nie dotyczy</w:t>
      </w:r>
      <w:r w:rsidR="00984C33">
        <w:rPr>
          <w:rFonts w:ascii="Arial" w:hAnsi="Arial" w:cs="Arial"/>
          <w:szCs w:val="18"/>
        </w:rPr>
        <w:t xml:space="preserve"> okoliczności </w:t>
      </w:r>
      <w:r w:rsidR="006D7064">
        <w:rPr>
          <w:rFonts w:ascii="Arial" w:hAnsi="Arial" w:cs="Arial"/>
          <w:szCs w:val="18"/>
        </w:rPr>
        <w:t xml:space="preserve">związanych z odstąpieniem </w:t>
      </w:r>
      <w:r w:rsidR="000800B5">
        <w:rPr>
          <w:rFonts w:ascii="Arial" w:hAnsi="Arial" w:cs="Arial"/>
          <w:szCs w:val="18"/>
        </w:rPr>
        <w:br/>
      </w:r>
      <w:r w:rsidR="006D7064">
        <w:rPr>
          <w:rFonts w:ascii="Arial" w:hAnsi="Arial" w:cs="Arial"/>
          <w:szCs w:val="18"/>
        </w:rPr>
        <w:t xml:space="preserve">od umowy określonych w KC oraz § </w:t>
      </w:r>
      <w:r w:rsidR="00FD4F59">
        <w:rPr>
          <w:rFonts w:ascii="Arial" w:hAnsi="Arial" w:cs="Arial"/>
          <w:szCs w:val="18"/>
        </w:rPr>
        <w:t>9</w:t>
      </w:r>
      <w:r w:rsidR="006D7064">
        <w:rPr>
          <w:rFonts w:ascii="Arial" w:hAnsi="Arial" w:cs="Arial"/>
          <w:szCs w:val="18"/>
        </w:rPr>
        <w:t xml:space="preserve"> umowy.</w:t>
      </w:r>
    </w:p>
    <w:p w:rsidR="006E0812" w:rsidRPr="006E2153" w:rsidRDefault="006E0812" w:rsidP="007A4010">
      <w:pPr>
        <w:pStyle w:val="Akapitzlist"/>
        <w:numPr>
          <w:ilvl w:val="0"/>
          <w:numId w:val="20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6E2153">
        <w:rPr>
          <w:rFonts w:ascii="Arial" w:hAnsi="Arial" w:cs="Arial"/>
          <w:b/>
          <w:sz w:val="24"/>
          <w:szCs w:val="24"/>
          <w:lang w:eastAsia="ar-SA"/>
        </w:rPr>
        <w:t>Zmiany osobowe, zmiany w zakresie przepisów prawnych, norm resortowych, które nie są zmianami istotnymi, i dotyczą</w:t>
      </w:r>
      <w:r w:rsidRPr="006E2153">
        <w:rPr>
          <w:rFonts w:ascii="Arial" w:hAnsi="Arial" w:cs="Arial"/>
          <w:sz w:val="24"/>
          <w:szCs w:val="24"/>
          <w:lang w:eastAsia="ar-SA"/>
        </w:rPr>
        <w:t>:</w:t>
      </w:r>
    </w:p>
    <w:p w:rsidR="006E0812" w:rsidRPr="006E2153" w:rsidRDefault="006E0812" w:rsidP="007A4010">
      <w:pPr>
        <w:pStyle w:val="Akapitzlist"/>
        <w:numPr>
          <w:ilvl w:val="0"/>
          <w:numId w:val="21"/>
        </w:numPr>
        <w:suppressAutoHyphens/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6E2153">
        <w:rPr>
          <w:rFonts w:ascii="Arial" w:hAnsi="Arial" w:cs="Arial"/>
          <w:sz w:val="24"/>
          <w:szCs w:val="24"/>
        </w:rPr>
        <w:t xml:space="preserve">wystąpienia zmian powszechnie obowiązujących przepisów prawa </w:t>
      </w:r>
      <w:r w:rsidR="006E2153">
        <w:rPr>
          <w:rFonts w:ascii="Arial" w:hAnsi="Arial" w:cs="Arial"/>
          <w:sz w:val="24"/>
          <w:szCs w:val="24"/>
        </w:rPr>
        <w:br/>
      </w:r>
      <w:r w:rsidRPr="006E2153">
        <w:rPr>
          <w:rFonts w:ascii="Arial" w:hAnsi="Arial" w:cs="Arial"/>
          <w:sz w:val="24"/>
          <w:szCs w:val="24"/>
        </w:rPr>
        <w:t xml:space="preserve">w zakresie mającym wpływ na realizację przedmiotu umowy oraz zmian </w:t>
      </w:r>
      <w:r w:rsidR="006E2153">
        <w:rPr>
          <w:rFonts w:ascii="Arial" w:hAnsi="Arial" w:cs="Arial"/>
          <w:sz w:val="24"/>
          <w:szCs w:val="24"/>
        </w:rPr>
        <w:br/>
      </w:r>
      <w:r w:rsidRPr="006E2153">
        <w:rPr>
          <w:rFonts w:ascii="Arial" w:hAnsi="Arial" w:cs="Arial"/>
          <w:sz w:val="24"/>
          <w:szCs w:val="24"/>
        </w:rPr>
        <w:t>w aktach wykonawczych, normach resortowych związanych z przedmiotem zamówienia</w:t>
      </w:r>
      <w:r w:rsidR="00FB60DA">
        <w:rPr>
          <w:rFonts w:ascii="Arial" w:hAnsi="Arial" w:cs="Arial"/>
          <w:sz w:val="24"/>
          <w:szCs w:val="24"/>
        </w:rPr>
        <w:t>,</w:t>
      </w:r>
    </w:p>
    <w:p w:rsidR="006E0812" w:rsidRPr="006E2153" w:rsidRDefault="006E0812" w:rsidP="007A4010">
      <w:pPr>
        <w:pStyle w:val="Akapitzlist"/>
        <w:numPr>
          <w:ilvl w:val="0"/>
          <w:numId w:val="21"/>
        </w:numPr>
        <w:suppressAutoHyphens/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6E2153">
        <w:rPr>
          <w:rFonts w:ascii="Arial" w:hAnsi="Arial" w:cs="Arial"/>
          <w:sz w:val="24"/>
          <w:szCs w:val="24"/>
        </w:rPr>
        <w:t xml:space="preserve">wyniknięcia rozbieżności lub niejasności, których nie można usunąć w inny sposób, a zmiana będzie umożliwiać usuniecie rozbieżności </w:t>
      </w:r>
      <w:r w:rsidR="00B46892">
        <w:rPr>
          <w:rFonts w:ascii="Arial" w:hAnsi="Arial" w:cs="Arial"/>
          <w:sz w:val="24"/>
          <w:szCs w:val="24"/>
        </w:rPr>
        <w:br/>
      </w:r>
      <w:r w:rsidRPr="006E2153">
        <w:rPr>
          <w:rFonts w:ascii="Arial" w:hAnsi="Arial" w:cs="Arial"/>
          <w:sz w:val="24"/>
          <w:szCs w:val="24"/>
        </w:rPr>
        <w:t>i doprecyzowanie umowy w celu jednoznacznej interpr</w:t>
      </w:r>
      <w:r w:rsidR="00FB60DA">
        <w:rPr>
          <w:rFonts w:ascii="Arial" w:hAnsi="Arial" w:cs="Arial"/>
          <w:sz w:val="24"/>
          <w:szCs w:val="24"/>
        </w:rPr>
        <w:t>etacji jej zapisów przez strony,</w:t>
      </w:r>
    </w:p>
    <w:p w:rsidR="006E0812" w:rsidRPr="006E2153" w:rsidRDefault="006E0812" w:rsidP="007A4010">
      <w:pPr>
        <w:pStyle w:val="Akapitzlist"/>
        <w:numPr>
          <w:ilvl w:val="0"/>
          <w:numId w:val="21"/>
        </w:numPr>
        <w:suppressAutoHyphens/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6E2153">
        <w:rPr>
          <w:rFonts w:ascii="Arial" w:hAnsi="Arial" w:cs="Arial"/>
          <w:sz w:val="24"/>
          <w:szCs w:val="24"/>
        </w:rPr>
        <w:t>wystąpienia konieczności zmiany osób wskazanych w ofercie przy pomocy, których Wykonawca realizuje przedmiot umowy. Przedmiotowa zmiana jest możliwa pod warunkiem zaproponowania innych osób, spełniających określone na dzień składania ofert warunki i posiadające uprawienia postawione przez Zamawiającego w specyfikacji</w:t>
      </w:r>
      <w:r w:rsidR="00FB60DA">
        <w:rPr>
          <w:rFonts w:ascii="Arial" w:hAnsi="Arial" w:cs="Arial"/>
          <w:sz w:val="24"/>
          <w:szCs w:val="24"/>
        </w:rPr>
        <w:t>,</w:t>
      </w:r>
    </w:p>
    <w:p w:rsidR="006E0812" w:rsidRPr="006E2153" w:rsidRDefault="006E0812" w:rsidP="007A4010">
      <w:pPr>
        <w:pStyle w:val="Akapitzlist"/>
        <w:numPr>
          <w:ilvl w:val="0"/>
          <w:numId w:val="21"/>
        </w:numPr>
        <w:suppressAutoHyphens/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6E2153">
        <w:rPr>
          <w:rFonts w:ascii="Arial" w:hAnsi="Arial" w:cs="Arial"/>
          <w:sz w:val="24"/>
          <w:szCs w:val="24"/>
          <w:lang w:eastAsia="ar-SA"/>
        </w:rPr>
        <w:t>zmiany podwykonawcy usług wskazanych w ofercie, pod warunkiem uzyskania zgody Zamawiającego na z</w:t>
      </w:r>
      <w:r w:rsidR="00FB60DA">
        <w:rPr>
          <w:rFonts w:ascii="Arial" w:hAnsi="Arial" w:cs="Arial"/>
          <w:sz w:val="24"/>
          <w:szCs w:val="24"/>
          <w:lang w:eastAsia="ar-SA"/>
        </w:rPr>
        <w:t>atrudnienie nowego podwykonawcy,</w:t>
      </w:r>
    </w:p>
    <w:p w:rsidR="006E0812" w:rsidRPr="006E2153" w:rsidRDefault="006E0812" w:rsidP="007A4010">
      <w:pPr>
        <w:pStyle w:val="Akapitzlist"/>
        <w:numPr>
          <w:ilvl w:val="0"/>
          <w:numId w:val="21"/>
        </w:numPr>
        <w:suppressAutoHyphens/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6E2153">
        <w:rPr>
          <w:rFonts w:ascii="Arial" w:hAnsi="Arial" w:cs="Arial"/>
          <w:sz w:val="24"/>
          <w:szCs w:val="24"/>
        </w:rPr>
        <w:t xml:space="preserve">wystąpienia konieczności zmian osób Wykonawcy, w przypadku gdy Zamawiający uzna, że osoby te nie wykonują należycie swoich obowiązków. Wykonawca obowiązany jest dokonać zmiany tych osób, </w:t>
      </w:r>
      <w:r w:rsidR="006E2153">
        <w:rPr>
          <w:rFonts w:ascii="Arial" w:hAnsi="Arial" w:cs="Arial"/>
          <w:sz w:val="24"/>
          <w:szCs w:val="24"/>
        </w:rPr>
        <w:br/>
      </w:r>
      <w:r w:rsidRPr="006E2153">
        <w:rPr>
          <w:rFonts w:ascii="Arial" w:hAnsi="Arial" w:cs="Arial"/>
          <w:sz w:val="24"/>
          <w:szCs w:val="24"/>
        </w:rPr>
        <w:t xml:space="preserve">na inne spełniające na dzień składania ofert warunki określone </w:t>
      </w:r>
      <w:r w:rsidR="00735155">
        <w:rPr>
          <w:rFonts w:ascii="Arial" w:hAnsi="Arial" w:cs="Arial"/>
          <w:sz w:val="24"/>
          <w:szCs w:val="24"/>
        </w:rPr>
        <w:br/>
      </w:r>
      <w:r w:rsidRPr="006E2153">
        <w:rPr>
          <w:rFonts w:ascii="Arial" w:hAnsi="Arial" w:cs="Arial"/>
          <w:sz w:val="24"/>
          <w:szCs w:val="24"/>
        </w:rPr>
        <w:t>w specyfikacji, w terminie nie dłuższym niż 14 dni od daty</w:t>
      </w:r>
      <w:r w:rsidR="00FB60DA">
        <w:rPr>
          <w:rFonts w:ascii="Arial" w:hAnsi="Arial" w:cs="Arial"/>
          <w:sz w:val="24"/>
          <w:szCs w:val="24"/>
        </w:rPr>
        <w:t xml:space="preserve"> złożenia wniosku Zamawiającego,</w:t>
      </w:r>
    </w:p>
    <w:p w:rsidR="006E0812" w:rsidRPr="00421674" w:rsidRDefault="006E0812" w:rsidP="007A4010">
      <w:pPr>
        <w:pStyle w:val="Akapitzlist"/>
        <w:numPr>
          <w:ilvl w:val="0"/>
          <w:numId w:val="21"/>
        </w:numPr>
        <w:suppressAutoHyphens/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sz w:val="24"/>
          <w:szCs w:val="24"/>
        </w:rPr>
        <w:t>zmiany danych związanych z obsługą administracyjno-organizacyjną umowy, a tak</w:t>
      </w:r>
      <w:r w:rsidR="00FB60DA">
        <w:rPr>
          <w:rFonts w:ascii="Arial" w:hAnsi="Arial" w:cs="Arial"/>
          <w:sz w:val="24"/>
          <w:szCs w:val="24"/>
        </w:rPr>
        <w:t>że zmiany danych teleadresowych.</w:t>
      </w:r>
    </w:p>
    <w:p w:rsidR="006E0812" w:rsidRPr="00421674" w:rsidRDefault="006E0812" w:rsidP="007A4010">
      <w:pPr>
        <w:pStyle w:val="Akapitzlist"/>
        <w:numPr>
          <w:ilvl w:val="0"/>
          <w:numId w:val="22"/>
        </w:numPr>
        <w:spacing w:after="0"/>
        <w:ind w:left="851" w:hanging="284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b/>
          <w:sz w:val="24"/>
          <w:szCs w:val="24"/>
          <w:lang w:eastAsia="ar-SA"/>
        </w:rPr>
        <w:t>Zmiany wynagrodzenia Wykonawcy</w:t>
      </w:r>
      <w:r w:rsidRPr="00421674">
        <w:rPr>
          <w:rFonts w:ascii="Arial" w:hAnsi="Arial" w:cs="Arial"/>
          <w:sz w:val="24"/>
          <w:szCs w:val="24"/>
          <w:lang w:eastAsia="ar-SA"/>
        </w:rPr>
        <w:t>:</w:t>
      </w:r>
    </w:p>
    <w:p w:rsidR="00A97D37" w:rsidRDefault="00A97D37" w:rsidP="007A4010">
      <w:pPr>
        <w:pStyle w:val="Akapitzlist"/>
        <w:numPr>
          <w:ilvl w:val="0"/>
          <w:numId w:val="23"/>
        </w:numPr>
        <w:suppressAutoHyphens/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zmiana wartości wynagrodzenia w przypadku zmiany ilościowego zakresu zleconych prac na podstawie cen jednostkowych określonych w formularzu </w:t>
      </w:r>
      <w:r>
        <w:rPr>
          <w:rFonts w:ascii="Arial" w:hAnsi="Arial" w:cs="Arial"/>
          <w:sz w:val="24"/>
          <w:szCs w:val="24"/>
        </w:rPr>
        <w:lastRenderedPageBreak/>
        <w:t>cenowym lub w przypadku ich braku zgodnie z cenami ryn</w:t>
      </w:r>
      <w:r w:rsidR="007A7298">
        <w:rPr>
          <w:rFonts w:ascii="Arial" w:hAnsi="Arial" w:cs="Arial"/>
          <w:sz w:val="24"/>
          <w:szCs w:val="24"/>
        </w:rPr>
        <w:t>kowymi aktualnymi w tym okresie,</w:t>
      </w:r>
      <w:r>
        <w:rPr>
          <w:rFonts w:ascii="Arial" w:hAnsi="Arial" w:cs="Arial"/>
          <w:sz w:val="24"/>
          <w:szCs w:val="24"/>
        </w:rPr>
        <w:t xml:space="preserve"> </w:t>
      </w:r>
    </w:p>
    <w:p w:rsidR="006E0812" w:rsidRPr="00421674" w:rsidRDefault="006E0812" w:rsidP="007A4010">
      <w:pPr>
        <w:pStyle w:val="Akapitzlist"/>
        <w:numPr>
          <w:ilvl w:val="0"/>
          <w:numId w:val="23"/>
        </w:numPr>
        <w:suppressAutoHyphens/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sz w:val="24"/>
          <w:szCs w:val="24"/>
          <w:lang w:eastAsia="ar-SA"/>
        </w:rPr>
        <w:t>zmiana obowiązującej stawki podatku VAT, gdy nie była znana na dzień podpisania umowy i będzie opłacona po otrzymaniu środków na ten cel przez Zamawiającego,</w:t>
      </w:r>
    </w:p>
    <w:p w:rsidR="006E0812" w:rsidRPr="000800B5" w:rsidRDefault="006E0812" w:rsidP="007A4010">
      <w:pPr>
        <w:pStyle w:val="Akapitzlist"/>
        <w:numPr>
          <w:ilvl w:val="0"/>
          <w:numId w:val="23"/>
        </w:numPr>
        <w:suppressAutoHyphens/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sz w:val="24"/>
          <w:szCs w:val="24"/>
          <w:lang w:eastAsia="ar-SA"/>
        </w:rPr>
        <w:t xml:space="preserve">ustawowe zmiany podstawowego wynagrodzenia pracowników lub zmiana stawki na ubezpieczenia społeczne czy zdrowotne </w:t>
      </w:r>
      <w:r w:rsidR="00DC1EE1">
        <w:rPr>
          <w:rFonts w:ascii="Arial" w:hAnsi="Arial" w:cs="Arial"/>
          <w:sz w:val="24"/>
          <w:szCs w:val="24"/>
          <w:lang w:eastAsia="ar-SA"/>
        </w:rPr>
        <w:t xml:space="preserve">lub </w:t>
      </w:r>
      <w:r w:rsidR="00DC1EE1" w:rsidRPr="00DC1EE1">
        <w:rPr>
          <w:rFonts w:ascii="Arial" w:hAnsi="Arial" w:cs="Arial"/>
          <w:sz w:val="24"/>
          <w:szCs w:val="24"/>
          <w:lang w:eastAsia="ar-SA"/>
        </w:rPr>
        <w:t xml:space="preserve">zasad </w:t>
      </w:r>
      <w:r w:rsidR="00DC1EE1" w:rsidRPr="00DC1EE1">
        <w:rPr>
          <w:rFonts w:ascii="Arial" w:eastAsia="Times New Roman" w:hAnsi="Arial" w:cs="Arial"/>
          <w:sz w:val="24"/>
          <w:szCs w:val="24"/>
          <w:lang w:eastAsia="pl-PL"/>
        </w:rPr>
        <w:t>gromadzenia i wysokości wpłat do pracowniczych planów kapitałowych</w:t>
      </w:r>
      <w:r w:rsidR="007A729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C1EE1" w:rsidRPr="00DC1EE1">
        <w:rPr>
          <w:rFonts w:ascii="Georgia" w:hAnsi="Georgia" w:cs="Arial"/>
          <w:sz w:val="24"/>
          <w:szCs w:val="24"/>
          <w:lang w:eastAsia="ar-SA"/>
        </w:rPr>
        <w:t xml:space="preserve"> </w:t>
      </w:r>
    </w:p>
    <w:p w:rsidR="006E0812" w:rsidRPr="00745D96" w:rsidRDefault="000800B5" w:rsidP="007A4010">
      <w:pPr>
        <w:pStyle w:val="Akapitzlist"/>
        <w:numPr>
          <w:ilvl w:val="0"/>
          <w:numId w:val="22"/>
        </w:numPr>
        <w:tabs>
          <w:tab w:val="left" w:pos="1418"/>
        </w:tabs>
        <w:ind w:left="993" w:hanging="426"/>
        <w:rPr>
          <w:rFonts w:ascii="Arial" w:hAnsi="Arial" w:cs="Arial"/>
          <w:sz w:val="24"/>
          <w:szCs w:val="24"/>
        </w:rPr>
      </w:pPr>
      <w:r w:rsidRPr="00745D96">
        <w:rPr>
          <w:rFonts w:ascii="Arial" w:hAnsi="Arial" w:cs="Arial"/>
          <w:b/>
          <w:sz w:val="24"/>
          <w:szCs w:val="24"/>
        </w:rPr>
        <w:t>Z</w:t>
      </w:r>
      <w:r w:rsidR="006E0812" w:rsidRPr="00745D96">
        <w:rPr>
          <w:rFonts w:ascii="Arial" w:hAnsi="Arial" w:cs="Arial"/>
          <w:b/>
          <w:sz w:val="24"/>
          <w:szCs w:val="24"/>
          <w:lang w:eastAsia="ar-SA"/>
        </w:rPr>
        <w:t>miany terminów umownych w realizacji zamówienia</w:t>
      </w:r>
      <w:r w:rsidR="006E0812" w:rsidRPr="00745D96">
        <w:rPr>
          <w:rFonts w:ascii="Arial" w:hAnsi="Arial" w:cs="Arial"/>
          <w:sz w:val="24"/>
          <w:szCs w:val="24"/>
          <w:lang w:eastAsia="ar-SA"/>
        </w:rPr>
        <w:t>:</w:t>
      </w:r>
    </w:p>
    <w:p w:rsidR="006E0812" w:rsidRPr="00FB60DA" w:rsidRDefault="00FB60DA" w:rsidP="007A4010">
      <w:pPr>
        <w:pStyle w:val="Akapitzlist"/>
        <w:numPr>
          <w:ilvl w:val="0"/>
          <w:numId w:val="24"/>
        </w:numPr>
        <w:suppressAutoHyphens/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zmiana w przypadku </w:t>
      </w:r>
      <w:r w:rsidR="006E0812" w:rsidRPr="00FB60DA">
        <w:rPr>
          <w:rFonts w:ascii="Arial" w:hAnsi="Arial" w:cs="Arial"/>
          <w:sz w:val="24"/>
          <w:szCs w:val="24"/>
        </w:rPr>
        <w:t xml:space="preserve">wystąpienia konieczności wprowadzenia zmian </w:t>
      </w:r>
      <w:r w:rsidR="000800B5">
        <w:rPr>
          <w:rFonts w:ascii="Arial" w:hAnsi="Arial" w:cs="Arial"/>
          <w:sz w:val="24"/>
          <w:szCs w:val="24"/>
        </w:rPr>
        <w:br/>
      </w:r>
      <w:r w:rsidR="006E0812" w:rsidRPr="00FB60DA">
        <w:rPr>
          <w:rFonts w:ascii="Arial" w:hAnsi="Arial" w:cs="Arial"/>
          <w:sz w:val="24"/>
          <w:szCs w:val="24"/>
        </w:rPr>
        <w:t>w realizacji przedmiotu umowy poprzez: przesunięcie w czasie, uszczegółowienie spowodowane obiektywnymi czynnikami, niezależnymi od Wykonawcy, uniemożliwiającymi realizację przedmiotu u</w:t>
      </w:r>
      <w:r w:rsidRPr="00FB60DA">
        <w:rPr>
          <w:rFonts w:ascii="Arial" w:hAnsi="Arial" w:cs="Arial"/>
          <w:sz w:val="24"/>
          <w:szCs w:val="24"/>
        </w:rPr>
        <w:t>mowy zgodnie z pierwotną wersją,</w:t>
      </w:r>
      <w:r w:rsidR="004E64B5">
        <w:rPr>
          <w:rFonts w:ascii="Arial" w:hAnsi="Arial" w:cs="Arial"/>
          <w:sz w:val="24"/>
          <w:szCs w:val="24"/>
        </w:rPr>
        <w:t xml:space="preserve"> </w:t>
      </w:r>
    </w:p>
    <w:p w:rsidR="006E0812" w:rsidRPr="00421674" w:rsidRDefault="006E0812" w:rsidP="007A4010">
      <w:pPr>
        <w:pStyle w:val="Akapitzlist"/>
        <w:numPr>
          <w:ilvl w:val="0"/>
          <w:numId w:val="24"/>
        </w:numPr>
        <w:suppressAutoHyphens/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sz w:val="24"/>
          <w:szCs w:val="24"/>
        </w:rPr>
        <w:t>zmiana terminu realizacji przedmiotu umowy z przyczyn niezależnych od Wykonawcy takich jak wystąpienia zwłoki w wydaniu przez organy administracji lub inne podmioty wymaganych decyzji, zezwoleń</w:t>
      </w:r>
      <w:r w:rsidR="00FB60DA">
        <w:rPr>
          <w:rFonts w:ascii="Arial" w:hAnsi="Arial" w:cs="Arial"/>
          <w:sz w:val="24"/>
          <w:szCs w:val="24"/>
        </w:rPr>
        <w:t>,</w:t>
      </w:r>
      <w:r w:rsidR="00FD4F59">
        <w:rPr>
          <w:rFonts w:ascii="Arial" w:hAnsi="Arial" w:cs="Arial"/>
          <w:sz w:val="24"/>
          <w:szCs w:val="24"/>
        </w:rPr>
        <w:t xml:space="preserve"> uzgodnień</w:t>
      </w:r>
      <w:r w:rsidR="00122125">
        <w:rPr>
          <w:rFonts w:ascii="Arial" w:hAnsi="Arial" w:cs="Arial"/>
          <w:sz w:val="24"/>
          <w:szCs w:val="24"/>
        </w:rPr>
        <w:t xml:space="preserve"> (w tym koreferowania)</w:t>
      </w:r>
      <w:r w:rsidR="00FD4F59">
        <w:rPr>
          <w:rFonts w:ascii="Arial" w:hAnsi="Arial" w:cs="Arial"/>
          <w:sz w:val="24"/>
          <w:szCs w:val="24"/>
        </w:rPr>
        <w:t xml:space="preserve">, w szczególności w przypadku przekroczenia </w:t>
      </w:r>
      <w:r w:rsidR="00122125">
        <w:rPr>
          <w:rFonts w:ascii="Arial" w:hAnsi="Arial" w:cs="Arial"/>
          <w:sz w:val="24"/>
          <w:szCs w:val="24"/>
        </w:rPr>
        <w:t xml:space="preserve"> </w:t>
      </w:r>
      <w:r w:rsidR="00FD4F59">
        <w:rPr>
          <w:rFonts w:ascii="Arial" w:hAnsi="Arial" w:cs="Arial"/>
          <w:sz w:val="24"/>
          <w:szCs w:val="24"/>
        </w:rPr>
        <w:t>30 - dniow</w:t>
      </w:r>
      <w:r w:rsidR="00122125">
        <w:rPr>
          <w:rFonts w:ascii="Arial" w:hAnsi="Arial" w:cs="Arial"/>
          <w:sz w:val="24"/>
          <w:szCs w:val="24"/>
        </w:rPr>
        <w:t>ego okresu rozpatrzenia wniosku,</w:t>
      </w:r>
    </w:p>
    <w:p w:rsidR="006E0812" w:rsidRPr="00421674" w:rsidRDefault="006E0812" w:rsidP="007A4010">
      <w:pPr>
        <w:pStyle w:val="Akapitzlist"/>
        <w:numPr>
          <w:ilvl w:val="0"/>
          <w:numId w:val="24"/>
        </w:numPr>
        <w:suppressAutoHyphens/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sz w:val="24"/>
          <w:szCs w:val="24"/>
          <w:lang w:eastAsia="ar-SA"/>
        </w:rPr>
        <w:t>zmia</w:t>
      </w:r>
      <w:r w:rsidR="00FB60DA">
        <w:rPr>
          <w:rFonts w:ascii="Arial" w:hAnsi="Arial" w:cs="Arial"/>
          <w:sz w:val="24"/>
          <w:szCs w:val="24"/>
          <w:lang w:eastAsia="ar-SA"/>
        </w:rPr>
        <w:t>na</w:t>
      </w:r>
      <w:r w:rsidRPr="00421674">
        <w:rPr>
          <w:rFonts w:ascii="Arial" w:hAnsi="Arial" w:cs="Arial"/>
          <w:sz w:val="24"/>
          <w:szCs w:val="24"/>
          <w:lang w:eastAsia="ar-SA"/>
        </w:rPr>
        <w:t xml:space="preserve"> spowodowan</w:t>
      </w:r>
      <w:r w:rsidR="00FB60DA">
        <w:rPr>
          <w:rFonts w:ascii="Arial" w:hAnsi="Arial" w:cs="Arial"/>
          <w:sz w:val="24"/>
          <w:szCs w:val="24"/>
          <w:lang w:eastAsia="ar-SA"/>
        </w:rPr>
        <w:t>a</w:t>
      </w:r>
      <w:r w:rsidRPr="00421674">
        <w:rPr>
          <w:rFonts w:ascii="Arial" w:hAnsi="Arial" w:cs="Arial"/>
          <w:sz w:val="24"/>
          <w:szCs w:val="24"/>
          <w:lang w:eastAsia="ar-SA"/>
        </w:rPr>
        <w:t xml:space="preserve"> okolicznościami siły wyższej lub powstał</w:t>
      </w:r>
      <w:r w:rsidR="00FB60DA">
        <w:rPr>
          <w:rFonts w:ascii="Arial" w:hAnsi="Arial" w:cs="Arial"/>
          <w:sz w:val="24"/>
          <w:szCs w:val="24"/>
          <w:lang w:eastAsia="ar-SA"/>
        </w:rPr>
        <w:t>a</w:t>
      </w:r>
      <w:r w:rsidRPr="00421674">
        <w:rPr>
          <w:rFonts w:ascii="Arial" w:hAnsi="Arial" w:cs="Arial"/>
          <w:sz w:val="24"/>
          <w:szCs w:val="24"/>
          <w:lang w:eastAsia="ar-SA"/>
        </w:rPr>
        <w:t xml:space="preserve"> z winy osób trzecich, w oparciu o potwierdzone opóźnienie jako niezawinione</w:t>
      </w:r>
      <w:r w:rsidR="00FB60DA">
        <w:rPr>
          <w:rFonts w:ascii="Arial" w:hAnsi="Arial" w:cs="Arial"/>
          <w:sz w:val="24"/>
          <w:szCs w:val="24"/>
          <w:lang w:eastAsia="ar-SA"/>
        </w:rPr>
        <w:t>,</w:t>
      </w:r>
    </w:p>
    <w:p w:rsidR="006E0812" w:rsidRPr="00421674" w:rsidRDefault="006E0812" w:rsidP="007A4010">
      <w:pPr>
        <w:pStyle w:val="Akapitzlist"/>
        <w:numPr>
          <w:ilvl w:val="0"/>
          <w:numId w:val="24"/>
        </w:numPr>
        <w:suppressAutoHyphens/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sz w:val="24"/>
          <w:szCs w:val="24"/>
        </w:rPr>
        <w:t>zmian</w:t>
      </w:r>
      <w:r w:rsidR="00FB60DA">
        <w:rPr>
          <w:rFonts w:ascii="Arial" w:hAnsi="Arial" w:cs="Arial"/>
          <w:sz w:val="24"/>
          <w:szCs w:val="24"/>
        </w:rPr>
        <w:t>a</w:t>
      </w:r>
      <w:r w:rsidRPr="00421674">
        <w:rPr>
          <w:rFonts w:ascii="Arial" w:hAnsi="Arial" w:cs="Arial"/>
          <w:sz w:val="24"/>
          <w:szCs w:val="24"/>
        </w:rPr>
        <w:t xml:space="preserve"> terminu wykonania przedmiotu umowy w przypadku:</w:t>
      </w:r>
    </w:p>
    <w:p w:rsidR="006E0812" w:rsidRPr="00421674" w:rsidRDefault="006E0812" w:rsidP="007A4010">
      <w:pPr>
        <w:pStyle w:val="Akapitzlist"/>
        <w:numPr>
          <w:ilvl w:val="0"/>
          <w:numId w:val="30"/>
        </w:numPr>
        <w:tabs>
          <w:tab w:val="left" w:pos="1843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sz w:val="24"/>
          <w:szCs w:val="24"/>
          <w:lang w:eastAsia="ar-SA"/>
        </w:rPr>
        <w:t xml:space="preserve">konieczności </w:t>
      </w:r>
      <w:r w:rsidR="00FD4F59">
        <w:rPr>
          <w:rFonts w:ascii="Arial" w:hAnsi="Arial" w:cs="Arial"/>
          <w:sz w:val="24"/>
          <w:szCs w:val="24"/>
          <w:lang w:eastAsia="ar-SA"/>
        </w:rPr>
        <w:t>wp</w:t>
      </w:r>
      <w:r w:rsidRPr="00421674">
        <w:rPr>
          <w:rFonts w:ascii="Arial" w:hAnsi="Arial" w:cs="Arial"/>
          <w:sz w:val="24"/>
          <w:szCs w:val="24"/>
          <w:lang w:eastAsia="ar-SA"/>
        </w:rPr>
        <w:t xml:space="preserve">rowadzenia zmian </w:t>
      </w:r>
      <w:r w:rsidR="00FD4F59">
        <w:rPr>
          <w:rFonts w:ascii="Arial" w:hAnsi="Arial" w:cs="Arial"/>
          <w:sz w:val="24"/>
          <w:szCs w:val="24"/>
          <w:lang w:eastAsia="ar-SA"/>
        </w:rPr>
        <w:t>do</w:t>
      </w:r>
      <w:r w:rsidRPr="00421674">
        <w:rPr>
          <w:rFonts w:ascii="Arial" w:hAnsi="Arial" w:cs="Arial"/>
          <w:sz w:val="24"/>
          <w:szCs w:val="24"/>
          <w:lang w:eastAsia="ar-SA"/>
        </w:rPr>
        <w:t xml:space="preserve"> dokumentacji,</w:t>
      </w:r>
      <w:r w:rsidR="00FD4F59">
        <w:rPr>
          <w:rFonts w:ascii="Arial" w:hAnsi="Arial" w:cs="Arial"/>
          <w:sz w:val="24"/>
          <w:szCs w:val="24"/>
          <w:lang w:eastAsia="ar-SA"/>
        </w:rPr>
        <w:t xml:space="preserve"> nie wynikających </w:t>
      </w:r>
      <w:r w:rsidR="000800B5">
        <w:rPr>
          <w:rFonts w:ascii="Arial" w:hAnsi="Arial" w:cs="Arial"/>
          <w:sz w:val="24"/>
          <w:szCs w:val="24"/>
          <w:lang w:eastAsia="ar-SA"/>
        </w:rPr>
        <w:br/>
      </w:r>
      <w:r w:rsidR="00FD4F59">
        <w:rPr>
          <w:rFonts w:ascii="Arial" w:hAnsi="Arial" w:cs="Arial"/>
          <w:sz w:val="24"/>
          <w:szCs w:val="24"/>
          <w:lang w:eastAsia="ar-SA"/>
        </w:rPr>
        <w:t>z błędnego jej sporządzenia.</w:t>
      </w:r>
    </w:p>
    <w:p w:rsidR="006E0812" w:rsidRPr="00421674" w:rsidRDefault="006E0812" w:rsidP="007A4010">
      <w:pPr>
        <w:pStyle w:val="Akapitzlist"/>
        <w:numPr>
          <w:ilvl w:val="0"/>
          <w:numId w:val="30"/>
        </w:numPr>
        <w:tabs>
          <w:tab w:val="left" w:pos="1843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sz w:val="24"/>
          <w:szCs w:val="24"/>
          <w:lang w:eastAsia="ar-SA"/>
        </w:rPr>
        <w:t>wstrzymania wykonania całości lub części usług na skutek wystąpienia okoliczności niezależnych od wykonawcy,</w:t>
      </w:r>
    </w:p>
    <w:p w:rsidR="006E0812" w:rsidRPr="00421674" w:rsidRDefault="006E0812" w:rsidP="007A4010">
      <w:pPr>
        <w:pStyle w:val="Akapitzlist"/>
        <w:numPr>
          <w:ilvl w:val="0"/>
          <w:numId w:val="30"/>
        </w:numPr>
        <w:tabs>
          <w:tab w:val="left" w:pos="1843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sz w:val="24"/>
          <w:szCs w:val="24"/>
          <w:lang w:eastAsia="ar-SA"/>
        </w:rPr>
        <w:t>utrzymywania się niskich temperatur i pokrywy śniegu w stopniu wyższym niż najwyższe, które występowały w okresie ostatnich 5-ciu lat,</w:t>
      </w:r>
    </w:p>
    <w:p w:rsidR="006E0812" w:rsidRPr="00421674" w:rsidRDefault="006E0812" w:rsidP="007A4010">
      <w:pPr>
        <w:pStyle w:val="Akapitzlist"/>
        <w:numPr>
          <w:ilvl w:val="0"/>
          <w:numId w:val="30"/>
        </w:numPr>
        <w:tabs>
          <w:tab w:val="left" w:pos="1843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sz w:val="24"/>
          <w:szCs w:val="24"/>
          <w:lang w:eastAsia="ar-SA"/>
        </w:rPr>
        <w:t>wystąpienia warunków atmosferycznych uniemożliwiających wykonanie prac,</w:t>
      </w:r>
    </w:p>
    <w:p w:rsidR="006E0812" w:rsidRPr="00421674" w:rsidRDefault="006E0812" w:rsidP="007A4010">
      <w:pPr>
        <w:pStyle w:val="Akapitzlist"/>
        <w:numPr>
          <w:ilvl w:val="0"/>
          <w:numId w:val="30"/>
        </w:numPr>
        <w:tabs>
          <w:tab w:val="left" w:pos="1843"/>
        </w:tabs>
        <w:suppressAutoHyphens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421674">
        <w:rPr>
          <w:rFonts w:ascii="Arial" w:hAnsi="Arial" w:cs="Arial"/>
          <w:sz w:val="24"/>
          <w:szCs w:val="24"/>
          <w:lang w:eastAsia="ar-SA"/>
        </w:rPr>
        <w:t>prowadzenia innych robót na terenie objętym badaniem, uniemożliwiających przeprowadzenie prac w planowanym terminie</w:t>
      </w:r>
      <w:r w:rsidRPr="00FB60DA">
        <w:rPr>
          <w:rFonts w:ascii="Arial" w:hAnsi="Arial" w:cs="Arial"/>
          <w:sz w:val="24"/>
          <w:szCs w:val="24"/>
          <w:lang w:eastAsia="ar-SA"/>
        </w:rPr>
        <w:t>,</w:t>
      </w:r>
    </w:p>
    <w:p w:rsidR="006E0812" w:rsidRPr="00421674" w:rsidRDefault="006E0812" w:rsidP="007A4010">
      <w:pPr>
        <w:pStyle w:val="Akapitzlist"/>
        <w:numPr>
          <w:ilvl w:val="0"/>
          <w:numId w:val="30"/>
        </w:numPr>
        <w:tabs>
          <w:tab w:val="left" w:pos="1843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sz w:val="24"/>
          <w:szCs w:val="24"/>
        </w:rPr>
        <w:t xml:space="preserve">treści </w:t>
      </w:r>
      <w:r w:rsidR="006E2153" w:rsidRPr="00421674">
        <w:rPr>
          <w:rFonts w:ascii="Arial" w:hAnsi="Arial" w:cs="Arial"/>
          <w:sz w:val="24"/>
          <w:szCs w:val="24"/>
        </w:rPr>
        <w:t xml:space="preserve">decyzji </w:t>
      </w:r>
      <w:r w:rsidRPr="00421674">
        <w:rPr>
          <w:rFonts w:ascii="Arial" w:hAnsi="Arial" w:cs="Arial"/>
          <w:sz w:val="24"/>
          <w:szCs w:val="24"/>
        </w:rPr>
        <w:t>administracyjnych uzyskanych w trakcie realizacji umowy związanych z przedmiotem zamówienia,</w:t>
      </w:r>
    </w:p>
    <w:p w:rsidR="006E0812" w:rsidRPr="00421674" w:rsidRDefault="006E0812" w:rsidP="007A4010">
      <w:pPr>
        <w:pStyle w:val="Akapitzlist"/>
        <w:numPr>
          <w:ilvl w:val="0"/>
          <w:numId w:val="30"/>
        </w:numPr>
        <w:tabs>
          <w:tab w:val="left" w:pos="1843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sz w:val="24"/>
          <w:szCs w:val="24"/>
        </w:rPr>
        <w:t xml:space="preserve">zmian w przepisach ustawowych i aktach wykonawczych związanych </w:t>
      </w:r>
      <w:r w:rsidRPr="00421674">
        <w:rPr>
          <w:rFonts w:ascii="Arial" w:hAnsi="Arial" w:cs="Arial"/>
          <w:sz w:val="24"/>
          <w:szCs w:val="24"/>
        </w:rPr>
        <w:br/>
        <w:t>z przedmiotem zamówienia, które nastąpiły po z</w:t>
      </w:r>
      <w:r w:rsidR="00BA0171">
        <w:rPr>
          <w:rFonts w:ascii="Arial" w:hAnsi="Arial" w:cs="Arial"/>
          <w:sz w:val="24"/>
          <w:szCs w:val="24"/>
        </w:rPr>
        <w:t>a</w:t>
      </w:r>
      <w:r w:rsidRPr="00421674">
        <w:rPr>
          <w:rFonts w:ascii="Arial" w:hAnsi="Arial" w:cs="Arial"/>
          <w:sz w:val="24"/>
          <w:szCs w:val="24"/>
        </w:rPr>
        <w:t>warciu umowy</w:t>
      </w:r>
      <w:r w:rsidR="00421674">
        <w:rPr>
          <w:rFonts w:ascii="Arial" w:hAnsi="Arial" w:cs="Arial"/>
          <w:sz w:val="24"/>
          <w:szCs w:val="24"/>
        </w:rPr>
        <w:t>.</w:t>
      </w:r>
    </w:p>
    <w:p w:rsidR="006E0812" w:rsidRPr="00421674" w:rsidRDefault="00461B94" w:rsidP="007A4010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6E0812" w:rsidRPr="00421674">
        <w:rPr>
          <w:rFonts w:ascii="Arial" w:hAnsi="Arial" w:cs="Arial"/>
          <w:b/>
          <w:sz w:val="24"/>
          <w:szCs w:val="24"/>
          <w:lang w:eastAsia="ar-SA"/>
        </w:rPr>
        <w:t>Zmiany inne</w:t>
      </w:r>
      <w:r w:rsidR="006E0812" w:rsidRPr="00421674">
        <w:rPr>
          <w:rFonts w:ascii="Arial" w:hAnsi="Arial" w:cs="Arial"/>
          <w:sz w:val="24"/>
          <w:szCs w:val="24"/>
          <w:lang w:eastAsia="ar-SA"/>
        </w:rPr>
        <w:t>.</w:t>
      </w:r>
    </w:p>
    <w:p w:rsidR="006E0812" w:rsidRPr="00421674" w:rsidRDefault="00421674" w:rsidP="007A4010">
      <w:pPr>
        <w:pStyle w:val="Akapitzlist"/>
        <w:numPr>
          <w:ilvl w:val="0"/>
          <w:numId w:val="25"/>
        </w:numPr>
        <w:suppressAutoHyphens/>
        <w:spacing w:after="0"/>
        <w:ind w:left="1418" w:hanging="425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sz w:val="24"/>
          <w:szCs w:val="24"/>
          <w:lang w:eastAsia="ar-SA"/>
        </w:rPr>
        <w:t xml:space="preserve">poprawa </w:t>
      </w:r>
      <w:r w:rsidR="006E0812" w:rsidRPr="00421674">
        <w:rPr>
          <w:rFonts w:ascii="Arial" w:hAnsi="Arial" w:cs="Arial"/>
          <w:sz w:val="24"/>
          <w:szCs w:val="24"/>
          <w:lang w:eastAsia="ar-SA"/>
        </w:rPr>
        <w:t>oczywistych omyłek pisarskich i rachunkowych w treści umowy</w:t>
      </w:r>
      <w:r w:rsidR="00FB60DA">
        <w:rPr>
          <w:rFonts w:ascii="Arial" w:hAnsi="Arial" w:cs="Arial"/>
          <w:sz w:val="24"/>
          <w:szCs w:val="24"/>
          <w:lang w:eastAsia="ar-SA"/>
        </w:rPr>
        <w:t>,</w:t>
      </w:r>
    </w:p>
    <w:p w:rsidR="006E0812" w:rsidRPr="00421674" w:rsidRDefault="006E0812" w:rsidP="007A4010">
      <w:pPr>
        <w:pStyle w:val="Akapitzlist"/>
        <w:numPr>
          <w:ilvl w:val="0"/>
          <w:numId w:val="25"/>
        </w:numPr>
        <w:suppressAutoHyphens/>
        <w:spacing w:after="0"/>
        <w:ind w:left="1418" w:hanging="425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sz w:val="24"/>
          <w:szCs w:val="24"/>
          <w:lang w:eastAsia="ar-SA"/>
        </w:rPr>
        <w:t>zmiany Wykonawcy w następujących okolicznościach:</w:t>
      </w:r>
    </w:p>
    <w:p w:rsidR="006E0812" w:rsidRPr="00421674" w:rsidRDefault="006E0812" w:rsidP="007A4010">
      <w:pPr>
        <w:pStyle w:val="Akapitzlist"/>
        <w:numPr>
          <w:ilvl w:val="0"/>
          <w:numId w:val="31"/>
        </w:numPr>
        <w:suppressAutoHyphens/>
        <w:spacing w:after="0"/>
        <w:ind w:left="1701" w:hanging="283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sz w:val="24"/>
          <w:szCs w:val="24"/>
          <w:lang w:eastAsia="ar-SA"/>
        </w:rPr>
        <w:t xml:space="preserve">w przypadku, gdy Wykonawca nie wywiązuje się z realizacji umowy </w:t>
      </w:r>
      <w:r w:rsidRPr="00421674">
        <w:rPr>
          <w:rFonts w:ascii="Arial" w:hAnsi="Arial" w:cs="Arial"/>
          <w:sz w:val="24"/>
          <w:szCs w:val="24"/>
          <w:lang w:eastAsia="ar-SA"/>
        </w:rPr>
        <w:br/>
        <w:t xml:space="preserve">na określonych w niej warunkach w szczególności zaistniały przypadki określone w </w:t>
      </w:r>
      <w:r w:rsidR="00C56E04">
        <w:rPr>
          <w:rFonts w:ascii="Arial" w:hAnsi="Arial" w:cs="Arial"/>
          <w:sz w:val="24"/>
          <w:szCs w:val="24"/>
          <w:lang w:eastAsia="ar-SA"/>
        </w:rPr>
        <w:t>§</w:t>
      </w:r>
      <w:r w:rsidR="00FD4F59">
        <w:rPr>
          <w:rFonts w:ascii="Arial" w:hAnsi="Arial" w:cs="Arial"/>
          <w:sz w:val="24"/>
          <w:szCs w:val="24"/>
          <w:lang w:eastAsia="ar-SA"/>
        </w:rPr>
        <w:t>9</w:t>
      </w:r>
      <w:r w:rsidRPr="005E6988">
        <w:rPr>
          <w:rFonts w:ascii="Arial" w:hAnsi="Arial" w:cs="Arial"/>
          <w:sz w:val="24"/>
          <w:szCs w:val="24"/>
          <w:lang w:eastAsia="ar-SA"/>
        </w:rPr>
        <w:t xml:space="preserve"> ust. 1, </w:t>
      </w:r>
      <w:r w:rsidRPr="00421674">
        <w:rPr>
          <w:rFonts w:ascii="Arial" w:hAnsi="Arial" w:cs="Arial"/>
          <w:sz w:val="24"/>
          <w:szCs w:val="24"/>
          <w:lang w:eastAsia="ar-SA"/>
        </w:rPr>
        <w:t xml:space="preserve">Zamawiający może odstąpić od umowy </w:t>
      </w:r>
      <w:r w:rsidRPr="00421674">
        <w:rPr>
          <w:rFonts w:ascii="Arial" w:hAnsi="Arial" w:cs="Arial"/>
          <w:sz w:val="24"/>
          <w:szCs w:val="24"/>
          <w:lang w:eastAsia="ar-SA"/>
        </w:rPr>
        <w:lastRenderedPageBreak/>
        <w:t xml:space="preserve">przekazując Wykonawcy pisemne oświadczenie ze wskazaniem </w:t>
      </w:r>
      <w:r w:rsidR="00421674">
        <w:rPr>
          <w:rFonts w:ascii="Arial" w:hAnsi="Arial" w:cs="Arial"/>
          <w:sz w:val="24"/>
          <w:szCs w:val="24"/>
          <w:lang w:eastAsia="ar-SA"/>
        </w:rPr>
        <w:br/>
      </w:r>
      <w:r w:rsidR="00FB60DA">
        <w:rPr>
          <w:rFonts w:ascii="Arial" w:hAnsi="Arial" w:cs="Arial"/>
          <w:sz w:val="24"/>
          <w:szCs w:val="24"/>
          <w:lang w:eastAsia="ar-SA"/>
        </w:rPr>
        <w:t>i uzasadnieniem przyczyn,</w:t>
      </w:r>
    </w:p>
    <w:p w:rsidR="006E0812" w:rsidRPr="00421674" w:rsidRDefault="006E0812" w:rsidP="007A4010">
      <w:pPr>
        <w:pStyle w:val="Akapitzlist"/>
        <w:numPr>
          <w:ilvl w:val="0"/>
          <w:numId w:val="31"/>
        </w:numPr>
        <w:suppressAutoHyphens/>
        <w:spacing w:after="0"/>
        <w:ind w:left="1701" w:hanging="283"/>
        <w:jc w:val="both"/>
        <w:rPr>
          <w:rFonts w:ascii="Arial" w:hAnsi="Arial" w:cs="Arial"/>
          <w:sz w:val="24"/>
          <w:szCs w:val="24"/>
        </w:rPr>
      </w:pPr>
      <w:r w:rsidRPr="00421674">
        <w:rPr>
          <w:rFonts w:ascii="Arial" w:hAnsi="Arial" w:cs="Arial"/>
          <w:sz w:val="24"/>
          <w:szCs w:val="24"/>
        </w:rPr>
        <w:t>zmiany dopuszczającej do realizacji części zamówienia podwykonawc</w:t>
      </w:r>
      <w:r w:rsidR="00C441AB">
        <w:rPr>
          <w:rFonts w:ascii="Arial" w:hAnsi="Arial" w:cs="Arial"/>
          <w:sz w:val="24"/>
          <w:szCs w:val="24"/>
        </w:rPr>
        <w:t>y</w:t>
      </w:r>
      <w:r w:rsidRPr="00421674">
        <w:rPr>
          <w:rFonts w:ascii="Arial" w:hAnsi="Arial" w:cs="Arial"/>
          <w:sz w:val="24"/>
          <w:szCs w:val="24"/>
        </w:rPr>
        <w:t xml:space="preserve"> z uzasadnionych przez Wykonawcę przyczyn, </w:t>
      </w:r>
      <w:r w:rsidR="0055052F">
        <w:rPr>
          <w:rFonts w:ascii="Arial" w:hAnsi="Arial" w:cs="Arial"/>
          <w:sz w:val="24"/>
          <w:szCs w:val="24"/>
        </w:rPr>
        <w:br/>
      </w:r>
      <w:r w:rsidRPr="00421674">
        <w:rPr>
          <w:rFonts w:ascii="Arial" w:hAnsi="Arial" w:cs="Arial"/>
          <w:sz w:val="24"/>
          <w:szCs w:val="24"/>
        </w:rPr>
        <w:t>po wcześniejszym uzgo</w:t>
      </w:r>
      <w:r w:rsidR="0055052F">
        <w:rPr>
          <w:rFonts w:ascii="Arial" w:hAnsi="Arial" w:cs="Arial"/>
          <w:sz w:val="24"/>
          <w:szCs w:val="24"/>
        </w:rPr>
        <w:t>dnieniu z Zamawiającym, korzyst</w:t>
      </w:r>
      <w:r w:rsidRPr="00421674">
        <w:rPr>
          <w:rFonts w:ascii="Arial" w:hAnsi="Arial" w:cs="Arial"/>
          <w:sz w:val="24"/>
          <w:szCs w:val="24"/>
        </w:rPr>
        <w:t>nie wpływającej na realizację zamówienia.</w:t>
      </w:r>
    </w:p>
    <w:p w:rsidR="006E0812" w:rsidRPr="00590F8F" w:rsidRDefault="006E0812" w:rsidP="00421674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590F8F">
        <w:rPr>
          <w:rFonts w:ascii="Arial" w:hAnsi="Arial" w:cs="Arial"/>
          <w:sz w:val="24"/>
          <w:szCs w:val="24"/>
          <w:lang w:eastAsia="ar-SA"/>
        </w:rPr>
        <w:t xml:space="preserve">Zmiany określone w ust. </w:t>
      </w:r>
      <w:r w:rsidR="00C167FD">
        <w:rPr>
          <w:rFonts w:ascii="Arial" w:hAnsi="Arial" w:cs="Arial"/>
          <w:sz w:val="24"/>
          <w:szCs w:val="24"/>
          <w:lang w:eastAsia="ar-SA"/>
        </w:rPr>
        <w:t>1</w:t>
      </w:r>
      <w:r w:rsidRPr="00590F8F">
        <w:rPr>
          <w:rFonts w:ascii="Arial" w:hAnsi="Arial" w:cs="Arial"/>
          <w:sz w:val="24"/>
          <w:szCs w:val="24"/>
          <w:lang w:eastAsia="ar-SA"/>
        </w:rPr>
        <w:t xml:space="preserve"> mogą występować wielokrotnie</w:t>
      </w:r>
      <w:r w:rsidR="00FB60DA">
        <w:rPr>
          <w:rFonts w:ascii="Arial" w:hAnsi="Arial" w:cs="Arial"/>
          <w:sz w:val="24"/>
          <w:szCs w:val="24"/>
          <w:lang w:eastAsia="ar-SA"/>
        </w:rPr>
        <w:t>,</w:t>
      </w:r>
      <w:r w:rsidRPr="00590F8F">
        <w:rPr>
          <w:rFonts w:ascii="Arial" w:hAnsi="Arial" w:cs="Arial"/>
          <w:sz w:val="24"/>
          <w:szCs w:val="24"/>
          <w:lang w:eastAsia="ar-SA"/>
        </w:rPr>
        <w:t xml:space="preserve"> o ile spełnią warunki przewidziane w umowie dla tych zmian.</w:t>
      </w:r>
    </w:p>
    <w:p w:rsidR="006E0812" w:rsidRPr="005E6988" w:rsidRDefault="006E0812" w:rsidP="007A4010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6988">
        <w:rPr>
          <w:rFonts w:ascii="Arial" w:hAnsi="Arial" w:cs="Arial"/>
          <w:b/>
          <w:sz w:val="24"/>
          <w:szCs w:val="24"/>
          <w:lang w:eastAsia="ar-SA"/>
        </w:rPr>
        <w:t>Zmiany nieistotne</w:t>
      </w:r>
      <w:r w:rsidR="005E6988" w:rsidRPr="005E6988">
        <w:rPr>
          <w:rFonts w:ascii="Arial" w:hAnsi="Arial" w:cs="Arial"/>
          <w:sz w:val="24"/>
          <w:szCs w:val="24"/>
          <w:lang w:eastAsia="ar-SA"/>
        </w:rPr>
        <w:t xml:space="preserve"> </w:t>
      </w:r>
      <w:r w:rsidR="005E6988">
        <w:rPr>
          <w:rFonts w:ascii="Arial" w:hAnsi="Arial" w:cs="Arial"/>
          <w:sz w:val="24"/>
          <w:szCs w:val="24"/>
          <w:lang w:eastAsia="ar-SA"/>
        </w:rPr>
        <w:t>m</w:t>
      </w:r>
      <w:r w:rsidRPr="005E6988">
        <w:rPr>
          <w:rFonts w:ascii="Arial" w:hAnsi="Arial" w:cs="Arial"/>
          <w:sz w:val="24"/>
          <w:szCs w:val="24"/>
          <w:lang w:eastAsia="ar-SA"/>
        </w:rPr>
        <w:t>ogą być dokonywane niezależnie od ich wartości,</w:t>
      </w:r>
      <w:r w:rsidR="0055052F">
        <w:rPr>
          <w:rFonts w:ascii="Arial" w:hAnsi="Arial" w:cs="Arial"/>
          <w:sz w:val="24"/>
          <w:szCs w:val="24"/>
          <w:lang w:eastAsia="ar-SA"/>
        </w:rPr>
        <w:t xml:space="preserve"> o ile </w:t>
      </w:r>
      <w:r w:rsidR="00F10281">
        <w:rPr>
          <w:rFonts w:ascii="Arial" w:hAnsi="Arial" w:cs="Arial"/>
          <w:sz w:val="24"/>
          <w:szCs w:val="24"/>
          <w:lang w:eastAsia="ar-SA"/>
        </w:rPr>
        <w:br/>
      </w:r>
      <w:r w:rsidR="0055052F">
        <w:rPr>
          <w:rFonts w:ascii="Arial" w:hAnsi="Arial" w:cs="Arial"/>
          <w:sz w:val="24"/>
          <w:szCs w:val="24"/>
          <w:lang w:eastAsia="ar-SA"/>
        </w:rPr>
        <w:t xml:space="preserve">nie są </w:t>
      </w:r>
      <w:r w:rsidRPr="005E6988">
        <w:rPr>
          <w:rFonts w:ascii="Arial" w:hAnsi="Arial" w:cs="Arial"/>
          <w:sz w:val="24"/>
          <w:szCs w:val="24"/>
          <w:lang w:eastAsia="ar-SA"/>
        </w:rPr>
        <w:t xml:space="preserve">zmianami istotnymi, określonymi w ust. </w:t>
      </w:r>
      <w:r w:rsidR="0055052F">
        <w:rPr>
          <w:rFonts w:ascii="Arial" w:hAnsi="Arial" w:cs="Arial"/>
          <w:sz w:val="24"/>
          <w:szCs w:val="24"/>
          <w:lang w:eastAsia="ar-SA"/>
        </w:rPr>
        <w:t>4</w:t>
      </w:r>
      <w:r w:rsidRPr="005E6988">
        <w:rPr>
          <w:rFonts w:ascii="Arial" w:hAnsi="Arial" w:cs="Arial"/>
          <w:sz w:val="24"/>
          <w:szCs w:val="24"/>
          <w:lang w:eastAsia="ar-SA"/>
        </w:rPr>
        <w:t>.</w:t>
      </w:r>
    </w:p>
    <w:p w:rsidR="006E0812" w:rsidRPr="005E6988" w:rsidRDefault="006E0812" w:rsidP="007A4010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590F8F">
        <w:rPr>
          <w:rFonts w:ascii="Arial" w:hAnsi="Arial" w:cs="Arial"/>
          <w:sz w:val="24"/>
          <w:szCs w:val="24"/>
          <w:lang w:eastAsia="ar-SA"/>
        </w:rPr>
        <w:t xml:space="preserve">Zmiany wprowadzone w przypadkach określonych w ust. </w:t>
      </w:r>
      <w:r w:rsidR="0055052F">
        <w:rPr>
          <w:rFonts w:ascii="Arial" w:hAnsi="Arial" w:cs="Arial"/>
          <w:sz w:val="24"/>
          <w:szCs w:val="24"/>
          <w:lang w:eastAsia="ar-SA"/>
        </w:rPr>
        <w:t xml:space="preserve">1 i 2 </w:t>
      </w:r>
      <w:r w:rsidRPr="00590F8F">
        <w:rPr>
          <w:rFonts w:ascii="Arial" w:hAnsi="Arial" w:cs="Arial"/>
          <w:sz w:val="24"/>
          <w:szCs w:val="24"/>
          <w:lang w:eastAsia="ar-SA"/>
        </w:rPr>
        <w:t xml:space="preserve"> nie mogą prowadzić do zmiany charakteru umowy</w:t>
      </w:r>
      <w:r w:rsidR="00590F8F">
        <w:rPr>
          <w:rFonts w:ascii="Arial" w:hAnsi="Arial" w:cs="Arial"/>
          <w:sz w:val="24"/>
          <w:szCs w:val="24"/>
          <w:lang w:eastAsia="ar-SA"/>
        </w:rPr>
        <w:t>.</w:t>
      </w:r>
    </w:p>
    <w:p w:rsidR="006E0812" w:rsidRPr="00590F8F" w:rsidRDefault="006E0812" w:rsidP="007A4010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590F8F">
        <w:rPr>
          <w:rFonts w:ascii="Arial" w:hAnsi="Arial" w:cs="Arial"/>
          <w:b/>
          <w:sz w:val="24"/>
          <w:szCs w:val="24"/>
          <w:lang w:eastAsia="ar-SA"/>
        </w:rPr>
        <w:t>Zmiany istotne</w:t>
      </w:r>
      <w:r w:rsidRPr="00590F8F">
        <w:rPr>
          <w:rFonts w:ascii="Arial" w:hAnsi="Arial" w:cs="Arial"/>
          <w:sz w:val="24"/>
          <w:szCs w:val="24"/>
          <w:lang w:eastAsia="ar-SA"/>
        </w:rPr>
        <w:t xml:space="preserve"> to takie, któr</w:t>
      </w:r>
      <w:r w:rsidR="0055052F">
        <w:rPr>
          <w:rFonts w:ascii="Arial" w:hAnsi="Arial" w:cs="Arial"/>
          <w:sz w:val="24"/>
          <w:szCs w:val="24"/>
          <w:lang w:eastAsia="ar-SA"/>
        </w:rPr>
        <w:t xml:space="preserve">e powodują, że charakter umowy zmienia się </w:t>
      </w:r>
      <w:r w:rsidR="00F10281">
        <w:rPr>
          <w:rFonts w:ascii="Arial" w:hAnsi="Arial" w:cs="Arial"/>
          <w:sz w:val="24"/>
          <w:szCs w:val="24"/>
          <w:lang w:eastAsia="ar-SA"/>
        </w:rPr>
        <w:br/>
      </w:r>
      <w:r w:rsidR="0055052F">
        <w:rPr>
          <w:rFonts w:ascii="Arial" w:hAnsi="Arial" w:cs="Arial"/>
          <w:sz w:val="24"/>
          <w:szCs w:val="24"/>
          <w:lang w:eastAsia="ar-SA"/>
        </w:rPr>
        <w:t>w sposób istotny w stosunku do pierwotnej umowy, w szczególności jeżeli zmiana:</w:t>
      </w:r>
    </w:p>
    <w:p w:rsidR="006E0812" w:rsidRPr="00590F8F" w:rsidRDefault="006E0812" w:rsidP="00590F8F">
      <w:pPr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590F8F">
        <w:rPr>
          <w:rFonts w:ascii="Arial" w:hAnsi="Arial" w:cs="Arial"/>
          <w:sz w:val="24"/>
          <w:szCs w:val="24"/>
          <w:lang w:eastAsia="ar-SA"/>
        </w:rPr>
        <w:t xml:space="preserve">1) </w:t>
      </w:r>
      <w:r w:rsidRPr="00590F8F">
        <w:rPr>
          <w:rFonts w:ascii="Arial" w:hAnsi="Arial" w:cs="Arial"/>
          <w:color w:val="FF0000"/>
          <w:sz w:val="24"/>
          <w:szCs w:val="24"/>
          <w:lang w:eastAsia="ar-SA"/>
        </w:rPr>
        <w:tab/>
      </w:r>
      <w:r w:rsidRPr="00590F8F">
        <w:rPr>
          <w:rFonts w:ascii="Arial" w:hAnsi="Arial" w:cs="Arial"/>
          <w:sz w:val="24"/>
          <w:szCs w:val="24"/>
          <w:lang w:eastAsia="ar-SA"/>
        </w:rPr>
        <w:t xml:space="preserve">wprowadza warunki, które </w:t>
      </w:r>
      <w:r w:rsidR="00B227EE">
        <w:rPr>
          <w:rFonts w:ascii="Arial" w:hAnsi="Arial" w:cs="Arial"/>
          <w:sz w:val="24"/>
          <w:szCs w:val="24"/>
          <w:lang w:eastAsia="ar-SA"/>
        </w:rPr>
        <w:t xml:space="preserve">gdyby zostały </w:t>
      </w:r>
      <w:r w:rsidR="00B46892">
        <w:rPr>
          <w:rFonts w:ascii="Arial" w:hAnsi="Arial" w:cs="Arial"/>
          <w:sz w:val="24"/>
          <w:szCs w:val="24"/>
          <w:lang w:eastAsia="ar-SA"/>
        </w:rPr>
        <w:t>zawarte</w:t>
      </w:r>
      <w:r w:rsidRPr="00590F8F">
        <w:rPr>
          <w:rFonts w:ascii="Arial" w:hAnsi="Arial" w:cs="Arial"/>
          <w:sz w:val="24"/>
          <w:szCs w:val="24"/>
          <w:lang w:eastAsia="ar-SA"/>
        </w:rPr>
        <w:t xml:space="preserve"> w postępowaniu </w:t>
      </w:r>
      <w:r w:rsidR="00B227EE">
        <w:rPr>
          <w:rFonts w:ascii="Arial" w:hAnsi="Arial" w:cs="Arial"/>
          <w:sz w:val="24"/>
          <w:szCs w:val="24"/>
          <w:lang w:eastAsia="ar-SA"/>
        </w:rPr>
        <w:br/>
      </w:r>
      <w:r w:rsidRPr="00590F8F">
        <w:rPr>
          <w:rFonts w:ascii="Arial" w:hAnsi="Arial" w:cs="Arial"/>
          <w:sz w:val="24"/>
          <w:szCs w:val="24"/>
          <w:lang w:eastAsia="ar-SA"/>
        </w:rPr>
        <w:t>o udzielenie zamówienia</w:t>
      </w:r>
      <w:r w:rsidR="00B46892">
        <w:rPr>
          <w:rFonts w:ascii="Arial" w:hAnsi="Arial" w:cs="Arial"/>
          <w:sz w:val="24"/>
          <w:szCs w:val="24"/>
          <w:lang w:eastAsia="ar-SA"/>
        </w:rPr>
        <w:t>,</w:t>
      </w:r>
      <w:r w:rsidRPr="00590F8F">
        <w:rPr>
          <w:rFonts w:ascii="Arial" w:hAnsi="Arial" w:cs="Arial"/>
          <w:sz w:val="24"/>
          <w:szCs w:val="24"/>
          <w:lang w:eastAsia="ar-SA"/>
        </w:rPr>
        <w:t xml:space="preserve"> to </w:t>
      </w:r>
      <w:r w:rsidR="00B46892">
        <w:rPr>
          <w:rFonts w:ascii="Arial" w:hAnsi="Arial" w:cs="Arial"/>
          <w:sz w:val="24"/>
          <w:szCs w:val="24"/>
          <w:lang w:eastAsia="ar-SA"/>
        </w:rPr>
        <w:t>wzięli</w:t>
      </w:r>
      <w:r w:rsidR="00B227EE">
        <w:rPr>
          <w:rFonts w:ascii="Arial" w:hAnsi="Arial" w:cs="Arial"/>
          <w:sz w:val="24"/>
          <w:szCs w:val="24"/>
          <w:lang w:eastAsia="ar-SA"/>
        </w:rPr>
        <w:t xml:space="preserve">by w nim udział lub </w:t>
      </w:r>
      <w:r w:rsidRPr="00590F8F">
        <w:rPr>
          <w:rFonts w:ascii="Arial" w:hAnsi="Arial" w:cs="Arial"/>
          <w:sz w:val="24"/>
          <w:szCs w:val="24"/>
          <w:lang w:eastAsia="ar-SA"/>
        </w:rPr>
        <w:t xml:space="preserve">mogliby wziąć udział inni Wykonawcy </w:t>
      </w:r>
      <w:r w:rsidR="00B227EE">
        <w:rPr>
          <w:rFonts w:ascii="Arial" w:hAnsi="Arial" w:cs="Arial"/>
          <w:sz w:val="24"/>
          <w:szCs w:val="24"/>
          <w:lang w:eastAsia="ar-SA"/>
        </w:rPr>
        <w:t>lub przyjęte zostałyby oferty innej treści</w:t>
      </w:r>
      <w:r w:rsidR="00B46892">
        <w:rPr>
          <w:rFonts w:ascii="Arial" w:hAnsi="Arial" w:cs="Arial"/>
          <w:sz w:val="24"/>
          <w:szCs w:val="24"/>
          <w:lang w:eastAsia="ar-SA"/>
        </w:rPr>
        <w:t>,</w:t>
      </w:r>
    </w:p>
    <w:p w:rsidR="006E0812" w:rsidRPr="00590F8F" w:rsidRDefault="006E0812" w:rsidP="00590F8F">
      <w:pPr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590F8F">
        <w:rPr>
          <w:rFonts w:ascii="Arial" w:hAnsi="Arial" w:cs="Arial"/>
          <w:sz w:val="24"/>
          <w:szCs w:val="24"/>
          <w:lang w:eastAsia="ar-SA"/>
        </w:rPr>
        <w:t xml:space="preserve">3) </w:t>
      </w:r>
      <w:r w:rsidRPr="00590F8F">
        <w:rPr>
          <w:rFonts w:ascii="Arial" w:hAnsi="Arial" w:cs="Arial"/>
          <w:sz w:val="24"/>
          <w:szCs w:val="24"/>
          <w:lang w:eastAsia="ar-SA"/>
        </w:rPr>
        <w:tab/>
      </w:r>
      <w:r w:rsidR="00B227EE">
        <w:rPr>
          <w:rFonts w:ascii="Arial" w:hAnsi="Arial" w:cs="Arial"/>
          <w:sz w:val="24"/>
          <w:szCs w:val="24"/>
          <w:lang w:eastAsia="ar-SA"/>
        </w:rPr>
        <w:t>narusza równowagę ekonomiczną</w:t>
      </w:r>
      <w:r w:rsidR="00B46892">
        <w:rPr>
          <w:rFonts w:ascii="Arial" w:hAnsi="Arial" w:cs="Arial"/>
          <w:sz w:val="24"/>
          <w:szCs w:val="24"/>
          <w:lang w:eastAsia="ar-SA"/>
        </w:rPr>
        <w:t xml:space="preserve"> stron umowy</w:t>
      </w:r>
      <w:r w:rsidRPr="00590F8F">
        <w:rPr>
          <w:rFonts w:ascii="Arial" w:hAnsi="Arial" w:cs="Arial"/>
          <w:sz w:val="24"/>
          <w:szCs w:val="24"/>
          <w:lang w:eastAsia="ar-SA"/>
        </w:rPr>
        <w:t xml:space="preserve"> na korzyść Wykonawcy </w:t>
      </w:r>
      <w:r w:rsidR="001B4863">
        <w:rPr>
          <w:rFonts w:ascii="Arial" w:hAnsi="Arial" w:cs="Arial"/>
          <w:sz w:val="24"/>
          <w:szCs w:val="24"/>
          <w:lang w:eastAsia="ar-SA"/>
        </w:rPr>
        <w:br/>
      </w:r>
      <w:r w:rsidRPr="00590F8F">
        <w:rPr>
          <w:rFonts w:ascii="Arial" w:hAnsi="Arial" w:cs="Arial"/>
          <w:sz w:val="24"/>
          <w:szCs w:val="24"/>
          <w:lang w:eastAsia="ar-SA"/>
        </w:rPr>
        <w:t>w sposób niepr</w:t>
      </w:r>
      <w:r w:rsidR="00FB60DA">
        <w:rPr>
          <w:rFonts w:ascii="Arial" w:hAnsi="Arial" w:cs="Arial"/>
          <w:sz w:val="24"/>
          <w:szCs w:val="24"/>
          <w:lang w:eastAsia="ar-SA"/>
        </w:rPr>
        <w:t>zewidziany  pierwotnie w umowie,</w:t>
      </w:r>
    </w:p>
    <w:p w:rsidR="006E0812" w:rsidRPr="00590F8F" w:rsidRDefault="006E0812" w:rsidP="00590F8F">
      <w:pPr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590F8F">
        <w:rPr>
          <w:rFonts w:ascii="Arial" w:hAnsi="Arial" w:cs="Arial"/>
          <w:sz w:val="24"/>
          <w:szCs w:val="24"/>
          <w:lang w:eastAsia="ar-SA"/>
        </w:rPr>
        <w:t xml:space="preserve">4) </w:t>
      </w:r>
      <w:r w:rsidRPr="00590F8F">
        <w:rPr>
          <w:rFonts w:ascii="Arial" w:hAnsi="Arial" w:cs="Arial"/>
          <w:sz w:val="24"/>
          <w:szCs w:val="24"/>
          <w:lang w:eastAsia="ar-SA"/>
        </w:rPr>
        <w:tab/>
      </w:r>
      <w:r w:rsidR="00B227EE">
        <w:rPr>
          <w:rFonts w:ascii="Arial" w:hAnsi="Arial" w:cs="Arial"/>
          <w:sz w:val="24"/>
          <w:szCs w:val="24"/>
          <w:lang w:eastAsia="ar-SA"/>
        </w:rPr>
        <w:t xml:space="preserve">w sposób znaczny </w:t>
      </w:r>
      <w:r w:rsidRPr="00590F8F">
        <w:rPr>
          <w:rFonts w:ascii="Arial" w:hAnsi="Arial" w:cs="Arial"/>
          <w:sz w:val="24"/>
          <w:szCs w:val="24"/>
          <w:lang w:eastAsia="ar-SA"/>
        </w:rPr>
        <w:t>rozszer</w:t>
      </w:r>
      <w:r w:rsidR="00B227EE">
        <w:rPr>
          <w:rFonts w:ascii="Arial" w:hAnsi="Arial" w:cs="Arial"/>
          <w:sz w:val="24"/>
          <w:szCs w:val="24"/>
          <w:lang w:eastAsia="ar-SA"/>
        </w:rPr>
        <w:t xml:space="preserve">za albo zmniejsza </w:t>
      </w:r>
      <w:r w:rsidRPr="00590F8F">
        <w:rPr>
          <w:rFonts w:ascii="Arial" w:hAnsi="Arial" w:cs="Arial"/>
          <w:sz w:val="24"/>
          <w:szCs w:val="24"/>
          <w:lang w:eastAsia="ar-SA"/>
        </w:rPr>
        <w:t>zakres świadczeń i zobowiązań wynikający z umowy</w:t>
      </w:r>
      <w:r w:rsidR="001B4863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B227EE" w:rsidRPr="001B4863">
        <w:rPr>
          <w:rFonts w:ascii="Arial" w:hAnsi="Arial" w:cs="Arial"/>
          <w:sz w:val="24"/>
          <w:szCs w:val="24"/>
          <w:lang w:eastAsia="ar-SA"/>
        </w:rPr>
        <w:t xml:space="preserve">z zastrzeżeniem okoliczności przewidzianych </w:t>
      </w:r>
      <w:r w:rsidR="001B4863">
        <w:rPr>
          <w:rFonts w:ascii="Arial" w:hAnsi="Arial" w:cs="Arial"/>
          <w:sz w:val="24"/>
          <w:szCs w:val="24"/>
          <w:lang w:eastAsia="ar-SA"/>
        </w:rPr>
        <w:br/>
      </w:r>
      <w:r w:rsidR="00B227EE" w:rsidRPr="001B4863">
        <w:rPr>
          <w:rFonts w:ascii="Arial" w:hAnsi="Arial" w:cs="Arial"/>
          <w:sz w:val="24"/>
          <w:szCs w:val="24"/>
          <w:lang w:eastAsia="ar-SA"/>
        </w:rPr>
        <w:t>w umowie</w:t>
      </w:r>
      <w:r w:rsidR="00FB60DA" w:rsidRPr="001B4863">
        <w:rPr>
          <w:rFonts w:ascii="Arial" w:hAnsi="Arial" w:cs="Arial"/>
          <w:sz w:val="24"/>
          <w:szCs w:val="24"/>
          <w:lang w:eastAsia="ar-SA"/>
        </w:rPr>
        <w:t>,</w:t>
      </w:r>
    </w:p>
    <w:p w:rsidR="006E0812" w:rsidRDefault="006E0812" w:rsidP="00461A38">
      <w:pPr>
        <w:spacing w:after="0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590F8F">
        <w:rPr>
          <w:rFonts w:ascii="Arial" w:hAnsi="Arial" w:cs="Arial"/>
          <w:sz w:val="24"/>
          <w:szCs w:val="24"/>
          <w:lang w:eastAsia="ar-SA"/>
        </w:rPr>
        <w:t xml:space="preserve">5) </w:t>
      </w:r>
      <w:r w:rsidRPr="00590F8F">
        <w:rPr>
          <w:rFonts w:ascii="Arial" w:hAnsi="Arial" w:cs="Arial"/>
          <w:sz w:val="24"/>
          <w:szCs w:val="24"/>
          <w:lang w:eastAsia="ar-SA"/>
        </w:rPr>
        <w:tab/>
      </w:r>
      <w:r w:rsidR="00B227EE">
        <w:rPr>
          <w:rFonts w:ascii="Arial" w:hAnsi="Arial" w:cs="Arial"/>
          <w:sz w:val="24"/>
          <w:szCs w:val="24"/>
          <w:lang w:eastAsia="ar-SA"/>
        </w:rPr>
        <w:t>polega na</w:t>
      </w:r>
      <w:r w:rsidRPr="00590F8F">
        <w:rPr>
          <w:rFonts w:ascii="Arial" w:hAnsi="Arial" w:cs="Arial"/>
          <w:sz w:val="24"/>
          <w:szCs w:val="24"/>
          <w:lang w:eastAsia="ar-SA"/>
        </w:rPr>
        <w:t xml:space="preserve"> zastąpieni</w:t>
      </w:r>
      <w:r w:rsidR="00B227EE">
        <w:rPr>
          <w:rFonts w:ascii="Arial" w:hAnsi="Arial" w:cs="Arial"/>
          <w:sz w:val="24"/>
          <w:szCs w:val="24"/>
          <w:lang w:eastAsia="ar-SA"/>
        </w:rPr>
        <w:t>u</w:t>
      </w:r>
      <w:r w:rsidRPr="00590F8F">
        <w:rPr>
          <w:rFonts w:ascii="Arial" w:hAnsi="Arial" w:cs="Arial"/>
          <w:sz w:val="24"/>
          <w:szCs w:val="24"/>
          <w:lang w:eastAsia="ar-SA"/>
        </w:rPr>
        <w:t xml:space="preserve"> Wykonawcy</w:t>
      </w:r>
      <w:r w:rsidR="00B227EE">
        <w:rPr>
          <w:rFonts w:ascii="Arial" w:hAnsi="Arial" w:cs="Arial"/>
          <w:sz w:val="24"/>
          <w:szCs w:val="24"/>
          <w:lang w:eastAsia="ar-SA"/>
        </w:rPr>
        <w:t xml:space="preserve">, któremu </w:t>
      </w:r>
      <w:r w:rsidR="00D35EF6">
        <w:rPr>
          <w:rFonts w:ascii="Arial" w:hAnsi="Arial" w:cs="Arial"/>
          <w:sz w:val="24"/>
          <w:szCs w:val="24"/>
          <w:lang w:eastAsia="ar-SA"/>
        </w:rPr>
        <w:t>Zamawiający udz</w:t>
      </w:r>
      <w:r w:rsidR="007D2C65">
        <w:rPr>
          <w:rFonts w:ascii="Arial" w:hAnsi="Arial" w:cs="Arial"/>
          <w:sz w:val="24"/>
          <w:szCs w:val="24"/>
          <w:lang w:eastAsia="ar-SA"/>
        </w:rPr>
        <w:t>ielił zamówienia nowym Wykonawcą</w:t>
      </w:r>
      <w:r w:rsidR="00D35EF6">
        <w:rPr>
          <w:rFonts w:ascii="Arial" w:hAnsi="Arial" w:cs="Arial"/>
          <w:sz w:val="24"/>
          <w:szCs w:val="24"/>
          <w:lang w:eastAsia="ar-SA"/>
        </w:rPr>
        <w:t xml:space="preserve"> w przypadkach innych niż wskazane w art. 455 </w:t>
      </w:r>
      <w:r w:rsidR="00F10281">
        <w:rPr>
          <w:rFonts w:ascii="Arial" w:hAnsi="Arial" w:cs="Arial"/>
          <w:sz w:val="24"/>
          <w:szCs w:val="24"/>
          <w:lang w:eastAsia="ar-SA"/>
        </w:rPr>
        <w:br/>
      </w:r>
      <w:r w:rsidR="001B4863">
        <w:rPr>
          <w:rFonts w:ascii="Arial" w:hAnsi="Arial" w:cs="Arial"/>
          <w:sz w:val="24"/>
          <w:szCs w:val="24"/>
          <w:lang w:eastAsia="ar-SA"/>
        </w:rPr>
        <w:t xml:space="preserve">ust.1 </w:t>
      </w:r>
      <w:r w:rsidR="00D35EF6">
        <w:rPr>
          <w:rFonts w:ascii="Arial" w:hAnsi="Arial" w:cs="Arial"/>
          <w:sz w:val="24"/>
          <w:szCs w:val="24"/>
          <w:lang w:eastAsia="ar-SA"/>
        </w:rPr>
        <w:t>pkt 2</w:t>
      </w:r>
      <w:r w:rsidRPr="00590F8F">
        <w:rPr>
          <w:rFonts w:ascii="Arial" w:hAnsi="Arial" w:cs="Arial"/>
          <w:sz w:val="24"/>
          <w:szCs w:val="24"/>
          <w:lang w:eastAsia="ar-SA"/>
        </w:rPr>
        <w:t>.</w:t>
      </w:r>
    </w:p>
    <w:p w:rsidR="001B2037" w:rsidRDefault="001B2037" w:rsidP="00461A38">
      <w:pPr>
        <w:tabs>
          <w:tab w:val="left" w:pos="0"/>
          <w:tab w:val="left" w:pos="426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  <w:t xml:space="preserve">Zmiana umowy w następstwie nie dających się przewidzieć okoliczności. </w:t>
      </w:r>
    </w:p>
    <w:p w:rsidR="001B2037" w:rsidRDefault="001B2037" w:rsidP="00461A38">
      <w:p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W tym przypadku umowę można zmodyfikować po zaistnieniu łącznie dwóch przypadków:</w:t>
      </w:r>
    </w:p>
    <w:p w:rsidR="001B2037" w:rsidRDefault="001B2037" w:rsidP="00461A38">
      <w:pPr>
        <w:tabs>
          <w:tab w:val="left" w:pos="0"/>
        </w:tabs>
        <w:spacing w:after="0"/>
        <w:ind w:left="567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ab/>
        <w:t>zamawiający działając z należytą starannością nie mógł przewidzieć konieczności zmiany zakresu umowy, wynikła sytuacja była nieprzewidywalna na etapie przygotowania postępowania.</w:t>
      </w:r>
    </w:p>
    <w:p w:rsidR="001B2037" w:rsidRDefault="001B2037" w:rsidP="00461A38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wartość</w:t>
      </w:r>
      <w:r w:rsidR="00475A7B">
        <w:rPr>
          <w:rFonts w:ascii="Arial" w:hAnsi="Arial" w:cs="Arial"/>
          <w:sz w:val="24"/>
          <w:szCs w:val="24"/>
        </w:rPr>
        <w:t xml:space="preserve"> jednorazowej zmiany</w:t>
      </w:r>
      <w:r>
        <w:rPr>
          <w:rFonts w:ascii="Arial" w:hAnsi="Arial" w:cs="Arial"/>
          <w:sz w:val="24"/>
          <w:szCs w:val="24"/>
        </w:rPr>
        <w:t xml:space="preserve">, o którą może być rozszerzony zakres umowy nie </w:t>
      </w:r>
      <w:r w:rsidRPr="008343E3">
        <w:rPr>
          <w:rFonts w:ascii="Arial" w:hAnsi="Arial" w:cs="Arial"/>
          <w:sz w:val="24"/>
          <w:szCs w:val="24"/>
        </w:rPr>
        <w:t>może przekraczać 50% wartości zamówienia określonej pierwotnie w umowie</w:t>
      </w:r>
    </w:p>
    <w:p w:rsidR="006E0812" w:rsidRPr="00115563" w:rsidRDefault="006E0812" w:rsidP="007A4010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15563">
        <w:rPr>
          <w:rFonts w:ascii="Arial" w:hAnsi="Arial" w:cs="Arial"/>
          <w:sz w:val="24"/>
          <w:szCs w:val="24"/>
          <w:lang w:eastAsia="ar-SA"/>
        </w:rPr>
        <w:t xml:space="preserve">W przypadku wystąpienia któregokolwiek ze zdarzeń wymienionych </w:t>
      </w:r>
      <w:r w:rsidR="00EE2C8E">
        <w:rPr>
          <w:rFonts w:ascii="Arial" w:hAnsi="Arial" w:cs="Arial"/>
          <w:sz w:val="24"/>
          <w:szCs w:val="24"/>
          <w:lang w:eastAsia="ar-SA"/>
        </w:rPr>
        <w:t xml:space="preserve">w ust. </w:t>
      </w:r>
      <w:r w:rsidR="00D35EF6">
        <w:rPr>
          <w:rFonts w:ascii="Arial" w:hAnsi="Arial" w:cs="Arial"/>
          <w:sz w:val="24"/>
          <w:szCs w:val="24"/>
          <w:lang w:eastAsia="ar-SA"/>
        </w:rPr>
        <w:t>1 i 2</w:t>
      </w:r>
      <w:r w:rsidR="00EE2C8E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115563">
        <w:rPr>
          <w:rFonts w:ascii="Arial" w:hAnsi="Arial" w:cs="Arial"/>
          <w:sz w:val="24"/>
          <w:szCs w:val="24"/>
          <w:lang w:eastAsia="ar-SA"/>
        </w:rPr>
        <w:t xml:space="preserve">termin realizacji przedmiotu umowy może ulec odpowiedniemu przedłużeniu, </w:t>
      </w:r>
      <w:r w:rsidR="00D35EF6">
        <w:rPr>
          <w:rFonts w:ascii="Arial" w:hAnsi="Arial" w:cs="Arial"/>
          <w:sz w:val="24"/>
          <w:szCs w:val="24"/>
          <w:lang w:eastAsia="ar-SA"/>
        </w:rPr>
        <w:br/>
      </w:r>
      <w:r w:rsidRPr="00115563">
        <w:rPr>
          <w:rFonts w:ascii="Arial" w:hAnsi="Arial" w:cs="Arial"/>
          <w:sz w:val="24"/>
          <w:szCs w:val="24"/>
          <w:lang w:eastAsia="ar-SA"/>
        </w:rPr>
        <w:t>o czas niezbędny do zakończenia wykonywania jej przedmiotu w sposób należyty, nie dłużej jednak niż o okres trwania tych okoliczności.</w:t>
      </w:r>
    </w:p>
    <w:p w:rsidR="006E0812" w:rsidRPr="00115563" w:rsidRDefault="006E0812" w:rsidP="007A4010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15563">
        <w:rPr>
          <w:rFonts w:ascii="Arial" w:hAnsi="Arial" w:cs="Arial"/>
          <w:sz w:val="24"/>
          <w:szCs w:val="24"/>
          <w:lang w:eastAsia="ar-SA"/>
        </w:rPr>
        <w:t>Warunkiem dokonania zmian jest złożenie wniosku przez stronę inicjującą zmianę, zawierającego:</w:t>
      </w:r>
    </w:p>
    <w:p w:rsidR="006E0812" w:rsidRPr="00590F8F" w:rsidRDefault="006E0812" w:rsidP="00461A38">
      <w:pPr>
        <w:spacing w:after="0"/>
        <w:ind w:left="851" w:hanging="284"/>
        <w:jc w:val="both"/>
        <w:rPr>
          <w:rFonts w:ascii="Arial" w:hAnsi="Arial" w:cs="Arial"/>
          <w:sz w:val="24"/>
          <w:szCs w:val="24"/>
        </w:rPr>
      </w:pPr>
      <w:r w:rsidRPr="00590F8F">
        <w:rPr>
          <w:rFonts w:ascii="Arial" w:hAnsi="Arial" w:cs="Arial"/>
          <w:sz w:val="24"/>
          <w:szCs w:val="24"/>
          <w:lang w:eastAsia="ar-SA"/>
        </w:rPr>
        <w:t xml:space="preserve">1) </w:t>
      </w:r>
      <w:r w:rsidRPr="00590F8F">
        <w:rPr>
          <w:rFonts w:ascii="Arial" w:hAnsi="Arial" w:cs="Arial"/>
          <w:sz w:val="24"/>
          <w:szCs w:val="24"/>
          <w:lang w:eastAsia="ar-SA"/>
        </w:rPr>
        <w:tab/>
        <w:t>opis propozycji zmiany,</w:t>
      </w:r>
    </w:p>
    <w:p w:rsidR="006E0812" w:rsidRPr="00590F8F" w:rsidRDefault="006E0812" w:rsidP="00115563">
      <w:pPr>
        <w:spacing w:after="0"/>
        <w:ind w:left="851" w:hanging="284"/>
        <w:jc w:val="both"/>
        <w:rPr>
          <w:rFonts w:ascii="Arial" w:hAnsi="Arial" w:cs="Arial"/>
          <w:sz w:val="24"/>
          <w:szCs w:val="24"/>
        </w:rPr>
      </w:pPr>
      <w:r w:rsidRPr="00590F8F">
        <w:rPr>
          <w:rFonts w:ascii="Arial" w:hAnsi="Arial" w:cs="Arial"/>
          <w:sz w:val="24"/>
          <w:szCs w:val="24"/>
          <w:lang w:eastAsia="ar-SA"/>
        </w:rPr>
        <w:t xml:space="preserve">2) </w:t>
      </w:r>
      <w:r w:rsidRPr="00590F8F">
        <w:rPr>
          <w:rFonts w:ascii="Arial" w:hAnsi="Arial" w:cs="Arial"/>
          <w:sz w:val="24"/>
          <w:szCs w:val="24"/>
          <w:lang w:eastAsia="ar-SA"/>
        </w:rPr>
        <w:tab/>
        <w:t>uzasadnienie zmiany,</w:t>
      </w:r>
    </w:p>
    <w:p w:rsidR="006E0812" w:rsidRPr="00590F8F" w:rsidRDefault="006E0812" w:rsidP="00115563">
      <w:pPr>
        <w:spacing w:after="0"/>
        <w:ind w:left="851" w:hanging="284"/>
        <w:jc w:val="both"/>
        <w:rPr>
          <w:rFonts w:ascii="Arial" w:hAnsi="Arial" w:cs="Arial"/>
          <w:sz w:val="24"/>
          <w:szCs w:val="24"/>
        </w:rPr>
      </w:pPr>
      <w:r w:rsidRPr="00590F8F">
        <w:rPr>
          <w:rFonts w:ascii="Arial" w:hAnsi="Arial" w:cs="Arial"/>
          <w:sz w:val="24"/>
          <w:szCs w:val="24"/>
          <w:lang w:eastAsia="ar-SA"/>
        </w:rPr>
        <w:t xml:space="preserve">3) </w:t>
      </w:r>
      <w:r w:rsidRPr="00590F8F">
        <w:rPr>
          <w:rFonts w:ascii="Arial" w:hAnsi="Arial" w:cs="Arial"/>
          <w:sz w:val="24"/>
          <w:szCs w:val="24"/>
          <w:lang w:eastAsia="ar-SA"/>
        </w:rPr>
        <w:tab/>
        <w:t>obliczenie kosztów zmiany zgodnie z zasadami określonymi w umowie, jeżeli zmiana będzie miała wpływ na wynagrodzenie Wykonawcy.</w:t>
      </w:r>
    </w:p>
    <w:p w:rsidR="006E0812" w:rsidRPr="00115563" w:rsidRDefault="006E0812" w:rsidP="00ED1579">
      <w:pPr>
        <w:pStyle w:val="Akapitzlist"/>
        <w:numPr>
          <w:ilvl w:val="0"/>
          <w:numId w:val="34"/>
        </w:numPr>
        <w:tabs>
          <w:tab w:val="left" w:pos="1352"/>
        </w:tabs>
        <w:spacing w:after="0"/>
        <w:ind w:left="425" w:hanging="425"/>
        <w:jc w:val="both"/>
        <w:rPr>
          <w:rFonts w:ascii="Arial" w:hAnsi="Arial" w:cs="Arial"/>
          <w:sz w:val="24"/>
          <w:szCs w:val="24"/>
        </w:rPr>
      </w:pPr>
      <w:r w:rsidRPr="00115563">
        <w:rPr>
          <w:rFonts w:ascii="Arial" w:hAnsi="Arial" w:cs="Arial"/>
          <w:sz w:val="24"/>
          <w:szCs w:val="24"/>
          <w:lang w:eastAsia="ar-SA"/>
        </w:rPr>
        <w:lastRenderedPageBreak/>
        <w:t xml:space="preserve">Uzasadnienie zmiany może dotyczyć zaistnienia nieprzewidzianych w umowie przeszkód spowodowanych wystąpieniem nietypowych okoliczności </w:t>
      </w:r>
      <w:r w:rsidR="00115563" w:rsidRPr="00115563">
        <w:rPr>
          <w:rFonts w:ascii="Arial" w:hAnsi="Arial" w:cs="Arial"/>
          <w:sz w:val="24"/>
          <w:szCs w:val="24"/>
          <w:lang w:eastAsia="ar-SA"/>
        </w:rPr>
        <w:br/>
      </w:r>
      <w:r w:rsidRPr="00115563">
        <w:rPr>
          <w:rFonts w:ascii="Arial" w:hAnsi="Arial" w:cs="Arial"/>
          <w:sz w:val="24"/>
          <w:szCs w:val="24"/>
          <w:lang w:eastAsia="ar-SA"/>
        </w:rPr>
        <w:t xml:space="preserve">lub działalnością osób trzecich uniemożliwiających kontynuowanie umowy </w:t>
      </w:r>
      <w:r w:rsidR="00FB60DA">
        <w:rPr>
          <w:rFonts w:ascii="Arial" w:hAnsi="Arial" w:cs="Arial"/>
          <w:sz w:val="24"/>
          <w:szCs w:val="24"/>
          <w:lang w:eastAsia="ar-SA"/>
        </w:rPr>
        <w:br/>
      </w:r>
      <w:r w:rsidRPr="00115563">
        <w:rPr>
          <w:rFonts w:ascii="Arial" w:hAnsi="Arial" w:cs="Arial"/>
          <w:sz w:val="24"/>
          <w:szCs w:val="24"/>
          <w:lang w:eastAsia="ar-SA"/>
        </w:rPr>
        <w:t>na przewidzianych w niej warunkach.</w:t>
      </w:r>
    </w:p>
    <w:p w:rsidR="006E0812" w:rsidRPr="00115563" w:rsidRDefault="006E0812" w:rsidP="00ED1579">
      <w:pPr>
        <w:pStyle w:val="Akapitzlist"/>
        <w:numPr>
          <w:ilvl w:val="0"/>
          <w:numId w:val="34"/>
        </w:numPr>
        <w:spacing w:after="0"/>
        <w:ind w:left="425" w:hanging="425"/>
        <w:jc w:val="both"/>
        <w:rPr>
          <w:rFonts w:ascii="Arial" w:hAnsi="Arial" w:cs="Arial"/>
          <w:sz w:val="24"/>
          <w:szCs w:val="24"/>
        </w:rPr>
      </w:pPr>
      <w:r w:rsidRPr="00115563">
        <w:rPr>
          <w:rFonts w:ascii="Arial" w:hAnsi="Arial" w:cs="Arial"/>
          <w:sz w:val="24"/>
          <w:szCs w:val="24"/>
          <w:lang w:eastAsia="ar-SA"/>
        </w:rPr>
        <w:t xml:space="preserve">Wykonawca nie będzie uprawniony do żadnego przedłużenia terminu wykonania umowy i zwiększenia wynagrodzenia w zakresie, w jakim konieczność dokonania zmiany została spowodowana przez jakikolwiek błąd lub </w:t>
      </w:r>
      <w:r w:rsidR="005E7E7F">
        <w:rPr>
          <w:rFonts w:ascii="Arial" w:hAnsi="Arial" w:cs="Arial"/>
          <w:sz w:val="24"/>
          <w:szCs w:val="24"/>
          <w:lang w:eastAsia="ar-SA"/>
        </w:rPr>
        <w:t>zwłokę</w:t>
      </w:r>
      <w:r w:rsidRPr="00115563">
        <w:rPr>
          <w:rFonts w:ascii="Arial" w:hAnsi="Arial" w:cs="Arial"/>
          <w:sz w:val="24"/>
          <w:szCs w:val="24"/>
          <w:lang w:eastAsia="ar-SA"/>
        </w:rPr>
        <w:t xml:space="preserve"> ze strony Wykonawcy, włącznie z błędem lub dostarczeniem </w:t>
      </w:r>
      <w:r w:rsidR="005E7E7F">
        <w:rPr>
          <w:rFonts w:ascii="Arial" w:hAnsi="Arial" w:cs="Arial"/>
          <w:sz w:val="24"/>
          <w:szCs w:val="24"/>
          <w:lang w:eastAsia="ar-SA"/>
        </w:rPr>
        <w:t xml:space="preserve">ze zwłoką </w:t>
      </w:r>
      <w:r w:rsidRPr="00115563">
        <w:rPr>
          <w:rFonts w:ascii="Arial" w:hAnsi="Arial" w:cs="Arial"/>
          <w:sz w:val="24"/>
          <w:szCs w:val="24"/>
          <w:lang w:eastAsia="ar-SA"/>
        </w:rPr>
        <w:t>jakiegokolwiek dokumentu wynikającego z obowiązków Wykonawcy.</w:t>
      </w:r>
    </w:p>
    <w:p w:rsidR="006E0812" w:rsidRPr="00115563" w:rsidRDefault="006E0812" w:rsidP="00ED1579">
      <w:pPr>
        <w:pStyle w:val="Akapitzlist"/>
        <w:numPr>
          <w:ilvl w:val="0"/>
          <w:numId w:val="34"/>
        </w:numPr>
        <w:spacing w:after="0"/>
        <w:ind w:left="425" w:hanging="425"/>
        <w:jc w:val="both"/>
        <w:rPr>
          <w:rFonts w:ascii="Arial" w:hAnsi="Arial" w:cs="Arial"/>
          <w:sz w:val="24"/>
          <w:szCs w:val="24"/>
        </w:rPr>
      </w:pPr>
      <w:r w:rsidRPr="00115563">
        <w:rPr>
          <w:rFonts w:ascii="Arial" w:hAnsi="Arial" w:cs="Arial"/>
          <w:sz w:val="24"/>
          <w:szCs w:val="24"/>
          <w:lang w:eastAsia="ar-SA"/>
        </w:rPr>
        <w:t xml:space="preserve">Dokonanie zmian wymaga formy pisemnej pod rygorem nieważności. </w:t>
      </w:r>
    </w:p>
    <w:p w:rsidR="00745D96" w:rsidRDefault="00745D96" w:rsidP="00123D34">
      <w:pPr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FD36A6" w:rsidRPr="002B784A" w:rsidRDefault="00FD4F59" w:rsidP="00123D34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</w:t>
      </w:r>
      <w:r w:rsidR="00FD36A6" w:rsidRPr="002B784A">
        <w:rPr>
          <w:rFonts w:ascii="Arial" w:hAnsi="Arial" w:cs="Arial"/>
          <w:b/>
          <w:sz w:val="24"/>
          <w:szCs w:val="24"/>
        </w:rPr>
        <w:t xml:space="preserve">X Wymagania Zamawiającego dotyczące pracowników zatrudnionych </w:t>
      </w:r>
    </w:p>
    <w:p w:rsidR="00FD36A6" w:rsidRPr="002B784A" w:rsidRDefault="00FD36A6" w:rsidP="00123D34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2B784A">
        <w:rPr>
          <w:rFonts w:ascii="Arial" w:hAnsi="Arial" w:cs="Arial"/>
          <w:b/>
          <w:sz w:val="24"/>
          <w:szCs w:val="24"/>
        </w:rPr>
        <w:t>na umowę o pracę</w:t>
      </w:r>
    </w:p>
    <w:p w:rsidR="005B1563" w:rsidRDefault="005B1563" w:rsidP="00123D34">
      <w:pPr>
        <w:tabs>
          <w:tab w:val="left" w:pos="3828"/>
        </w:tabs>
        <w:spacing w:after="0"/>
        <w:ind w:left="3540" w:firstLine="708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FD36A6" w:rsidRPr="002B784A" w:rsidRDefault="00FD36A6" w:rsidP="00123D34">
      <w:pPr>
        <w:tabs>
          <w:tab w:val="left" w:pos="3828"/>
        </w:tabs>
        <w:spacing w:after="0"/>
        <w:ind w:left="3540" w:firstLine="708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B784A">
        <w:rPr>
          <w:rFonts w:ascii="Arial" w:eastAsia="Times New Roman" w:hAnsi="Arial" w:cs="Arial"/>
          <w:b/>
          <w:sz w:val="24"/>
          <w:szCs w:val="24"/>
          <w:lang w:eastAsia="ar-SA"/>
        </w:rPr>
        <w:t>§ 1</w:t>
      </w:r>
      <w:r w:rsidR="00FD4F59">
        <w:rPr>
          <w:rFonts w:ascii="Arial" w:eastAsia="Times New Roman" w:hAnsi="Arial" w:cs="Arial"/>
          <w:b/>
          <w:sz w:val="24"/>
          <w:szCs w:val="24"/>
          <w:lang w:eastAsia="ar-SA"/>
        </w:rPr>
        <w:t>2</w:t>
      </w:r>
    </w:p>
    <w:p w:rsidR="008343E3" w:rsidRPr="008343E3" w:rsidRDefault="00FD36A6" w:rsidP="007A4010">
      <w:pPr>
        <w:pStyle w:val="Akapitzlist"/>
        <w:numPr>
          <w:ilvl w:val="0"/>
          <w:numId w:val="26"/>
        </w:numPr>
        <w:spacing w:after="120" w:line="271" w:lineRule="auto"/>
        <w:ind w:left="284" w:right="-76" w:hanging="284"/>
        <w:jc w:val="both"/>
        <w:rPr>
          <w:rFonts w:ascii="Arial" w:hAnsi="Arial" w:cs="Arial"/>
          <w:sz w:val="24"/>
          <w:szCs w:val="24"/>
        </w:rPr>
      </w:pPr>
      <w:r w:rsidRPr="002B784A">
        <w:rPr>
          <w:rFonts w:ascii="Arial" w:hAnsi="Arial" w:cs="Arial"/>
          <w:sz w:val="24"/>
          <w:szCs w:val="24"/>
        </w:rPr>
        <w:t xml:space="preserve">Zamawiający wymaga zatrudnienia na podstawie umowy o pracę przez Wykonawcę </w:t>
      </w:r>
      <w:r w:rsidR="001B4863">
        <w:rPr>
          <w:rFonts w:ascii="Arial" w:hAnsi="Arial" w:cs="Arial"/>
          <w:sz w:val="24"/>
          <w:szCs w:val="24"/>
        </w:rPr>
        <w:t xml:space="preserve">lub Podwykonawcę </w:t>
      </w:r>
      <w:r w:rsidR="000E3037">
        <w:rPr>
          <w:rFonts w:ascii="Arial" w:hAnsi="Arial" w:cs="Arial"/>
          <w:sz w:val="24"/>
          <w:szCs w:val="24"/>
        </w:rPr>
        <w:t>osób wykonujących</w:t>
      </w:r>
      <w:r w:rsidRPr="002B784A">
        <w:rPr>
          <w:rFonts w:ascii="Arial" w:hAnsi="Arial" w:cs="Arial"/>
          <w:sz w:val="24"/>
          <w:szCs w:val="24"/>
        </w:rPr>
        <w:t xml:space="preserve"> przedmiot zamówienia</w:t>
      </w:r>
      <w:r w:rsidR="002B784A">
        <w:rPr>
          <w:rFonts w:ascii="Arial" w:hAnsi="Arial" w:cs="Arial"/>
          <w:sz w:val="24"/>
          <w:szCs w:val="24"/>
        </w:rPr>
        <w:t xml:space="preserve"> </w:t>
      </w:r>
      <w:r w:rsidR="001F0083">
        <w:rPr>
          <w:rFonts w:ascii="Arial" w:hAnsi="Arial" w:cs="Arial"/>
          <w:sz w:val="24"/>
          <w:szCs w:val="24"/>
        </w:rPr>
        <w:t>w zakresie</w:t>
      </w:r>
      <w:r w:rsidR="001F0083">
        <w:rPr>
          <w:rFonts w:ascii="Arial" w:hAnsi="Arial" w:cs="Arial"/>
          <w:sz w:val="24"/>
        </w:rPr>
        <w:t xml:space="preserve"> </w:t>
      </w:r>
      <w:r w:rsidR="008E6C54">
        <w:rPr>
          <w:rFonts w:ascii="Arial" w:hAnsi="Arial" w:cs="Arial"/>
          <w:sz w:val="24"/>
          <w:szCs w:val="24"/>
        </w:rPr>
        <w:t>nadzorowania poboru prób gruntu i</w:t>
      </w:r>
      <w:r w:rsidR="00C441AB">
        <w:rPr>
          <w:rFonts w:ascii="Arial" w:hAnsi="Arial" w:cs="Arial"/>
          <w:sz w:val="24"/>
          <w:szCs w:val="24"/>
        </w:rPr>
        <w:t xml:space="preserve"> </w:t>
      </w:r>
      <w:r w:rsidR="008343E3" w:rsidRPr="008343E3">
        <w:rPr>
          <w:rFonts w:ascii="Arial" w:hAnsi="Arial" w:cs="Arial"/>
          <w:sz w:val="24"/>
          <w:szCs w:val="24"/>
        </w:rPr>
        <w:t xml:space="preserve">opracowania </w:t>
      </w:r>
      <w:r w:rsidR="00C441AB">
        <w:rPr>
          <w:rFonts w:ascii="Arial" w:hAnsi="Arial" w:cs="Arial"/>
          <w:sz w:val="24"/>
          <w:szCs w:val="24"/>
        </w:rPr>
        <w:t>projektu planu remediacji</w:t>
      </w:r>
      <w:r w:rsidR="008E6C54">
        <w:rPr>
          <w:rFonts w:ascii="Arial" w:hAnsi="Arial" w:cs="Arial"/>
          <w:sz w:val="24"/>
          <w:szCs w:val="24"/>
        </w:rPr>
        <w:t xml:space="preserve"> (dot. cz. I i cz. II) oraz opracowania operatu wodnoprawnego (dot. cz. I)</w:t>
      </w:r>
    </w:p>
    <w:p w:rsidR="00FD36A6" w:rsidRPr="002B784A" w:rsidRDefault="00FD36A6" w:rsidP="007A4010">
      <w:pPr>
        <w:numPr>
          <w:ilvl w:val="0"/>
          <w:numId w:val="26"/>
        </w:numPr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B784A">
        <w:rPr>
          <w:rFonts w:ascii="Arial" w:hAnsi="Arial" w:cs="Arial"/>
          <w:sz w:val="24"/>
          <w:szCs w:val="24"/>
        </w:rPr>
        <w:t>W trakcie realizacji zamówienia Zamawiający uprawniony jest do wykonywania czynności kontrolnych wobec Wykonawcy odnośnie spełniania przez Wykonawcę wymogu zatrudnienia na podstawie umowy o pracę osoby wykonującej wskazane w ust. 1 czynności. Zamawiający uprawniony jest w szczególności do:</w:t>
      </w:r>
    </w:p>
    <w:p w:rsidR="00FD36A6" w:rsidRPr="002B784A" w:rsidRDefault="00FD36A6" w:rsidP="007A4010">
      <w:pPr>
        <w:pStyle w:val="Akapitzlist"/>
        <w:numPr>
          <w:ilvl w:val="3"/>
          <w:numId w:val="28"/>
        </w:numPr>
        <w:tabs>
          <w:tab w:val="clear" w:pos="0"/>
          <w:tab w:val="num" w:pos="567"/>
        </w:tabs>
        <w:suppressAutoHyphens/>
        <w:spacing w:after="0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B784A">
        <w:rPr>
          <w:rFonts w:ascii="Arial" w:hAnsi="Arial" w:cs="Arial"/>
          <w:sz w:val="24"/>
          <w:szCs w:val="24"/>
        </w:rPr>
        <w:t xml:space="preserve">żądania oświadczeń i dokumentów w zakresie potwierdzenia spełnienia </w:t>
      </w:r>
      <w:r w:rsidRPr="002B784A">
        <w:rPr>
          <w:rFonts w:ascii="Arial" w:hAnsi="Arial" w:cs="Arial"/>
          <w:sz w:val="24"/>
          <w:szCs w:val="24"/>
        </w:rPr>
        <w:br/>
        <w:t>ww. wymogów i dokonywania ich oceny,</w:t>
      </w:r>
    </w:p>
    <w:p w:rsidR="00FD36A6" w:rsidRPr="002B784A" w:rsidRDefault="00FD36A6" w:rsidP="007A4010">
      <w:pPr>
        <w:pStyle w:val="Akapitzlist"/>
        <w:numPr>
          <w:ilvl w:val="3"/>
          <w:numId w:val="28"/>
        </w:numPr>
        <w:tabs>
          <w:tab w:val="clear" w:pos="0"/>
          <w:tab w:val="num" w:pos="567"/>
        </w:tabs>
        <w:suppressAutoHyphens/>
        <w:spacing w:after="0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B784A">
        <w:rPr>
          <w:rFonts w:ascii="Arial" w:hAnsi="Arial" w:cs="Arial"/>
          <w:sz w:val="24"/>
          <w:szCs w:val="24"/>
        </w:rPr>
        <w:t xml:space="preserve">żądania wyjaśnień w przypadku wątpliwości w zakresie potwierdzenia spełnienia ww. wymogów, </w:t>
      </w:r>
    </w:p>
    <w:p w:rsidR="00FD36A6" w:rsidRPr="002B784A" w:rsidRDefault="00FD36A6" w:rsidP="007A4010">
      <w:pPr>
        <w:pStyle w:val="Akapitzlist"/>
        <w:numPr>
          <w:ilvl w:val="3"/>
          <w:numId w:val="28"/>
        </w:numPr>
        <w:tabs>
          <w:tab w:val="clear" w:pos="0"/>
          <w:tab w:val="num" w:pos="567"/>
        </w:tabs>
        <w:suppressAutoHyphens/>
        <w:spacing w:after="0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B784A">
        <w:rPr>
          <w:rFonts w:ascii="Arial" w:hAnsi="Arial" w:cs="Arial"/>
          <w:sz w:val="24"/>
          <w:szCs w:val="24"/>
        </w:rPr>
        <w:t>przeprowadzenia kontroli na miejscu wykonywania świadczenia.</w:t>
      </w:r>
    </w:p>
    <w:p w:rsidR="00FD36A6" w:rsidRPr="002B784A" w:rsidRDefault="00FD36A6" w:rsidP="007A4010">
      <w:pPr>
        <w:numPr>
          <w:ilvl w:val="0"/>
          <w:numId w:val="26"/>
        </w:numPr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B784A">
        <w:rPr>
          <w:rFonts w:ascii="Arial" w:hAnsi="Arial" w:cs="Arial"/>
          <w:sz w:val="24"/>
          <w:szCs w:val="24"/>
        </w:rPr>
        <w:t xml:space="preserve">W trakcie realizacji zamówienia na każde wezwanie Zamawiającego </w:t>
      </w:r>
      <w:r w:rsidR="002B784A">
        <w:rPr>
          <w:rFonts w:ascii="Arial" w:hAnsi="Arial" w:cs="Arial"/>
          <w:sz w:val="24"/>
          <w:szCs w:val="24"/>
        </w:rPr>
        <w:br/>
      </w:r>
      <w:r w:rsidRPr="002B784A">
        <w:rPr>
          <w:rFonts w:ascii="Arial" w:hAnsi="Arial" w:cs="Arial"/>
          <w:sz w:val="24"/>
          <w:szCs w:val="24"/>
        </w:rPr>
        <w:t xml:space="preserve">w wyznaczonym w tym wezwaniu terminie Wykonawca przedłoży Zamawiającemu wskazane poniżej dowody w celu potwierdzenia spełnienia wymogu zatrudnienia </w:t>
      </w:r>
      <w:r w:rsidR="002B784A">
        <w:rPr>
          <w:rFonts w:ascii="Arial" w:hAnsi="Arial" w:cs="Arial"/>
          <w:sz w:val="24"/>
          <w:szCs w:val="24"/>
        </w:rPr>
        <w:br/>
      </w:r>
      <w:r w:rsidRPr="002B784A">
        <w:rPr>
          <w:rFonts w:ascii="Arial" w:hAnsi="Arial" w:cs="Arial"/>
          <w:sz w:val="24"/>
          <w:szCs w:val="24"/>
        </w:rPr>
        <w:t xml:space="preserve">na podstawie umowy o pracę przez Wykonawcę osoby wykonującej wskazane </w:t>
      </w:r>
      <w:r w:rsidR="002B784A">
        <w:rPr>
          <w:rFonts w:ascii="Arial" w:hAnsi="Arial" w:cs="Arial"/>
          <w:sz w:val="24"/>
          <w:szCs w:val="24"/>
        </w:rPr>
        <w:br/>
      </w:r>
      <w:r w:rsidRPr="002B784A">
        <w:rPr>
          <w:rFonts w:ascii="Arial" w:hAnsi="Arial" w:cs="Arial"/>
          <w:sz w:val="24"/>
          <w:szCs w:val="24"/>
        </w:rPr>
        <w:t>w ust.1 czynności w trakcie realizacji zamówienia:</w:t>
      </w:r>
    </w:p>
    <w:p w:rsidR="00222595" w:rsidRDefault="00222595" w:rsidP="007A4010">
      <w:pPr>
        <w:numPr>
          <w:ilvl w:val="0"/>
          <w:numId w:val="27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zatrudnionych na podstawie umowy o pracę osób wykonujących czynności, których dotyczy wezwanie Zamawiającego,</w:t>
      </w:r>
    </w:p>
    <w:p w:rsidR="00FD36A6" w:rsidRPr="002B784A" w:rsidRDefault="00FD36A6" w:rsidP="007A4010">
      <w:pPr>
        <w:numPr>
          <w:ilvl w:val="0"/>
          <w:numId w:val="27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2B784A">
        <w:rPr>
          <w:rFonts w:ascii="Arial" w:hAnsi="Arial" w:cs="Arial"/>
          <w:sz w:val="24"/>
          <w:szCs w:val="24"/>
        </w:rPr>
        <w:t>oświadczenie Wykonawcy</w:t>
      </w:r>
      <w:r w:rsidR="001B4863">
        <w:rPr>
          <w:rFonts w:ascii="Arial" w:hAnsi="Arial" w:cs="Arial"/>
          <w:sz w:val="24"/>
          <w:szCs w:val="24"/>
        </w:rPr>
        <w:t xml:space="preserve"> lub Podwykonawcy</w:t>
      </w:r>
      <w:r w:rsidRPr="002B784A">
        <w:rPr>
          <w:rFonts w:ascii="Arial" w:hAnsi="Arial" w:cs="Arial"/>
          <w:sz w:val="24"/>
          <w:szCs w:val="24"/>
        </w:rPr>
        <w:t xml:space="preserve"> o zatrudnieniu na podstawie umowy o pracę osób wykonujących czynności, których dotyczy wezwanie Zamawiającego. Oświadczenie to powinno zawierać w szczególności: dokładne ok</w:t>
      </w:r>
      <w:r w:rsidR="00FD4F59">
        <w:rPr>
          <w:rFonts w:ascii="Arial" w:hAnsi="Arial" w:cs="Arial"/>
          <w:sz w:val="24"/>
          <w:szCs w:val="24"/>
        </w:rPr>
        <w:t xml:space="preserve">reślenie podmiotu składającego oświadczenie, datę złożenia </w:t>
      </w:r>
      <w:r w:rsidRPr="002B784A">
        <w:rPr>
          <w:rFonts w:ascii="Arial" w:hAnsi="Arial" w:cs="Arial"/>
          <w:sz w:val="24"/>
          <w:szCs w:val="24"/>
        </w:rPr>
        <w:t xml:space="preserve">oświadczenia,  wskazanie, że objęte wezwaniem czynności wykonują osoby zatrudnione </w:t>
      </w:r>
      <w:r w:rsidR="001B4863">
        <w:rPr>
          <w:rFonts w:ascii="Arial" w:hAnsi="Arial" w:cs="Arial"/>
          <w:sz w:val="24"/>
          <w:szCs w:val="24"/>
        </w:rPr>
        <w:br/>
      </w:r>
      <w:r w:rsidRPr="002B784A">
        <w:rPr>
          <w:rFonts w:ascii="Arial" w:hAnsi="Arial" w:cs="Arial"/>
          <w:sz w:val="24"/>
          <w:szCs w:val="24"/>
        </w:rPr>
        <w:t>na podstawie umowy o pracę wraz ze wskazaniem liczby tych osób, rodzaju umowy o pracę i wymiaru etatu oraz podpis osoby uprawnionej do złożenia o</w:t>
      </w:r>
      <w:r w:rsidR="002B784A" w:rsidRPr="002B784A">
        <w:rPr>
          <w:rFonts w:ascii="Arial" w:hAnsi="Arial" w:cs="Arial"/>
          <w:sz w:val="24"/>
          <w:szCs w:val="24"/>
        </w:rPr>
        <w:t>świadczenia w imieniu Wykonawcy,</w:t>
      </w:r>
      <w:r w:rsidRPr="002B784A">
        <w:rPr>
          <w:rFonts w:ascii="Arial" w:hAnsi="Arial" w:cs="Arial"/>
          <w:sz w:val="24"/>
          <w:szCs w:val="24"/>
        </w:rPr>
        <w:t xml:space="preserve"> </w:t>
      </w:r>
    </w:p>
    <w:p w:rsidR="00FD36A6" w:rsidRPr="002F14B5" w:rsidRDefault="00FD36A6" w:rsidP="007A4010">
      <w:pPr>
        <w:numPr>
          <w:ilvl w:val="0"/>
          <w:numId w:val="27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2B784A">
        <w:rPr>
          <w:rFonts w:ascii="Arial" w:hAnsi="Arial" w:cs="Arial"/>
          <w:sz w:val="24"/>
          <w:szCs w:val="24"/>
        </w:rPr>
        <w:lastRenderedPageBreak/>
        <w:t>poświadczoną za zgodność z oryginałem odpowiednio przez Wykonawcę</w:t>
      </w:r>
      <w:r w:rsidR="001B4863">
        <w:rPr>
          <w:rFonts w:ascii="Arial" w:hAnsi="Arial" w:cs="Arial"/>
          <w:sz w:val="24"/>
          <w:szCs w:val="24"/>
        </w:rPr>
        <w:t>/ Podwykonawcę</w:t>
      </w:r>
      <w:r w:rsidRPr="002B784A">
        <w:rPr>
          <w:rFonts w:ascii="Arial" w:hAnsi="Arial" w:cs="Arial"/>
          <w:sz w:val="24"/>
          <w:szCs w:val="24"/>
        </w:rPr>
        <w:t xml:space="preserve"> kopię umowy/umów o pracę osób wykonujących w trakcie realizacji zamówienia czynności, których dot</w:t>
      </w:r>
      <w:r w:rsidR="001B4863">
        <w:rPr>
          <w:rFonts w:ascii="Arial" w:hAnsi="Arial" w:cs="Arial"/>
          <w:sz w:val="24"/>
          <w:szCs w:val="24"/>
        </w:rPr>
        <w:t xml:space="preserve">yczy ww. oświadczenie Wykonawcy/Podwykonawcy </w:t>
      </w:r>
      <w:r w:rsidRPr="002B784A">
        <w:rPr>
          <w:rFonts w:ascii="Arial" w:hAnsi="Arial" w:cs="Arial"/>
          <w:sz w:val="24"/>
          <w:szCs w:val="24"/>
        </w:rPr>
        <w:t xml:space="preserve">(wraz z dokumentem regulującym zakres obowiązków, jeżeli został sporządzony). </w:t>
      </w:r>
      <w:r w:rsidRPr="002F14B5">
        <w:rPr>
          <w:rFonts w:ascii="Arial" w:hAnsi="Arial" w:cs="Arial"/>
          <w:sz w:val="24"/>
          <w:szCs w:val="24"/>
        </w:rPr>
        <w:t xml:space="preserve">Kopia umowy/umów powinna </w:t>
      </w:r>
      <w:r w:rsidR="002F14B5" w:rsidRPr="002F14B5">
        <w:rPr>
          <w:rFonts w:ascii="Arial" w:hAnsi="Arial" w:cs="Arial"/>
          <w:sz w:val="24"/>
          <w:szCs w:val="24"/>
        </w:rPr>
        <w:t xml:space="preserve">zawierać dane osobowe, niezbędne do weryfikacji zatrudnienia na podstawie umowy </w:t>
      </w:r>
      <w:r w:rsidR="00461A38">
        <w:rPr>
          <w:rFonts w:ascii="Arial" w:hAnsi="Arial" w:cs="Arial"/>
          <w:sz w:val="24"/>
          <w:szCs w:val="24"/>
        </w:rPr>
        <w:br/>
      </w:r>
      <w:r w:rsidR="002F14B5" w:rsidRPr="002F14B5">
        <w:rPr>
          <w:rFonts w:ascii="Arial" w:hAnsi="Arial" w:cs="Arial"/>
          <w:sz w:val="24"/>
          <w:szCs w:val="24"/>
        </w:rPr>
        <w:t>o pracę, w szczególności imię i nazwisko zatrudnionego pracownika, datę zawarcia umowy o pracę, rodzaj umowy o pracę i zakres obowiązków pracownika</w:t>
      </w:r>
      <w:r w:rsidRPr="002F14B5">
        <w:rPr>
          <w:rFonts w:ascii="Arial" w:hAnsi="Arial" w:cs="Arial"/>
          <w:sz w:val="24"/>
          <w:szCs w:val="24"/>
        </w:rPr>
        <w:t>.</w:t>
      </w:r>
    </w:p>
    <w:p w:rsidR="00FD36A6" w:rsidRPr="002B784A" w:rsidRDefault="00FD36A6" w:rsidP="007A4010">
      <w:pPr>
        <w:numPr>
          <w:ilvl w:val="0"/>
          <w:numId w:val="26"/>
        </w:numPr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B784A">
        <w:rPr>
          <w:rFonts w:ascii="Arial" w:hAnsi="Arial" w:cs="Arial"/>
          <w:sz w:val="24"/>
          <w:szCs w:val="24"/>
        </w:rPr>
        <w:t xml:space="preserve">Z tytułu niespełnienia przez Wykonawcę wymogu zatrudnienia na podstawie umowy o pracę osób wykonujących wskazane w ust. 1 czynności Zamawiający przewiduje  sankcję w postaci obowiązku zapłaty przez Wykonawcę kary umownej, o której mowa w </w:t>
      </w:r>
      <w:r w:rsidRPr="001B2037">
        <w:rPr>
          <w:rFonts w:ascii="Arial" w:hAnsi="Arial" w:cs="Arial"/>
          <w:sz w:val="24"/>
          <w:szCs w:val="24"/>
        </w:rPr>
        <w:t xml:space="preserve">§ 7 ust. 1 pkt. </w:t>
      </w:r>
      <w:r w:rsidR="006E62B0">
        <w:rPr>
          <w:rFonts w:ascii="Arial" w:hAnsi="Arial" w:cs="Arial"/>
          <w:sz w:val="24"/>
          <w:szCs w:val="24"/>
        </w:rPr>
        <w:t>4</w:t>
      </w:r>
      <w:r w:rsidRPr="001B2037">
        <w:rPr>
          <w:rFonts w:ascii="Arial" w:hAnsi="Arial" w:cs="Arial"/>
          <w:sz w:val="24"/>
          <w:szCs w:val="24"/>
        </w:rPr>
        <w:t xml:space="preserve"> </w:t>
      </w:r>
      <w:r w:rsidRPr="002B784A">
        <w:rPr>
          <w:rFonts w:ascii="Arial" w:hAnsi="Arial" w:cs="Arial"/>
          <w:sz w:val="24"/>
          <w:szCs w:val="24"/>
        </w:rPr>
        <w:t>niniejszej umowy.</w:t>
      </w:r>
      <w:r w:rsidRPr="002B784A">
        <w:rPr>
          <w:rFonts w:ascii="Arial" w:hAnsi="Arial" w:cs="Arial"/>
          <w:b/>
          <w:sz w:val="24"/>
          <w:szCs w:val="24"/>
        </w:rPr>
        <w:t xml:space="preserve"> </w:t>
      </w:r>
      <w:r w:rsidRPr="002B784A">
        <w:rPr>
          <w:rFonts w:ascii="Arial" w:hAnsi="Arial" w:cs="Arial"/>
          <w:sz w:val="24"/>
          <w:szCs w:val="24"/>
        </w:rPr>
        <w:t xml:space="preserve">Niezłożenie przez Wykonawcę </w:t>
      </w:r>
      <w:r w:rsidR="00123D34">
        <w:rPr>
          <w:rFonts w:ascii="Arial" w:hAnsi="Arial" w:cs="Arial"/>
          <w:sz w:val="24"/>
          <w:szCs w:val="24"/>
        </w:rPr>
        <w:br/>
      </w:r>
      <w:r w:rsidRPr="002B784A">
        <w:rPr>
          <w:rFonts w:ascii="Arial" w:hAnsi="Arial" w:cs="Arial"/>
          <w:sz w:val="24"/>
          <w:szCs w:val="24"/>
        </w:rPr>
        <w:t xml:space="preserve">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ust. 1 czynności. </w:t>
      </w:r>
    </w:p>
    <w:p w:rsidR="00FD36A6" w:rsidRDefault="00FD36A6" w:rsidP="007A4010">
      <w:pPr>
        <w:numPr>
          <w:ilvl w:val="0"/>
          <w:numId w:val="26"/>
        </w:numPr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B784A">
        <w:rPr>
          <w:rFonts w:ascii="Arial" w:hAnsi="Arial" w:cs="Arial"/>
          <w:sz w:val="24"/>
          <w:szCs w:val="24"/>
        </w:rPr>
        <w:t>W przypadku uzasadnionych wątpliwości co do przestrzegania prawa pracy przez Wykonawcę, Zamawiający może zwrócić się o przeprowadzenie ko</w:t>
      </w:r>
      <w:r w:rsidR="00745419">
        <w:rPr>
          <w:rFonts w:ascii="Arial" w:hAnsi="Arial" w:cs="Arial"/>
          <w:sz w:val="24"/>
          <w:szCs w:val="24"/>
        </w:rPr>
        <w:t>ntroli przez Państwową Inspekcję</w:t>
      </w:r>
      <w:r w:rsidRPr="002B784A">
        <w:rPr>
          <w:rFonts w:ascii="Arial" w:hAnsi="Arial" w:cs="Arial"/>
          <w:sz w:val="24"/>
          <w:szCs w:val="24"/>
        </w:rPr>
        <w:t xml:space="preserve"> Pracy.</w:t>
      </w:r>
    </w:p>
    <w:p w:rsidR="00D35EF6" w:rsidRDefault="00D35EF6" w:rsidP="00D35EF6">
      <w:pPr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</w:p>
    <w:p w:rsidR="00D03FFF" w:rsidRPr="002B784A" w:rsidRDefault="001F686F" w:rsidP="00123D34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2B784A">
        <w:rPr>
          <w:rFonts w:ascii="Arial" w:hAnsi="Arial" w:cs="Arial"/>
          <w:b/>
          <w:sz w:val="24"/>
          <w:szCs w:val="24"/>
        </w:rPr>
        <w:t xml:space="preserve">X </w:t>
      </w:r>
      <w:r w:rsidR="00D03FFF" w:rsidRPr="002B784A">
        <w:rPr>
          <w:rFonts w:ascii="Arial" w:hAnsi="Arial" w:cs="Arial"/>
          <w:b/>
          <w:sz w:val="24"/>
          <w:szCs w:val="24"/>
        </w:rPr>
        <w:t>Ochrona danych osobowych</w:t>
      </w:r>
    </w:p>
    <w:p w:rsidR="005B1563" w:rsidRDefault="005B1563" w:rsidP="00123D34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</w:p>
    <w:p w:rsidR="001F686F" w:rsidRPr="002B784A" w:rsidRDefault="00685BDF" w:rsidP="00123D34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2B784A">
        <w:rPr>
          <w:rFonts w:ascii="Arial" w:hAnsi="Arial" w:cs="Arial"/>
          <w:b/>
          <w:sz w:val="24"/>
          <w:szCs w:val="24"/>
        </w:rPr>
        <w:t>§1</w:t>
      </w:r>
      <w:r w:rsidR="006E62B0">
        <w:rPr>
          <w:rFonts w:ascii="Arial" w:hAnsi="Arial" w:cs="Arial"/>
          <w:b/>
          <w:sz w:val="24"/>
          <w:szCs w:val="24"/>
        </w:rPr>
        <w:t>3</w:t>
      </w:r>
    </w:p>
    <w:p w:rsidR="00D03FFF" w:rsidRPr="002B784A" w:rsidRDefault="00D03FFF" w:rsidP="00ED1579">
      <w:pPr>
        <w:pStyle w:val="Akapitzlist"/>
        <w:numPr>
          <w:ilvl w:val="0"/>
          <w:numId w:val="4"/>
        </w:numPr>
        <w:spacing w:after="0"/>
        <w:ind w:left="283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2B784A">
        <w:rPr>
          <w:rFonts w:ascii="Arial" w:hAnsi="Arial" w:cs="Arial"/>
          <w:sz w:val="24"/>
          <w:szCs w:val="24"/>
        </w:rPr>
        <w:t xml:space="preserve">Wykonawca, w celu zapewnienia prawidłowego stosowania Rozporządzenie Parlamentu Europejskiego i Rady (UE) 2016/679 z dnia 27 kwietnia 2016 r. </w:t>
      </w:r>
      <w:r w:rsidRPr="002B784A">
        <w:rPr>
          <w:rFonts w:ascii="Arial" w:hAnsi="Arial" w:cs="Arial"/>
          <w:sz w:val="24"/>
          <w:szCs w:val="24"/>
        </w:rPr>
        <w:br/>
        <w:t xml:space="preserve">w sprawie ochrony osób fizycznych w związku z przetwarzaniem danych osobowych i w sprawie swobodnego przepływu takich danych oraz uchylenia dyrektywy 95/46/WE – ogólne rozporządzenie o ochronie danych (Dz. U. UE. L. </w:t>
      </w:r>
      <w:r w:rsidR="00123D34">
        <w:rPr>
          <w:rFonts w:ascii="Arial" w:hAnsi="Arial" w:cs="Arial"/>
          <w:sz w:val="24"/>
          <w:szCs w:val="24"/>
        </w:rPr>
        <w:br/>
      </w:r>
      <w:r w:rsidRPr="002B784A">
        <w:rPr>
          <w:rFonts w:ascii="Arial" w:hAnsi="Arial" w:cs="Arial"/>
          <w:sz w:val="24"/>
          <w:szCs w:val="24"/>
        </w:rPr>
        <w:t xml:space="preserve">z 2016 </w:t>
      </w:r>
      <w:r w:rsidR="00123D34">
        <w:rPr>
          <w:rFonts w:ascii="Arial" w:hAnsi="Arial" w:cs="Arial"/>
          <w:sz w:val="24"/>
          <w:szCs w:val="24"/>
        </w:rPr>
        <w:t xml:space="preserve"> </w:t>
      </w:r>
      <w:r w:rsidRPr="002B784A">
        <w:rPr>
          <w:rFonts w:ascii="Arial" w:hAnsi="Arial" w:cs="Arial"/>
          <w:sz w:val="24"/>
          <w:szCs w:val="24"/>
        </w:rPr>
        <w:t xml:space="preserve">r. Nr 119, str. 1 z późn. zm.; dalej: „RODO”) oraz prawidłowej ochrony danych osobowych </w:t>
      </w:r>
      <w:r w:rsidRPr="00F93ECA">
        <w:rPr>
          <w:rFonts w:ascii="Arial" w:hAnsi="Arial" w:cs="Arial"/>
          <w:b/>
          <w:sz w:val="24"/>
          <w:szCs w:val="24"/>
        </w:rPr>
        <w:t xml:space="preserve">oświadcza, że przed zawarciem umowy poinformował każdą osobę, której dane osobowe zostały wpisane w jej treść jako dane osoby reprezentującej Wykonawcę lub jako dane osoby działającej </w:t>
      </w:r>
      <w:r w:rsidR="00123D34" w:rsidRPr="00F93ECA">
        <w:rPr>
          <w:rFonts w:ascii="Arial" w:hAnsi="Arial" w:cs="Arial"/>
          <w:b/>
          <w:sz w:val="24"/>
          <w:szCs w:val="24"/>
        </w:rPr>
        <w:br/>
      </w:r>
      <w:r w:rsidRPr="00F93ECA">
        <w:rPr>
          <w:rFonts w:ascii="Arial" w:hAnsi="Arial" w:cs="Arial"/>
          <w:b/>
          <w:sz w:val="24"/>
          <w:szCs w:val="24"/>
        </w:rPr>
        <w:t xml:space="preserve">lub współdziałającej w imieniu Wykonawcy przy wykonywaniu umowy </w:t>
      </w:r>
      <w:r w:rsidRPr="00F93ECA">
        <w:rPr>
          <w:rFonts w:ascii="Arial" w:hAnsi="Arial" w:cs="Arial"/>
          <w:b/>
          <w:sz w:val="24"/>
          <w:szCs w:val="24"/>
        </w:rPr>
        <w:br/>
        <w:t>w zakre</w:t>
      </w:r>
      <w:r w:rsidR="00123D34" w:rsidRPr="00F93ECA">
        <w:rPr>
          <w:rFonts w:ascii="Arial" w:hAnsi="Arial" w:cs="Arial"/>
          <w:b/>
          <w:sz w:val="24"/>
          <w:szCs w:val="24"/>
        </w:rPr>
        <w:t xml:space="preserve">sie określonym w załączniku nr </w:t>
      </w:r>
      <w:r w:rsidR="00F10E09" w:rsidRPr="00F93ECA">
        <w:rPr>
          <w:rFonts w:ascii="Arial" w:hAnsi="Arial" w:cs="Arial"/>
          <w:b/>
          <w:sz w:val="24"/>
          <w:szCs w:val="24"/>
        </w:rPr>
        <w:t>7</w:t>
      </w:r>
      <w:r w:rsidRPr="00F93ECA">
        <w:rPr>
          <w:rFonts w:ascii="Arial" w:hAnsi="Arial" w:cs="Arial"/>
          <w:b/>
          <w:sz w:val="24"/>
          <w:szCs w:val="24"/>
        </w:rPr>
        <w:t xml:space="preserve"> do umowy.</w:t>
      </w:r>
    </w:p>
    <w:p w:rsidR="00D03FFF" w:rsidRPr="002B784A" w:rsidRDefault="00D03FFF" w:rsidP="00ED1579">
      <w:pPr>
        <w:pStyle w:val="Akapitzlist"/>
        <w:numPr>
          <w:ilvl w:val="0"/>
          <w:numId w:val="4"/>
        </w:numPr>
        <w:spacing w:after="0"/>
        <w:ind w:left="283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2B784A">
        <w:rPr>
          <w:rFonts w:ascii="Arial" w:hAnsi="Arial" w:cs="Arial"/>
          <w:sz w:val="24"/>
          <w:szCs w:val="24"/>
        </w:rPr>
        <w:t xml:space="preserve">Wykonawca zobowiązuje się, że w przypadku wyznaczenia lub wskazania </w:t>
      </w:r>
      <w:r w:rsidR="002B784A">
        <w:rPr>
          <w:rFonts w:ascii="Arial" w:hAnsi="Arial" w:cs="Arial"/>
          <w:sz w:val="24"/>
          <w:szCs w:val="24"/>
        </w:rPr>
        <w:br/>
      </w:r>
      <w:r w:rsidRPr="002B784A">
        <w:rPr>
          <w:rFonts w:ascii="Arial" w:hAnsi="Arial" w:cs="Arial"/>
          <w:sz w:val="24"/>
          <w:szCs w:val="24"/>
        </w:rPr>
        <w:t xml:space="preserve">do działania lub współdziałania, w jakiejkolwiek formie lub zakresie, </w:t>
      </w:r>
      <w:r w:rsidR="002B784A">
        <w:rPr>
          <w:rFonts w:ascii="Arial" w:hAnsi="Arial" w:cs="Arial"/>
          <w:sz w:val="24"/>
          <w:szCs w:val="24"/>
        </w:rPr>
        <w:br/>
      </w:r>
      <w:r w:rsidRPr="002B784A">
        <w:rPr>
          <w:rFonts w:ascii="Arial" w:hAnsi="Arial" w:cs="Arial"/>
          <w:sz w:val="24"/>
          <w:szCs w:val="24"/>
        </w:rPr>
        <w:t xml:space="preserve">przy wykonywaniu umowy osób innych niż wymienione w treści umowy, najpóźniej wraz z przekazaniem Zamawiającemu danych osobowych tych osób, poinformuje pisemnie każdą z nich w zakresie określonym </w:t>
      </w:r>
      <w:r w:rsidRPr="009E1D14">
        <w:rPr>
          <w:rFonts w:ascii="Arial" w:hAnsi="Arial" w:cs="Arial"/>
          <w:b/>
          <w:sz w:val="24"/>
          <w:szCs w:val="24"/>
        </w:rPr>
        <w:t xml:space="preserve">w załączniku nr </w:t>
      </w:r>
      <w:r w:rsidR="00F10E09">
        <w:rPr>
          <w:rFonts w:ascii="Arial" w:hAnsi="Arial" w:cs="Arial"/>
          <w:b/>
          <w:sz w:val="24"/>
          <w:szCs w:val="24"/>
        </w:rPr>
        <w:t>7</w:t>
      </w:r>
      <w:r w:rsidRPr="002B784A">
        <w:rPr>
          <w:rFonts w:ascii="Arial" w:hAnsi="Arial" w:cs="Arial"/>
          <w:sz w:val="24"/>
          <w:szCs w:val="24"/>
        </w:rPr>
        <w:t xml:space="preserve"> do umowy.</w:t>
      </w:r>
    </w:p>
    <w:p w:rsidR="00D03FFF" w:rsidRDefault="00D03FFF" w:rsidP="00ED1579">
      <w:pPr>
        <w:pStyle w:val="Akapitzlist"/>
        <w:numPr>
          <w:ilvl w:val="0"/>
          <w:numId w:val="4"/>
        </w:numPr>
        <w:spacing w:after="0"/>
        <w:ind w:left="283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2B784A">
        <w:rPr>
          <w:rFonts w:ascii="Arial" w:hAnsi="Arial" w:cs="Arial"/>
          <w:sz w:val="24"/>
          <w:szCs w:val="24"/>
        </w:rPr>
        <w:t xml:space="preserve">Wykonawca oświadcza, że zapoznał się z informacjami, dotyczącymi przetwarzania jego danych osobowych, przekazanych Zamawiającemu w ramach umowy, </w:t>
      </w:r>
      <w:r w:rsidR="002B784A">
        <w:rPr>
          <w:rFonts w:ascii="Arial" w:hAnsi="Arial" w:cs="Arial"/>
          <w:sz w:val="24"/>
          <w:szCs w:val="24"/>
        </w:rPr>
        <w:br/>
      </w:r>
      <w:r w:rsidRPr="002B784A">
        <w:rPr>
          <w:rFonts w:ascii="Arial" w:hAnsi="Arial" w:cs="Arial"/>
          <w:sz w:val="24"/>
          <w:szCs w:val="24"/>
        </w:rPr>
        <w:lastRenderedPageBreak/>
        <w:t xml:space="preserve">w zakresie określonym </w:t>
      </w:r>
      <w:r w:rsidR="00123D34">
        <w:rPr>
          <w:rFonts w:ascii="Arial" w:hAnsi="Arial" w:cs="Arial"/>
          <w:b/>
          <w:sz w:val="24"/>
          <w:szCs w:val="24"/>
        </w:rPr>
        <w:t xml:space="preserve">w załączniku nr </w:t>
      </w:r>
      <w:r w:rsidR="00F10E09">
        <w:rPr>
          <w:rFonts w:ascii="Arial" w:hAnsi="Arial" w:cs="Arial"/>
          <w:b/>
          <w:sz w:val="24"/>
          <w:szCs w:val="24"/>
        </w:rPr>
        <w:t>7</w:t>
      </w:r>
      <w:r w:rsidRPr="002B784A">
        <w:rPr>
          <w:rFonts w:ascii="Arial" w:hAnsi="Arial" w:cs="Arial"/>
          <w:sz w:val="24"/>
          <w:szCs w:val="24"/>
        </w:rPr>
        <w:t xml:space="preserve">, który ma zastosowanie również </w:t>
      </w:r>
      <w:r w:rsidR="002B784A">
        <w:rPr>
          <w:rFonts w:ascii="Arial" w:hAnsi="Arial" w:cs="Arial"/>
          <w:sz w:val="24"/>
          <w:szCs w:val="24"/>
        </w:rPr>
        <w:br/>
      </w:r>
      <w:r w:rsidRPr="002B784A">
        <w:rPr>
          <w:rFonts w:ascii="Arial" w:hAnsi="Arial" w:cs="Arial"/>
          <w:sz w:val="24"/>
          <w:szCs w:val="24"/>
        </w:rPr>
        <w:t>do Wykonawcy, będącego osobą fizyczną.</w:t>
      </w:r>
    </w:p>
    <w:p w:rsidR="002B784A" w:rsidRDefault="002B784A" w:rsidP="00123D34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D03FFF" w:rsidRPr="00123D34" w:rsidRDefault="00D03FFF" w:rsidP="00123D34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123D34">
        <w:rPr>
          <w:rFonts w:ascii="Arial" w:hAnsi="Arial" w:cs="Arial"/>
          <w:b/>
          <w:sz w:val="24"/>
          <w:szCs w:val="24"/>
        </w:rPr>
        <w:t>X</w:t>
      </w:r>
      <w:r w:rsidR="00F7398E" w:rsidRPr="00123D34">
        <w:rPr>
          <w:rFonts w:ascii="Arial" w:hAnsi="Arial" w:cs="Arial"/>
          <w:b/>
          <w:sz w:val="24"/>
          <w:szCs w:val="24"/>
        </w:rPr>
        <w:t>I</w:t>
      </w:r>
      <w:r w:rsidRPr="00123D34">
        <w:rPr>
          <w:rFonts w:ascii="Arial" w:hAnsi="Arial" w:cs="Arial"/>
          <w:b/>
          <w:sz w:val="24"/>
          <w:szCs w:val="24"/>
        </w:rPr>
        <w:t xml:space="preserve"> Postanowienia końcowe</w:t>
      </w:r>
    </w:p>
    <w:p w:rsidR="00D03FFF" w:rsidRPr="00123D34" w:rsidRDefault="00D03FFF" w:rsidP="00123D34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123D34">
        <w:rPr>
          <w:rFonts w:ascii="Arial" w:hAnsi="Arial" w:cs="Arial"/>
          <w:b/>
          <w:sz w:val="24"/>
          <w:szCs w:val="24"/>
        </w:rPr>
        <w:t>§1</w:t>
      </w:r>
      <w:r w:rsidR="006E62B0">
        <w:rPr>
          <w:rFonts w:ascii="Arial" w:hAnsi="Arial" w:cs="Arial"/>
          <w:b/>
          <w:sz w:val="24"/>
          <w:szCs w:val="24"/>
        </w:rPr>
        <w:t>4</w:t>
      </w:r>
    </w:p>
    <w:p w:rsidR="001F686F" w:rsidRPr="00123D34" w:rsidRDefault="001F686F" w:rsidP="00123D34">
      <w:p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3D34">
        <w:rPr>
          <w:rFonts w:ascii="Arial" w:hAnsi="Arial" w:cs="Arial"/>
          <w:sz w:val="24"/>
          <w:szCs w:val="24"/>
        </w:rPr>
        <w:t>1.</w:t>
      </w:r>
      <w:r w:rsidRPr="00123D34">
        <w:rPr>
          <w:rFonts w:ascii="Arial" w:hAnsi="Arial" w:cs="Arial"/>
          <w:sz w:val="24"/>
          <w:szCs w:val="24"/>
        </w:rPr>
        <w:tab/>
        <w:t>Strony zgodnie oświadczają, że wszelka korespondencja pomiędzy nimi winna być kierowana na adresy wskazane w nagłówku niniejszej umowy.</w:t>
      </w:r>
    </w:p>
    <w:p w:rsidR="001F686F" w:rsidRPr="00123D34" w:rsidRDefault="001F686F" w:rsidP="00123D34">
      <w:p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23D34">
        <w:rPr>
          <w:rFonts w:ascii="Arial" w:hAnsi="Arial" w:cs="Arial"/>
          <w:sz w:val="24"/>
          <w:szCs w:val="24"/>
        </w:rPr>
        <w:t>2.</w:t>
      </w:r>
      <w:r w:rsidRPr="00123D34">
        <w:rPr>
          <w:rFonts w:ascii="Arial" w:hAnsi="Arial" w:cs="Arial"/>
          <w:sz w:val="24"/>
          <w:szCs w:val="24"/>
        </w:rPr>
        <w:tab/>
        <w:t xml:space="preserve">W razie zmiany adresu do korespondencji każda ze stron zobowiązuje się zawiadomić drugą stronę pismem o nowym adresie pod rygorem przyjęcia, </w:t>
      </w:r>
      <w:r w:rsidR="00123D34">
        <w:rPr>
          <w:rFonts w:ascii="Arial" w:hAnsi="Arial" w:cs="Arial"/>
          <w:sz w:val="24"/>
          <w:szCs w:val="24"/>
        </w:rPr>
        <w:br/>
      </w:r>
      <w:r w:rsidRPr="00123D34">
        <w:rPr>
          <w:rFonts w:ascii="Arial" w:hAnsi="Arial" w:cs="Arial"/>
          <w:sz w:val="24"/>
          <w:szCs w:val="24"/>
        </w:rPr>
        <w:t>że korespondencja kierowana na adres dotychczasowy została skutecznie doręczona.</w:t>
      </w:r>
    </w:p>
    <w:p w:rsidR="00123D34" w:rsidRPr="00123D34" w:rsidRDefault="00123D34" w:rsidP="00123D34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123D34">
        <w:rPr>
          <w:rFonts w:ascii="Arial" w:hAnsi="Arial" w:cs="Arial"/>
          <w:b/>
          <w:sz w:val="24"/>
          <w:szCs w:val="24"/>
        </w:rPr>
        <w:t>§1</w:t>
      </w:r>
      <w:r w:rsidR="006E62B0">
        <w:rPr>
          <w:rFonts w:ascii="Arial" w:hAnsi="Arial" w:cs="Arial"/>
          <w:b/>
          <w:sz w:val="24"/>
          <w:szCs w:val="24"/>
        </w:rPr>
        <w:t>5</w:t>
      </w:r>
    </w:p>
    <w:p w:rsidR="00123D34" w:rsidRPr="00123D34" w:rsidRDefault="00123D34" w:rsidP="00123D34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23D34">
        <w:rPr>
          <w:rFonts w:ascii="Arial" w:hAnsi="Arial" w:cs="Arial"/>
          <w:sz w:val="24"/>
          <w:szCs w:val="24"/>
        </w:rPr>
        <w:t>Wykonawca nie może bez zgody Zamawiającego przenosić wierzytelności wynikających z niniejszej umowy na osobę trzecią.</w:t>
      </w:r>
    </w:p>
    <w:p w:rsidR="005B1563" w:rsidRDefault="005B1563" w:rsidP="00123D34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</w:p>
    <w:p w:rsidR="00123D34" w:rsidRPr="00123D34" w:rsidRDefault="00123D34" w:rsidP="00123D34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123D34">
        <w:rPr>
          <w:rFonts w:ascii="Arial" w:hAnsi="Arial" w:cs="Arial"/>
          <w:b/>
          <w:sz w:val="24"/>
          <w:szCs w:val="24"/>
        </w:rPr>
        <w:t>§1</w:t>
      </w:r>
      <w:r w:rsidR="006E62B0">
        <w:rPr>
          <w:rFonts w:ascii="Arial" w:hAnsi="Arial" w:cs="Arial"/>
          <w:b/>
          <w:sz w:val="24"/>
          <w:szCs w:val="24"/>
        </w:rPr>
        <w:t>6</w:t>
      </w:r>
    </w:p>
    <w:p w:rsidR="00123D34" w:rsidRPr="00123D34" w:rsidRDefault="00123D34" w:rsidP="00123D34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23D34">
        <w:rPr>
          <w:rFonts w:ascii="Arial" w:hAnsi="Arial" w:cs="Arial"/>
          <w:sz w:val="24"/>
          <w:szCs w:val="24"/>
        </w:rPr>
        <w:t>Spory wynikłe na tle realizacji niniejszej umowy będzie rozstrzygał Sąd właściwy miejscowo dla siedziby Zamawiającego.</w:t>
      </w:r>
    </w:p>
    <w:p w:rsidR="005B1563" w:rsidRDefault="005B1563" w:rsidP="00123D34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</w:p>
    <w:p w:rsidR="00123D34" w:rsidRPr="00123D34" w:rsidRDefault="00123D34" w:rsidP="00123D34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123D34">
        <w:rPr>
          <w:rFonts w:ascii="Arial" w:hAnsi="Arial" w:cs="Arial"/>
          <w:b/>
          <w:sz w:val="24"/>
          <w:szCs w:val="24"/>
        </w:rPr>
        <w:t>§1</w:t>
      </w:r>
      <w:r w:rsidR="00010D65">
        <w:rPr>
          <w:rFonts w:ascii="Arial" w:hAnsi="Arial" w:cs="Arial"/>
          <w:b/>
          <w:sz w:val="24"/>
          <w:szCs w:val="24"/>
        </w:rPr>
        <w:t>7</w:t>
      </w:r>
    </w:p>
    <w:p w:rsidR="00123D34" w:rsidRPr="00123D34" w:rsidRDefault="00123D34" w:rsidP="00123D34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23D34">
        <w:rPr>
          <w:rFonts w:ascii="Arial" w:hAnsi="Arial" w:cs="Arial"/>
          <w:sz w:val="24"/>
          <w:szCs w:val="24"/>
        </w:rPr>
        <w:t>W sprawach nieuregulowanych niniejszą umową będą miały zastosowanie przepisy Kodeksu Cywilnego oraz przepisy ustawy Prawo zamówień publicznych.</w:t>
      </w:r>
    </w:p>
    <w:p w:rsidR="005B1563" w:rsidRDefault="005B1563" w:rsidP="00123D34">
      <w:pPr>
        <w:tabs>
          <w:tab w:val="left" w:pos="0"/>
        </w:tabs>
        <w:spacing w:after="0"/>
        <w:ind w:left="3540" w:firstLine="708"/>
        <w:jc w:val="both"/>
        <w:rPr>
          <w:rFonts w:ascii="Arial" w:hAnsi="Arial" w:cs="Arial"/>
          <w:b/>
          <w:sz w:val="24"/>
          <w:szCs w:val="24"/>
        </w:rPr>
      </w:pPr>
    </w:p>
    <w:p w:rsidR="00123D34" w:rsidRPr="00123D34" w:rsidRDefault="00010D65" w:rsidP="00123D34">
      <w:pPr>
        <w:tabs>
          <w:tab w:val="left" w:pos="0"/>
        </w:tabs>
        <w:spacing w:after="0"/>
        <w:ind w:left="354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§18</w:t>
      </w:r>
    </w:p>
    <w:p w:rsidR="00123D34" w:rsidRPr="00123D34" w:rsidRDefault="00123D34" w:rsidP="00F340B9">
      <w:pPr>
        <w:numPr>
          <w:ilvl w:val="0"/>
          <w:numId w:val="5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23D34">
        <w:rPr>
          <w:rFonts w:ascii="Arial" w:hAnsi="Arial" w:cs="Arial"/>
          <w:sz w:val="24"/>
          <w:szCs w:val="24"/>
        </w:rPr>
        <w:t xml:space="preserve">Umowę sporządzono w </w:t>
      </w:r>
      <w:r w:rsidR="00F93ECA">
        <w:rPr>
          <w:rFonts w:ascii="Arial" w:hAnsi="Arial" w:cs="Arial"/>
          <w:sz w:val="24"/>
          <w:szCs w:val="24"/>
        </w:rPr>
        <w:t>2</w:t>
      </w:r>
      <w:r w:rsidRPr="00123D34">
        <w:rPr>
          <w:rFonts w:ascii="Arial" w:hAnsi="Arial" w:cs="Arial"/>
          <w:sz w:val="24"/>
          <w:szCs w:val="24"/>
        </w:rPr>
        <w:t xml:space="preserve"> jednobrzmiących egzemplarzach, z przeznaczeniem, </w:t>
      </w:r>
      <w:r>
        <w:rPr>
          <w:rFonts w:ascii="Arial" w:hAnsi="Arial" w:cs="Arial"/>
          <w:sz w:val="24"/>
          <w:szCs w:val="24"/>
        </w:rPr>
        <w:br/>
      </w:r>
      <w:r w:rsidRPr="00123D34">
        <w:rPr>
          <w:rFonts w:ascii="Arial" w:hAnsi="Arial" w:cs="Arial"/>
          <w:sz w:val="24"/>
          <w:szCs w:val="24"/>
        </w:rPr>
        <w:t xml:space="preserve">po ich podpisaniu przez obie strony – egzemplarz nr 1 – Zamawiający, egzemplarz nr </w:t>
      </w:r>
      <w:r w:rsidR="00F93ECA">
        <w:rPr>
          <w:rFonts w:ascii="Arial" w:hAnsi="Arial" w:cs="Arial"/>
          <w:sz w:val="24"/>
          <w:szCs w:val="24"/>
        </w:rPr>
        <w:t>2</w:t>
      </w:r>
      <w:r w:rsidRPr="00123D34">
        <w:rPr>
          <w:rFonts w:ascii="Arial" w:hAnsi="Arial" w:cs="Arial"/>
          <w:sz w:val="24"/>
          <w:szCs w:val="24"/>
        </w:rPr>
        <w:t xml:space="preserve"> -  Wykonawca.</w:t>
      </w:r>
    </w:p>
    <w:p w:rsidR="00123D34" w:rsidRPr="00123D34" w:rsidRDefault="00123D34" w:rsidP="00F340B9">
      <w:pPr>
        <w:numPr>
          <w:ilvl w:val="0"/>
          <w:numId w:val="5"/>
        </w:numPr>
        <w:tabs>
          <w:tab w:val="left" w:pos="0"/>
          <w:tab w:val="left" w:pos="426"/>
        </w:tabs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23D34">
        <w:rPr>
          <w:rFonts w:ascii="Arial" w:hAnsi="Arial" w:cs="Arial"/>
          <w:sz w:val="24"/>
          <w:szCs w:val="24"/>
        </w:rPr>
        <w:t>Załącznikiem do niniejszej umowy jest:</w:t>
      </w:r>
    </w:p>
    <w:p w:rsidR="00123D34" w:rsidRPr="00123D34" w:rsidRDefault="00123D34" w:rsidP="007A4010">
      <w:pPr>
        <w:pStyle w:val="Akapitzlist"/>
        <w:numPr>
          <w:ilvl w:val="2"/>
          <w:numId w:val="29"/>
        </w:numPr>
        <w:tabs>
          <w:tab w:val="left" w:pos="0"/>
        </w:tabs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123D34">
        <w:rPr>
          <w:rFonts w:ascii="Arial" w:hAnsi="Arial" w:cs="Arial"/>
          <w:sz w:val="24"/>
          <w:szCs w:val="24"/>
        </w:rPr>
        <w:t>Formularz ofertowy - Załącznik nr 1,</w:t>
      </w:r>
    </w:p>
    <w:p w:rsidR="00123D34" w:rsidRPr="00123D34" w:rsidRDefault="00123D34" w:rsidP="007A4010">
      <w:pPr>
        <w:pStyle w:val="Akapitzlist"/>
        <w:numPr>
          <w:ilvl w:val="2"/>
          <w:numId w:val="29"/>
        </w:numPr>
        <w:tabs>
          <w:tab w:val="left" w:pos="0"/>
        </w:tabs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123D34">
        <w:rPr>
          <w:rFonts w:ascii="Arial" w:hAnsi="Arial" w:cs="Arial"/>
          <w:sz w:val="24"/>
          <w:szCs w:val="24"/>
        </w:rPr>
        <w:t xml:space="preserve">Formularz cenowy – Załącznik nr 2, </w:t>
      </w:r>
    </w:p>
    <w:p w:rsidR="00123D34" w:rsidRPr="00123D34" w:rsidRDefault="00123D34" w:rsidP="007A4010">
      <w:pPr>
        <w:pStyle w:val="Akapitzlist"/>
        <w:numPr>
          <w:ilvl w:val="2"/>
          <w:numId w:val="29"/>
        </w:numPr>
        <w:tabs>
          <w:tab w:val="left" w:pos="0"/>
        </w:tabs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123D34">
        <w:rPr>
          <w:rFonts w:ascii="Arial" w:hAnsi="Arial" w:cs="Arial"/>
          <w:sz w:val="24"/>
          <w:szCs w:val="24"/>
        </w:rPr>
        <w:t>Harmonogram i zakres wykonania zlecenia – Załącznik nr 3,</w:t>
      </w:r>
    </w:p>
    <w:p w:rsidR="00123D34" w:rsidRDefault="00123D34" w:rsidP="007A4010">
      <w:pPr>
        <w:pStyle w:val="Akapitzlist"/>
        <w:numPr>
          <w:ilvl w:val="2"/>
          <w:numId w:val="29"/>
        </w:numPr>
        <w:tabs>
          <w:tab w:val="left" w:pos="0"/>
        </w:tabs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123D34">
        <w:rPr>
          <w:rFonts w:ascii="Arial" w:hAnsi="Arial" w:cs="Arial"/>
          <w:sz w:val="24"/>
          <w:szCs w:val="24"/>
        </w:rPr>
        <w:t xml:space="preserve">Polisa OC – Załącznik nr </w:t>
      </w:r>
      <w:r w:rsidR="00F10E09">
        <w:rPr>
          <w:rFonts w:ascii="Arial" w:hAnsi="Arial" w:cs="Arial"/>
          <w:sz w:val="24"/>
          <w:szCs w:val="24"/>
        </w:rPr>
        <w:t>4</w:t>
      </w:r>
      <w:r w:rsidR="00461A38">
        <w:rPr>
          <w:rFonts w:ascii="Arial" w:hAnsi="Arial" w:cs="Arial"/>
          <w:sz w:val="24"/>
          <w:szCs w:val="24"/>
        </w:rPr>
        <w:t>,</w:t>
      </w:r>
      <w:r w:rsidR="00832BBE">
        <w:rPr>
          <w:rFonts w:ascii="Arial" w:hAnsi="Arial" w:cs="Arial"/>
          <w:sz w:val="24"/>
          <w:szCs w:val="24"/>
        </w:rPr>
        <w:t xml:space="preserve"> </w:t>
      </w:r>
    </w:p>
    <w:p w:rsidR="008A007B" w:rsidRPr="00123D34" w:rsidRDefault="00281112" w:rsidP="007A4010">
      <w:pPr>
        <w:pStyle w:val="Akapitzlist"/>
        <w:numPr>
          <w:ilvl w:val="2"/>
          <w:numId w:val="29"/>
        </w:numPr>
        <w:tabs>
          <w:tab w:val="left" w:pos="0"/>
        </w:tabs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727E1D">
        <w:rPr>
          <w:rFonts w:ascii="Arial" w:hAnsi="Arial" w:cs="Arial"/>
          <w:bCs/>
          <w:sz w:val="24"/>
          <w:szCs w:val="24"/>
          <w:lang w:eastAsia="pl-PL"/>
        </w:rPr>
        <w:t>Szczegółow</w:t>
      </w:r>
      <w:r>
        <w:rPr>
          <w:rFonts w:ascii="Arial" w:hAnsi="Arial" w:cs="Arial"/>
          <w:bCs/>
          <w:sz w:val="24"/>
          <w:szCs w:val="24"/>
          <w:lang w:eastAsia="pl-PL"/>
        </w:rPr>
        <w:t>e</w:t>
      </w:r>
      <w:r w:rsidRPr="00727E1D">
        <w:rPr>
          <w:rFonts w:ascii="Arial" w:hAnsi="Arial" w:cs="Arial"/>
          <w:bCs/>
          <w:sz w:val="24"/>
          <w:szCs w:val="24"/>
          <w:lang w:eastAsia="pl-PL"/>
        </w:rPr>
        <w:t xml:space="preserve"> wymagania w zakresie ochrony informacji niejawn</w:t>
      </w:r>
      <w:r>
        <w:rPr>
          <w:rFonts w:ascii="Arial" w:hAnsi="Arial" w:cs="Arial"/>
          <w:bCs/>
          <w:sz w:val="24"/>
          <w:szCs w:val="24"/>
          <w:lang w:eastAsia="pl-PL"/>
        </w:rPr>
        <w:t>ych</w:t>
      </w:r>
      <w:r>
        <w:rPr>
          <w:rFonts w:ascii="Arial" w:hAnsi="Arial" w:cs="Arial"/>
          <w:sz w:val="24"/>
          <w:szCs w:val="24"/>
        </w:rPr>
        <w:t xml:space="preserve"> </w:t>
      </w:r>
      <w:r w:rsidR="00F10E09">
        <w:rPr>
          <w:rFonts w:ascii="Arial" w:hAnsi="Arial" w:cs="Arial"/>
          <w:sz w:val="24"/>
          <w:szCs w:val="24"/>
        </w:rPr>
        <w:t>– Załącznik nr 5</w:t>
      </w:r>
      <w:r w:rsidR="00461A38">
        <w:rPr>
          <w:rFonts w:ascii="Arial" w:hAnsi="Arial" w:cs="Arial"/>
          <w:sz w:val="24"/>
          <w:szCs w:val="24"/>
        </w:rPr>
        <w:t>,</w:t>
      </w:r>
    </w:p>
    <w:p w:rsidR="00123D34" w:rsidRPr="00123D34" w:rsidRDefault="00123D34" w:rsidP="007A4010">
      <w:pPr>
        <w:pStyle w:val="Akapitzlist"/>
        <w:numPr>
          <w:ilvl w:val="2"/>
          <w:numId w:val="29"/>
        </w:numPr>
        <w:tabs>
          <w:tab w:val="left" w:pos="0"/>
        </w:tabs>
        <w:spacing w:after="0"/>
        <w:ind w:left="993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123D34">
        <w:rPr>
          <w:rFonts w:ascii="Arial" w:hAnsi="Arial" w:cs="Arial"/>
          <w:sz w:val="24"/>
          <w:szCs w:val="24"/>
          <w:lang w:eastAsia="ar-SA"/>
        </w:rPr>
        <w:t>Wykaz podwykonawców – Załącznik</w:t>
      </w:r>
      <w:r w:rsidR="008A007B">
        <w:rPr>
          <w:rFonts w:ascii="Arial" w:hAnsi="Arial" w:cs="Arial"/>
          <w:sz w:val="24"/>
          <w:szCs w:val="24"/>
          <w:lang w:eastAsia="ar-SA"/>
        </w:rPr>
        <w:t xml:space="preserve"> nr </w:t>
      </w:r>
      <w:r w:rsidR="00F10E09">
        <w:rPr>
          <w:rFonts w:ascii="Arial" w:hAnsi="Arial" w:cs="Arial"/>
          <w:sz w:val="24"/>
          <w:szCs w:val="24"/>
          <w:lang w:eastAsia="ar-SA"/>
        </w:rPr>
        <w:t>6</w:t>
      </w:r>
      <w:r w:rsidR="00461A38">
        <w:rPr>
          <w:rFonts w:ascii="Arial" w:hAnsi="Arial" w:cs="Arial"/>
          <w:sz w:val="24"/>
          <w:szCs w:val="24"/>
          <w:lang w:eastAsia="ar-SA"/>
        </w:rPr>
        <w:t>,</w:t>
      </w:r>
    </w:p>
    <w:p w:rsidR="00123D34" w:rsidRDefault="00123D34" w:rsidP="007A4010">
      <w:pPr>
        <w:pStyle w:val="Akapitzlist"/>
        <w:numPr>
          <w:ilvl w:val="2"/>
          <w:numId w:val="29"/>
        </w:numPr>
        <w:tabs>
          <w:tab w:val="left" w:pos="0"/>
        </w:tabs>
        <w:spacing w:after="0"/>
        <w:ind w:left="993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123D34">
        <w:rPr>
          <w:rFonts w:ascii="Arial" w:hAnsi="Arial" w:cs="Arial"/>
          <w:sz w:val="24"/>
          <w:szCs w:val="24"/>
        </w:rPr>
        <w:t>Oświadczenie Wykonawcy w zakresie obowiązku informacyjnego przewidzianego w art.</w:t>
      </w:r>
      <w:r w:rsidR="008A007B">
        <w:rPr>
          <w:rFonts w:ascii="Arial" w:hAnsi="Arial" w:cs="Arial"/>
          <w:sz w:val="24"/>
          <w:szCs w:val="24"/>
        </w:rPr>
        <w:t xml:space="preserve"> 13 lub 14 RODO – Załącznik nr </w:t>
      </w:r>
      <w:r w:rsidR="00F10E09">
        <w:rPr>
          <w:rFonts w:ascii="Arial" w:hAnsi="Arial" w:cs="Arial"/>
          <w:sz w:val="24"/>
          <w:szCs w:val="24"/>
        </w:rPr>
        <w:t>7</w:t>
      </w:r>
      <w:r w:rsidR="00461A38">
        <w:rPr>
          <w:rFonts w:ascii="Arial" w:hAnsi="Arial" w:cs="Arial"/>
          <w:sz w:val="24"/>
          <w:szCs w:val="24"/>
        </w:rPr>
        <w:t>,</w:t>
      </w:r>
    </w:p>
    <w:p w:rsidR="00ED3270" w:rsidRDefault="00ED3270" w:rsidP="00123D34">
      <w:pPr>
        <w:tabs>
          <w:tab w:val="left" w:pos="0"/>
        </w:tabs>
        <w:spacing w:after="0"/>
        <w:ind w:left="284" w:hanging="284"/>
        <w:rPr>
          <w:rFonts w:ascii="Arial" w:hAnsi="Arial" w:cs="Arial"/>
          <w:b/>
          <w:sz w:val="24"/>
          <w:szCs w:val="24"/>
        </w:rPr>
      </w:pPr>
    </w:p>
    <w:p w:rsidR="005B1563" w:rsidRDefault="005B1563" w:rsidP="00123D34">
      <w:pPr>
        <w:tabs>
          <w:tab w:val="left" w:pos="0"/>
        </w:tabs>
        <w:spacing w:after="0"/>
        <w:ind w:left="284" w:hanging="284"/>
        <w:rPr>
          <w:rFonts w:ascii="Arial" w:hAnsi="Arial" w:cs="Arial"/>
          <w:b/>
          <w:sz w:val="24"/>
          <w:szCs w:val="24"/>
        </w:rPr>
      </w:pPr>
    </w:p>
    <w:p w:rsidR="005B1563" w:rsidRDefault="00045870" w:rsidP="00045870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4E402F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>AMA</w:t>
      </w:r>
      <w:r w:rsidRPr="004E402F">
        <w:rPr>
          <w:rFonts w:ascii="Arial" w:hAnsi="Arial" w:cs="Arial"/>
          <w:b/>
          <w:sz w:val="24"/>
          <w:szCs w:val="24"/>
        </w:rPr>
        <w:t>W</w:t>
      </w:r>
      <w:r>
        <w:rPr>
          <w:rFonts w:ascii="Arial" w:hAnsi="Arial" w:cs="Arial"/>
          <w:b/>
          <w:sz w:val="24"/>
          <w:szCs w:val="24"/>
        </w:rPr>
        <w:t>IAJĄCY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WYKONAWCA</w:t>
      </w:r>
    </w:p>
    <w:p w:rsidR="00045870" w:rsidRDefault="00045870" w:rsidP="00123D34">
      <w:pPr>
        <w:tabs>
          <w:tab w:val="left" w:pos="0"/>
        </w:tabs>
        <w:spacing w:after="0"/>
        <w:ind w:left="284" w:hanging="284"/>
        <w:rPr>
          <w:rFonts w:ascii="Arial" w:hAnsi="Arial" w:cs="Arial"/>
          <w:b/>
          <w:sz w:val="24"/>
          <w:szCs w:val="24"/>
        </w:rPr>
      </w:pPr>
    </w:p>
    <w:p w:rsidR="005B1563" w:rsidRPr="00123D34" w:rsidRDefault="005B1563" w:rsidP="00123D34">
      <w:pPr>
        <w:tabs>
          <w:tab w:val="left" w:pos="0"/>
        </w:tabs>
        <w:spacing w:after="0"/>
        <w:ind w:left="284" w:hanging="284"/>
        <w:rPr>
          <w:rFonts w:ascii="Arial" w:hAnsi="Arial" w:cs="Arial"/>
          <w:b/>
          <w:sz w:val="24"/>
          <w:szCs w:val="24"/>
        </w:rPr>
      </w:pPr>
    </w:p>
    <w:p w:rsidR="0064193C" w:rsidRPr="004E402F" w:rsidRDefault="001F686F" w:rsidP="00123D34">
      <w:pPr>
        <w:tabs>
          <w:tab w:val="left" w:pos="0"/>
        </w:tabs>
        <w:spacing w:after="0"/>
        <w:ind w:left="284" w:hanging="284"/>
        <w:rPr>
          <w:rFonts w:ascii="Arial" w:hAnsi="Arial" w:cs="Arial"/>
          <w:b/>
          <w:sz w:val="24"/>
          <w:szCs w:val="24"/>
        </w:rPr>
      </w:pPr>
      <w:r w:rsidRPr="004E402F">
        <w:rPr>
          <w:rFonts w:ascii="Arial" w:hAnsi="Arial" w:cs="Arial"/>
          <w:b/>
          <w:sz w:val="24"/>
          <w:szCs w:val="24"/>
        </w:rPr>
        <w:tab/>
      </w:r>
      <w:r w:rsidRPr="004E402F">
        <w:rPr>
          <w:rFonts w:ascii="Arial" w:hAnsi="Arial" w:cs="Arial"/>
          <w:b/>
          <w:sz w:val="24"/>
          <w:szCs w:val="24"/>
        </w:rPr>
        <w:tab/>
      </w:r>
      <w:r w:rsidRPr="004E402F">
        <w:rPr>
          <w:rFonts w:ascii="Arial" w:hAnsi="Arial" w:cs="Arial"/>
          <w:b/>
          <w:sz w:val="24"/>
          <w:szCs w:val="24"/>
        </w:rPr>
        <w:tab/>
      </w:r>
      <w:r w:rsidRPr="004E402F">
        <w:rPr>
          <w:rFonts w:ascii="Arial" w:hAnsi="Arial" w:cs="Arial"/>
          <w:b/>
          <w:sz w:val="24"/>
          <w:szCs w:val="24"/>
        </w:rPr>
        <w:tab/>
      </w:r>
      <w:r w:rsidRPr="004E402F">
        <w:rPr>
          <w:rFonts w:ascii="Arial" w:hAnsi="Arial" w:cs="Arial"/>
          <w:b/>
          <w:sz w:val="24"/>
          <w:szCs w:val="24"/>
        </w:rPr>
        <w:tab/>
      </w:r>
      <w:r w:rsidRPr="004E402F">
        <w:rPr>
          <w:rFonts w:ascii="Arial" w:hAnsi="Arial" w:cs="Arial"/>
          <w:b/>
          <w:sz w:val="24"/>
          <w:szCs w:val="24"/>
        </w:rPr>
        <w:tab/>
      </w:r>
    </w:p>
    <w:sectPr w:rsidR="0064193C" w:rsidRPr="004E402F" w:rsidSect="003F1E5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58A" w:rsidRDefault="00F8158A" w:rsidP="00F90389">
      <w:pPr>
        <w:spacing w:after="0" w:line="240" w:lineRule="auto"/>
      </w:pPr>
      <w:r>
        <w:separator/>
      </w:r>
    </w:p>
  </w:endnote>
  <w:endnote w:type="continuationSeparator" w:id="0">
    <w:p w:rsidR="00F8158A" w:rsidRDefault="00F8158A" w:rsidP="00F90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charset w:val="00"/>
    <w:family w:val="swiss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906780"/>
      <w:docPartObj>
        <w:docPartGallery w:val="Page Numbers (Bottom of Page)"/>
        <w:docPartUnique/>
      </w:docPartObj>
    </w:sdtPr>
    <w:sdtEndPr/>
    <w:sdtContent>
      <w:p w:rsidR="00FB188F" w:rsidRDefault="00FB18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B34">
          <w:rPr>
            <w:noProof/>
          </w:rPr>
          <w:t>7</w:t>
        </w:r>
        <w:r>
          <w:fldChar w:fldCharType="end"/>
        </w:r>
      </w:p>
    </w:sdtContent>
  </w:sdt>
  <w:p w:rsidR="00FB188F" w:rsidRDefault="00FB18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58A" w:rsidRDefault="00F8158A" w:rsidP="00F90389">
      <w:pPr>
        <w:spacing w:after="0" w:line="240" w:lineRule="auto"/>
      </w:pPr>
      <w:r>
        <w:separator/>
      </w:r>
    </w:p>
  </w:footnote>
  <w:footnote w:type="continuationSeparator" w:id="0">
    <w:p w:rsidR="00F8158A" w:rsidRDefault="00F8158A" w:rsidP="00F90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)"/>
      <w:lvlJc w:val="left"/>
      <w:pPr>
        <w:tabs>
          <w:tab w:val="num" w:pos="0"/>
        </w:tabs>
        <w:ind w:left="900" w:hanging="360"/>
      </w:pPr>
      <w:rPr>
        <w:rFonts w:ascii="Verdana" w:hAnsi="Verdana" w:cs="Verdana" w:hint="default"/>
        <w:sz w:val="20"/>
        <w:szCs w:val="20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</w:lvl>
  </w:abstractNum>
  <w:abstractNum w:abstractNumId="3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Verdana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 w:cs="Verdana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9"/>
    <w:multiLevelType w:val="multilevel"/>
    <w:tmpl w:val="0A50ED74"/>
    <w:name w:val="WW8Num41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84"/>
        </w:tabs>
        <w:ind w:left="1923" w:firstLine="57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  <w:lang w:eastAsia="pl-PL"/>
      </w:rPr>
    </w:lvl>
    <w:lvl w:ilvl="1">
      <w:start w:val="1"/>
      <w:numFmt w:val="decimal"/>
      <w:lvlText w:val="%2)"/>
      <w:lvlJc w:val="right"/>
      <w:pPr>
        <w:tabs>
          <w:tab w:val="num" w:pos="284"/>
        </w:tabs>
        <w:ind w:left="1260" w:hanging="180"/>
      </w:pPr>
      <w:rPr>
        <w:rFonts w:ascii="Times New Roman" w:eastAsia="Calibri" w:hAnsi="Times New Roman" w:cs="Verdana" w:hint="default"/>
        <w:sz w:val="20"/>
        <w:szCs w:val="20"/>
        <w:lang w:eastAsia="pl-PL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4755"/>
        </w:tabs>
        <w:ind w:left="4755" w:hanging="360"/>
      </w:pPr>
      <w:rPr>
        <w:rFonts w:ascii="Verdana" w:hAnsi="Verdana" w:cs="Times New Roman" w:hint="default"/>
        <w:b w:val="0"/>
        <w:sz w:val="22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5040" w:hanging="360"/>
      </w:pPr>
      <w:rPr>
        <w:rFonts w:ascii="Verdana" w:hAnsi="Verdana" w:cs="Verdana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55"/>
    <w:multiLevelType w:val="singleLevel"/>
    <w:tmpl w:val="00000055"/>
    <w:name w:val="WW8Num85"/>
    <w:lvl w:ilvl="0">
      <w:start w:val="1"/>
      <w:numFmt w:val="decimal"/>
      <w:lvlText w:val="%1."/>
      <w:lvlJc w:val="left"/>
      <w:pPr>
        <w:tabs>
          <w:tab w:val="num" w:pos="7062"/>
        </w:tabs>
        <w:ind w:left="7062" w:hanging="360"/>
      </w:pPr>
      <w:rPr>
        <w:rFonts w:hint="default"/>
        <w:b w:val="0"/>
        <w:i w:val="0"/>
        <w:sz w:val="20"/>
        <w:szCs w:val="20"/>
      </w:rPr>
    </w:lvl>
  </w:abstractNum>
  <w:abstractNum w:abstractNumId="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94"/>
    <w:multiLevelType w:val="multilevel"/>
    <w:tmpl w:val="8522DAE0"/>
    <w:name w:val="WW8Num14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>
      <w:start w:val="2"/>
      <w:numFmt w:val="decimal"/>
      <w:lvlText w:val="%4"/>
      <w:lvlJc w:val="left"/>
      <w:pPr>
        <w:tabs>
          <w:tab w:val="num" w:pos="284"/>
        </w:tabs>
        <w:ind w:left="2880" w:hanging="360"/>
      </w:pPr>
      <w:rPr>
        <w:rFonts w:ascii="Verdana" w:hAnsi="Verdana" w:cs="Verdana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A5"/>
    <w:multiLevelType w:val="singleLevel"/>
    <w:tmpl w:val="000000A5"/>
    <w:name w:val="WW8Num16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10" w15:restartNumberingAfterBreak="0">
    <w:nsid w:val="000000D6"/>
    <w:multiLevelType w:val="multilevel"/>
    <w:tmpl w:val="BCB6167C"/>
    <w:name w:val="WW8Num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Verdana" w:hAnsi="Verdana" w:cs="Verdana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E1"/>
    <w:multiLevelType w:val="multilevel"/>
    <w:tmpl w:val="D34CAB80"/>
    <w:name w:val="WW8Num2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FD"/>
    <w:multiLevelType w:val="singleLevel"/>
    <w:tmpl w:val="000000FD"/>
    <w:name w:val="WW8Num25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abstractNum w:abstractNumId="13" w15:restartNumberingAfterBreak="0">
    <w:nsid w:val="0000011E"/>
    <w:multiLevelType w:val="multilevel"/>
    <w:tmpl w:val="DCA4259A"/>
    <w:name w:val="WW8Num288"/>
    <w:lvl w:ilvl="0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Verdana" w:hAnsi="Verdana" w:cs="Verdana" w:hint="default"/>
        <w:color w:val="auto"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53" w:hanging="360"/>
      </w:pPr>
      <w:rPr>
        <w:rFonts w:ascii="Verdana" w:hAnsi="Verdana" w:cs="Verdana" w:hint="default"/>
        <w:sz w:val="20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Verdana" w:eastAsia="Calibri" w:hAnsi="Verdana" w:cs="Verdana"/>
        <w:sz w:val="2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eastAsia="Calibri" w:hAnsi="Arial" w:cs="Arial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848657B"/>
    <w:multiLevelType w:val="multilevel"/>
    <w:tmpl w:val="E174D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CB238B6"/>
    <w:multiLevelType w:val="hybridMultilevel"/>
    <w:tmpl w:val="99F00EC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5255181"/>
    <w:multiLevelType w:val="hybridMultilevel"/>
    <w:tmpl w:val="72D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6B4401"/>
    <w:multiLevelType w:val="hybridMultilevel"/>
    <w:tmpl w:val="77A45C0A"/>
    <w:lvl w:ilvl="0" w:tplc="404AD3D6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704342"/>
    <w:multiLevelType w:val="hybridMultilevel"/>
    <w:tmpl w:val="14E4D518"/>
    <w:lvl w:ilvl="0" w:tplc="8374834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9B4241"/>
    <w:multiLevelType w:val="hybridMultilevel"/>
    <w:tmpl w:val="D71E2D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5930B8"/>
    <w:multiLevelType w:val="hybridMultilevel"/>
    <w:tmpl w:val="B05C59A8"/>
    <w:lvl w:ilvl="0" w:tplc="91B06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7A1A7E"/>
    <w:multiLevelType w:val="hybridMultilevel"/>
    <w:tmpl w:val="D67CD6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79445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D27BD"/>
    <w:multiLevelType w:val="hybridMultilevel"/>
    <w:tmpl w:val="C3482040"/>
    <w:lvl w:ilvl="0" w:tplc="47A26F9A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51931A1"/>
    <w:multiLevelType w:val="hybridMultilevel"/>
    <w:tmpl w:val="79E255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E84642"/>
    <w:multiLevelType w:val="hybridMultilevel"/>
    <w:tmpl w:val="8396B7F2"/>
    <w:lvl w:ilvl="0" w:tplc="724C50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83CB3"/>
    <w:multiLevelType w:val="hybridMultilevel"/>
    <w:tmpl w:val="B0AEB50C"/>
    <w:lvl w:ilvl="0" w:tplc="1FC4E96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085BF1"/>
    <w:multiLevelType w:val="hybridMultilevel"/>
    <w:tmpl w:val="C43A977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795AAA"/>
    <w:multiLevelType w:val="hybridMultilevel"/>
    <w:tmpl w:val="EC784C5C"/>
    <w:lvl w:ilvl="0" w:tplc="E8CA52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374C6F"/>
    <w:multiLevelType w:val="hybridMultilevel"/>
    <w:tmpl w:val="DB2E1F3E"/>
    <w:lvl w:ilvl="0" w:tplc="E3BADF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26269"/>
    <w:multiLevelType w:val="hybridMultilevel"/>
    <w:tmpl w:val="626E69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EC4034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097B57"/>
    <w:multiLevelType w:val="hybridMultilevel"/>
    <w:tmpl w:val="F72A972E"/>
    <w:lvl w:ilvl="0" w:tplc="44921A6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21A6A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  <w:color w:val="auto"/>
        <w:sz w:val="22"/>
        <w:szCs w:val="22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B32AA"/>
    <w:multiLevelType w:val="hybridMultilevel"/>
    <w:tmpl w:val="CBFC28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C505B86"/>
    <w:multiLevelType w:val="hybridMultilevel"/>
    <w:tmpl w:val="1B6A09B2"/>
    <w:lvl w:ilvl="0" w:tplc="2AC67C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8F7B7B"/>
    <w:multiLevelType w:val="hybridMultilevel"/>
    <w:tmpl w:val="F7B6A8A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211C84"/>
    <w:multiLevelType w:val="hybridMultilevel"/>
    <w:tmpl w:val="4FAAA3C0"/>
    <w:lvl w:ilvl="0" w:tplc="A7944EA0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E91080"/>
    <w:multiLevelType w:val="hybridMultilevel"/>
    <w:tmpl w:val="BF500C26"/>
    <w:lvl w:ilvl="0" w:tplc="5436001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B449B9"/>
    <w:multiLevelType w:val="hybridMultilevel"/>
    <w:tmpl w:val="9B6E67E0"/>
    <w:lvl w:ilvl="0" w:tplc="85963CA8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F53F1"/>
    <w:multiLevelType w:val="hybridMultilevel"/>
    <w:tmpl w:val="3364EB5C"/>
    <w:lvl w:ilvl="0" w:tplc="DCAC56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621E6F"/>
    <w:multiLevelType w:val="hybridMultilevel"/>
    <w:tmpl w:val="2BE42E52"/>
    <w:lvl w:ilvl="0" w:tplc="551ED54C">
      <w:start w:val="1"/>
      <w:numFmt w:val="lowerLetter"/>
      <w:lvlText w:val="%1)"/>
      <w:lvlJc w:val="left"/>
      <w:pPr>
        <w:ind w:left="1287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A9084F"/>
    <w:multiLevelType w:val="hybridMultilevel"/>
    <w:tmpl w:val="E3EA4638"/>
    <w:lvl w:ilvl="0" w:tplc="68D63F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345A9E"/>
    <w:multiLevelType w:val="hybridMultilevel"/>
    <w:tmpl w:val="73B0AD32"/>
    <w:lvl w:ilvl="0" w:tplc="9A74BE74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427D7C"/>
    <w:multiLevelType w:val="hybridMultilevel"/>
    <w:tmpl w:val="A91E9770"/>
    <w:lvl w:ilvl="0" w:tplc="5756D5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B2E654B"/>
    <w:multiLevelType w:val="hybridMultilevel"/>
    <w:tmpl w:val="94A650C4"/>
    <w:lvl w:ilvl="0" w:tplc="5756D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814063"/>
    <w:multiLevelType w:val="hybridMultilevel"/>
    <w:tmpl w:val="A4583F12"/>
    <w:lvl w:ilvl="0" w:tplc="E4C4E84A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0"/>
  </w:num>
  <w:num w:numId="3">
    <w:abstractNumId w:val="0"/>
  </w:num>
  <w:num w:numId="4">
    <w:abstractNumId w:val="28"/>
  </w:num>
  <w:num w:numId="5">
    <w:abstractNumId w:val="7"/>
  </w:num>
  <w:num w:numId="6">
    <w:abstractNumId w:val="29"/>
  </w:num>
  <w:num w:numId="7">
    <w:abstractNumId w:val="25"/>
  </w:num>
  <w:num w:numId="8">
    <w:abstractNumId w:val="31"/>
  </w:num>
  <w:num w:numId="9">
    <w:abstractNumId w:val="37"/>
  </w:num>
  <w:num w:numId="10">
    <w:abstractNumId w:val="18"/>
  </w:num>
  <w:num w:numId="11">
    <w:abstractNumId w:val="11"/>
  </w:num>
  <w:num w:numId="12">
    <w:abstractNumId w:val="36"/>
  </w:num>
  <w:num w:numId="13">
    <w:abstractNumId w:val="24"/>
  </w:num>
  <w:num w:numId="14">
    <w:abstractNumId w:val="14"/>
  </w:num>
  <w:num w:numId="15">
    <w:abstractNumId w:val="27"/>
  </w:num>
  <w:num w:numId="16">
    <w:abstractNumId w:val="32"/>
  </w:num>
  <w:num w:numId="17">
    <w:abstractNumId w:val="21"/>
  </w:num>
  <w:num w:numId="18">
    <w:abstractNumId w:val="35"/>
  </w:num>
  <w:num w:numId="19">
    <w:abstractNumId w:val="39"/>
  </w:num>
  <w:num w:numId="20">
    <w:abstractNumId w:val="22"/>
  </w:num>
  <w:num w:numId="21">
    <w:abstractNumId w:val="16"/>
  </w:num>
  <w:num w:numId="22">
    <w:abstractNumId w:val="40"/>
  </w:num>
  <w:num w:numId="23">
    <w:abstractNumId w:val="19"/>
  </w:num>
  <w:num w:numId="24">
    <w:abstractNumId w:val="33"/>
  </w:num>
  <w:num w:numId="25">
    <w:abstractNumId w:val="23"/>
  </w:num>
  <w:num w:numId="26">
    <w:abstractNumId w:val="10"/>
  </w:num>
  <w:num w:numId="27">
    <w:abstractNumId w:val="12"/>
  </w:num>
  <w:num w:numId="28">
    <w:abstractNumId w:val="13"/>
  </w:num>
  <w:num w:numId="29">
    <w:abstractNumId w:val="30"/>
  </w:num>
  <w:num w:numId="30">
    <w:abstractNumId w:val="41"/>
  </w:num>
  <w:num w:numId="31">
    <w:abstractNumId w:val="42"/>
  </w:num>
  <w:num w:numId="32">
    <w:abstractNumId w:val="34"/>
  </w:num>
  <w:num w:numId="33">
    <w:abstractNumId w:val="17"/>
  </w:num>
  <w:num w:numId="34">
    <w:abstractNumId w:val="43"/>
  </w:num>
  <w:num w:numId="35">
    <w:abstractNumId w:val="38"/>
  </w:num>
  <w:num w:numId="36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05"/>
    <w:rsid w:val="00005141"/>
    <w:rsid w:val="00010D65"/>
    <w:rsid w:val="00013162"/>
    <w:rsid w:val="000239DF"/>
    <w:rsid w:val="00031D15"/>
    <w:rsid w:val="000321FA"/>
    <w:rsid w:val="000323A9"/>
    <w:rsid w:val="00035F05"/>
    <w:rsid w:val="000422CC"/>
    <w:rsid w:val="00045870"/>
    <w:rsid w:val="000465A6"/>
    <w:rsid w:val="0004706A"/>
    <w:rsid w:val="00047B6F"/>
    <w:rsid w:val="000675EB"/>
    <w:rsid w:val="00071679"/>
    <w:rsid w:val="00075F1D"/>
    <w:rsid w:val="000800B5"/>
    <w:rsid w:val="00082C25"/>
    <w:rsid w:val="00086158"/>
    <w:rsid w:val="00086E4C"/>
    <w:rsid w:val="00095E53"/>
    <w:rsid w:val="000965D3"/>
    <w:rsid w:val="000A765E"/>
    <w:rsid w:val="000B030B"/>
    <w:rsid w:val="000B5331"/>
    <w:rsid w:val="000B6EB1"/>
    <w:rsid w:val="000C39D3"/>
    <w:rsid w:val="000C55B1"/>
    <w:rsid w:val="000C5661"/>
    <w:rsid w:val="000C746A"/>
    <w:rsid w:val="000D1162"/>
    <w:rsid w:val="000D1A66"/>
    <w:rsid w:val="000E1147"/>
    <w:rsid w:val="000E3037"/>
    <w:rsid w:val="000E7DFD"/>
    <w:rsid w:val="000F6BEB"/>
    <w:rsid w:val="001070BC"/>
    <w:rsid w:val="001112B1"/>
    <w:rsid w:val="00112FC1"/>
    <w:rsid w:val="0011311E"/>
    <w:rsid w:val="00115563"/>
    <w:rsid w:val="00117012"/>
    <w:rsid w:val="00122125"/>
    <w:rsid w:val="00122578"/>
    <w:rsid w:val="00123440"/>
    <w:rsid w:val="00123D34"/>
    <w:rsid w:val="00124D27"/>
    <w:rsid w:val="001265A8"/>
    <w:rsid w:val="001273A3"/>
    <w:rsid w:val="00127BF7"/>
    <w:rsid w:val="00131D0E"/>
    <w:rsid w:val="001341E8"/>
    <w:rsid w:val="00141658"/>
    <w:rsid w:val="00143096"/>
    <w:rsid w:val="001453C5"/>
    <w:rsid w:val="00146AA7"/>
    <w:rsid w:val="00152BA6"/>
    <w:rsid w:val="00153703"/>
    <w:rsid w:val="00163D00"/>
    <w:rsid w:val="00167C10"/>
    <w:rsid w:val="001709BF"/>
    <w:rsid w:val="00171E4F"/>
    <w:rsid w:val="00175A9B"/>
    <w:rsid w:val="00176085"/>
    <w:rsid w:val="00180A01"/>
    <w:rsid w:val="00190CB3"/>
    <w:rsid w:val="00190ED3"/>
    <w:rsid w:val="00191D11"/>
    <w:rsid w:val="00194F88"/>
    <w:rsid w:val="00196324"/>
    <w:rsid w:val="001963AD"/>
    <w:rsid w:val="001A4B2D"/>
    <w:rsid w:val="001A6BD2"/>
    <w:rsid w:val="001B1FD4"/>
    <w:rsid w:val="001B2037"/>
    <w:rsid w:val="001B28C7"/>
    <w:rsid w:val="001B4863"/>
    <w:rsid w:val="001C3DE7"/>
    <w:rsid w:val="001C66A4"/>
    <w:rsid w:val="001C66B6"/>
    <w:rsid w:val="001D0720"/>
    <w:rsid w:val="001D1D59"/>
    <w:rsid w:val="001D3C77"/>
    <w:rsid w:val="001E44F6"/>
    <w:rsid w:val="001E7A4E"/>
    <w:rsid w:val="001F0083"/>
    <w:rsid w:val="001F40DC"/>
    <w:rsid w:val="001F459D"/>
    <w:rsid w:val="001F686F"/>
    <w:rsid w:val="002064EC"/>
    <w:rsid w:val="00221DA2"/>
    <w:rsid w:val="00222595"/>
    <w:rsid w:val="00226070"/>
    <w:rsid w:val="00230D30"/>
    <w:rsid w:val="00233F97"/>
    <w:rsid w:val="0024055A"/>
    <w:rsid w:val="00246C99"/>
    <w:rsid w:val="0025265E"/>
    <w:rsid w:val="0025313C"/>
    <w:rsid w:val="00256343"/>
    <w:rsid w:val="002628F5"/>
    <w:rsid w:val="00264EBC"/>
    <w:rsid w:val="00264FF8"/>
    <w:rsid w:val="00274D2E"/>
    <w:rsid w:val="002753B6"/>
    <w:rsid w:val="00281112"/>
    <w:rsid w:val="00284918"/>
    <w:rsid w:val="002943A9"/>
    <w:rsid w:val="0029546B"/>
    <w:rsid w:val="00295478"/>
    <w:rsid w:val="002A279A"/>
    <w:rsid w:val="002A5D67"/>
    <w:rsid w:val="002B1DF8"/>
    <w:rsid w:val="002B39A0"/>
    <w:rsid w:val="002B467C"/>
    <w:rsid w:val="002B784A"/>
    <w:rsid w:val="002C07DA"/>
    <w:rsid w:val="002C2566"/>
    <w:rsid w:val="002D76D0"/>
    <w:rsid w:val="002E17C6"/>
    <w:rsid w:val="002F14B5"/>
    <w:rsid w:val="002F1FE4"/>
    <w:rsid w:val="002F395D"/>
    <w:rsid w:val="002F5775"/>
    <w:rsid w:val="00302B25"/>
    <w:rsid w:val="00303037"/>
    <w:rsid w:val="00305E1D"/>
    <w:rsid w:val="00307D18"/>
    <w:rsid w:val="003127FC"/>
    <w:rsid w:val="003128A4"/>
    <w:rsid w:val="003211DD"/>
    <w:rsid w:val="00323A26"/>
    <w:rsid w:val="00325A06"/>
    <w:rsid w:val="003317B7"/>
    <w:rsid w:val="00341982"/>
    <w:rsid w:val="00342D96"/>
    <w:rsid w:val="00343806"/>
    <w:rsid w:val="0034418B"/>
    <w:rsid w:val="0034502A"/>
    <w:rsid w:val="003504C2"/>
    <w:rsid w:val="00350B37"/>
    <w:rsid w:val="003602B0"/>
    <w:rsid w:val="00371575"/>
    <w:rsid w:val="00371929"/>
    <w:rsid w:val="00372522"/>
    <w:rsid w:val="0037484C"/>
    <w:rsid w:val="00375034"/>
    <w:rsid w:val="0037640E"/>
    <w:rsid w:val="0038786E"/>
    <w:rsid w:val="003A0A23"/>
    <w:rsid w:val="003A1C01"/>
    <w:rsid w:val="003A4146"/>
    <w:rsid w:val="003A509D"/>
    <w:rsid w:val="003B18D6"/>
    <w:rsid w:val="003B6A3B"/>
    <w:rsid w:val="003C3279"/>
    <w:rsid w:val="003C3531"/>
    <w:rsid w:val="003C60F2"/>
    <w:rsid w:val="003C6F09"/>
    <w:rsid w:val="003C7279"/>
    <w:rsid w:val="003D37EC"/>
    <w:rsid w:val="003D707E"/>
    <w:rsid w:val="003E083D"/>
    <w:rsid w:val="003E4708"/>
    <w:rsid w:val="003E6C13"/>
    <w:rsid w:val="003F1E5B"/>
    <w:rsid w:val="00402CFB"/>
    <w:rsid w:val="004079EF"/>
    <w:rsid w:val="0041277C"/>
    <w:rsid w:val="00415E1F"/>
    <w:rsid w:val="00415E62"/>
    <w:rsid w:val="00420F74"/>
    <w:rsid w:val="00421674"/>
    <w:rsid w:val="00421809"/>
    <w:rsid w:val="004225FE"/>
    <w:rsid w:val="00422C9C"/>
    <w:rsid w:val="00434BC7"/>
    <w:rsid w:val="00446309"/>
    <w:rsid w:val="004531D1"/>
    <w:rsid w:val="00453880"/>
    <w:rsid w:val="0045397A"/>
    <w:rsid w:val="00456FBA"/>
    <w:rsid w:val="00461A38"/>
    <w:rsid w:val="00461B94"/>
    <w:rsid w:val="0046632B"/>
    <w:rsid w:val="004664EC"/>
    <w:rsid w:val="00466625"/>
    <w:rsid w:val="004716A5"/>
    <w:rsid w:val="0047511D"/>
    <w:rsid w:val="00475A7B"/>
    <w:rsid w:val="00476525"/>
    <w:rsid w:val="00477210"/>
    <w:rsid w:val="00480093"/>
    <w:rsid w:val="00481393"/>
    <w:rsid w:val="00482497"/>
    <w:rsid w:val="004847C8"/>
    <w:rsid w:val="00490E94"/>
    <w:rsid w:val="00490EC0"/>
    <w:rsid w:val="0049619C"/>
    <w:rsid w:val="004A3883"/>
    <w:rsid w:val="004B097D"/>
    <w:rsid w:val="004B3171"/>
    <w:rsid w:val="004B4AF2"/>
    <w:rsid w:val="004C04D7"/>
    <w:rsid w:val="004C1AB2"/>
    <w:rsid w:val="004C2D1B"/>
    <w:rsid w:val="004C5C93"/>
    <w:rsid w:val="004D01EF"/>
    <w:rsid w:val="004D3317"/>
    <w:rsid w:val="004D5837"/>
    <w:rsid w:val="004D5DF2"/>
    <w:rsid w:val="004E111E"/>
    <w:rsid w:val="004E1D90"/>
    <w:rsid w:val="004E21A8"/>
    <w:rsid w:val="004E402F"/>
    <w:rsid w:val="004E5DFC"/>
    <w:rsid w:val="004E64B5"/>
    <w:rsid w:val="004E7282"/>
    <w:rsid w:val="004F204D"/>
    <w:rsid w:val="004F2AC1"/>
    <w:rsid w:val="00503385"/>
    <w:rsid w:val="005045EB"/>
    <w:rsid w:val="005113C3"/>
    <w:rsid w:val="0051297C"/>
    <w:rsid w:val="005138C4"/>
    <w:rsid w:val="0051505C"/>
    <w:rsid w:val="00521BE2"/>
    <w:rsid w:val="0052500A"/>
    <w:rsid w:val="00530299"/>
    <w:rsid w:val="00532106"/>
    <w:rsid w:val="00536D88"/>
    <w:rsid w:val="00537105"/>
    <w:rsid w:val="0055052F"/>
    <w:rsid w:val="005508AD"/>
    <w:rsid w:val="0055443D"/>
    <w:rsid w:val="00557267"/>
    <w:rsid w:val="005671F8"/>
    <w:rsid w:val="00567B28"/>
    <w:rsid w:val="00571328"/>
    <w:rsid w:val="005717A0"/>
    <w:rsid w:val="00571EB1"/>
    <w:rsid w:val="00572FF3"/>
    <w:rsid w:val="00583275"/>
    <w:rsid w:val="00590F8F"/>
    <w:rsid w:val="005A1631"/>
    <w:rsid w:val="005A1861"/>
    <w:rsid w:val="005B1563"/>
    <w:rsid w:val="005C58D8"/>
    <w:rsid w:val="005D2161"/>
    <w:rsid w:val="005D715A"/>
    <w:rsid w:val="005D72FE"/>
    <w:rsid w:val="005E067C"/>
    <w:rsid w:val="005E1408"/>
    <w:rsid w:val="005E1FFD"/>
    <w:rsid w:val="005E27CF"/>
    <w:rsid w:val="005E3111"/>
    <w:rsid w:val="005E6988"/>
    <w:rsid w:val="005E7E7F"/>
    <w:rsid w:val="005F03AA"/>
    <w:rsid w:val="00607CB5"/>
    <w:rsid w:val="006108CB"/>
    <w:rsid w:val="00626283"/>
    <w:rsid w:val="0063479F"/>
    <w:rsid w:val="006378D7"/>
    <w:rsid w:val="0064193C"/>
    <w:rsid w:val="00651590"/>
    <w:rsid w:val="00653896"/>
    <w:rsid w:val="00654058"/>
    <w:rsid w:val="00660A3D"/>
    <w:rsid w:val="006618E0"/>
    <w:rsid w:val="00663F94"/>
    <w:rsid w:val="00664679"/>
    <w:rsid w:val="0067036C"/>
    <w:rsid w:val="0067230C"/>
    <w:rsid w:val="00677EDF"/>
    <w:rsid w:val="00683541"/>
    <w:rsid w:val="00683DBE"/>
    <w:rsid w:val="00685BDF"/>
    <w:rsid w:val="0068619D"/>
    <w:rsid w:val="00692469"/>
    <w:rsid w:val="00693B1B"/>
    <w:rsid w:val="00693BAC"/>
    <w:rsid w:val="006A5B89"/>
    <w:rsid w:val="006A73E6"/>
    <w:rsid w:val="006A7594"/>
    <w:rsid w:val="006A7991"/>
    <w:rsid w:val="006B036A"/>
    <w:rsid w:val="006B0A62"/>
    <w:rsid w:val="006B219C"/>
    <w:rsid w:val="006B4930"/>
    <w:rsid w:val="006B5F1D"/>
    <w:rsid w:val="006C3597"/>
    <w:rsid w:val="006D5789"/>
    <w:rsid w:val="006D5845"/>
    <w:rsid w:val="006D6381"/>
    <w:rsid w:val="006D7064"/>
    <w:rsid w:val="006E0812"/>
    <w:rsid w:val="006E2153"/>
    <w:rsid w:val="006E40F3"/>
    <w:rsid w:val="006E62B0"/>
    <w:rsid w:val="006E6794"/>
    <w:rsid w:val="006F7A39"/>
    <w:rsid w:val="0070122A"/>
    <w:rsid w:val="00701943"/>
    <w:rsid w:val="007020D8"/>
    <w:rsid w:val="00711524"/>
    <w:rsid w:val="007120C0"/>
    <w:rsid w:val="007153E7"/>
    <w:rsid w:val="007162C1"/>
    <w:rsid w:val="00717AFE"/>
    <w:rsid w:val="00722A48"/>
    <w:rsid w:val="00727E1D"/>
    <w:rsid w:val="0073459D"/>
    <w:rsid w:val="00735155"/>
    <w:rsid w:val="007428F9"/>
    <w:rsid w:val="00745419"/>
    <w:rsid w:val="00745D96"/>
    <w:rsid w:val="00746235"/>
    <w:rsid w:val="00750CAD"/>
    <w:rsid w:val="00752D3C"/>
    <w:rsid w:val="00762268"/>
    <w:rsid w:val="00771901"/>
    <w:rsid w:val="00773417"/>
    <w:rsid w:val="007752A8"/>
    <w:rsid w:val="00775AAA"/>
    <w:rsid w:val="007804CD"/>
    <w:rsid w:val="00790E80"/>
    <w:rsid w:val="00791881"/>
    <w:rsid w:val="00793620"/>
    <w:rsid w:val="007A4010"/>
    <w:rsid w:val="007A7298"/>
    <w:rsid w:val="007A7FF8"/>
    <w:rsid w:val="007C2D69"/>
    <w:rsid w:val="007C4BE6"/>
    <w:rsid w:val="007C5432"/>
    <w:rsid w:val="007D2C65"/>
    <w:rsid w:val="007E66B5"/>
    <w:rsid w:val="007F3D63"/>
    <w:rsid w:val="007F79C3"/>
    <w:rsid w:val="00803103"/>
    <w:rsid w:val="00832BBE"/>
    <w:rsid w:val="008343E3"/>
    <w:rsid w:val="008344FF"/>
    <w:rsid w:val="00835057"/>
    <w:rsid w:val="0083718F"/>
    <w:rsid w:val="00842669"/>
    <w:rsid w:val="00842DFE"/>
    <w:rsid w:val="00860575"/>
    <w:rsid w:val="00863F16"/>
    <w:rsid w:val="008641CB"/>
    <w:rsid w:val="00871323"/>
    <w:rsid w:val="008778BD"/>
    <w:rsid w:val="00882DE3"/>
    <w:rsid w:val="00896DA5"/>
    <w:rsid w:val="008A007B"/>
    <w:rsid w:val="008A32B9"/>
    <w:rsid w:val="008A49B2"/>
    <w:rsid w:val="008B2559"/>
    <w:rsid w:val="008B3CAA"/>
    <w:rsid w:val="008B76C4"/>
    <w:rsid w:val="008B7FF3"/>
    <w:rsid w:val="008C513F"/>
    <w:rsid w:val="008C55CC"/>
    <w:rsid w:val="008D1066"/>
    <w:rsid w:val="008D287A"/>
    <w:rsid w:val="008D4C44"/>
    <w:rsid w:val="008D6F1E"/>
    <w:rsid w:val="008E5733"/>
    <w:rsid w:val="008E6C54"/>
    <w:rsid w:val="008E713E"/>
    <w:rsid w:val="008F1474"/>
    <w:rsid w:val="008F4617"/>
    <w:rsid w:val="008F5E6E"/>
    <w:rsid w:val="008F738E"/>
    <w:rsid w:val="008F77EA"/>
    <w:rsid w:val="00912793"/>
    <w:rsid w:val="00912DAC"/>
    <w:rsid w:val="00914027"/>
    <w:rsid w:val="009167F1"/>
    <w:rsid w:val="00917D18"/>
    <w:rsid w:val="00921BBC"/>
    <w:rsid w:val="0092269B"/>
    <w:rsid w:val="00925819"/>
    <w:rsid w:val="00932C08"/>
    <w:rsid w:val="00933B43"/>
    <w:rsid w:val="009342B5"/>
    <w:rsid w:val="00934375"/>
    <w:rsid w:val="00934FC4"/>
    <w:rsid w:val="00945C9D"/>
    <w:rsid w:val="009546FD"/>
    <w:rsid w:val="0095600B"/>
    <w:rsid w:val="00962018"/>
    <w:rsid w:val="009626E7"/>
    <w:rsid w:val="00966076"/>
    <w:rsid w:val="00972620"/>
    <w:rsid w:val="00972AD6"/>
    <w:rsid w:val="00977044"/>
    <w:rsid w:val="00981650"/>
    <w:rsid w:val="00982B6D"/>
    <w:rsid w:val="00984C33"/>
    <w:rsid w:val="009867A3"/>
    <w:rsid w:val="00991B69"/>
    <w:rsid w:val="00993D3C"/>
    <w:rsid w:val="009940A6"/>
    <w:rsid w:val="00996737"/>
    <w:rsid w:val="00997201"/>
    <w:rsid w:val="009A20B6"/>
    <w:rsid w:val="009A6C97"/>
    <w:rsid w:val="009A71F6"/>
    <w:rsid w:val="009B66E4"/>
    <w:rsid w:val="009C15F6"/>
    <w:rsid w:val="009C3A0B"/>
    <w:rsid w:val="009C3CEF"/>
    <w:rsid w:val="009C67DF"/>
    <w:rsid w:val="009D406F"/>
    <w:rsid w:val="009E1D14"/>
    <w:rsid w:val="009F53F9"/>
    <w:rsid w:val="00A06B22"/>
    <w:rsid w:val="00A11068"/>
    <w:rsid w:val="00A25933"/>
    <w:rsid w:val="00A31278"/>
    <w:rsid w:val="00A34D88"/>
    <w:rsid w:val="00A37C4F"/>
    <w:rsid w:val="00A44C27"/>
    <w:rsid w:val="00A53168"/>
    <w:rsid w:val="00A62DD1"/>
    <w:rsid w:val="00A63352"/>
    <w:rsid w:val="00A63897"/>
    <w:rsid w:val="00A74D96"/>
    <w:rsid w:val="00A765AB"/>
    <w:rsid w:val="00A827EA"/>
    <w:rsid w:val="00A8426A"/>
    <w:rsid w:val="00A84548"/>
    <w:rsid w:val="00A9012B"/>
    <w:rsid w:val="00A95CEA"/>
    <w:rsid w:val="00A96948"/>
    <w:rsid w:val="00A97D37"/>
    <w:rsid w:val="00A97EF5"/>
    <w:rsid w:val="00AA0E81"/>
    <w:rsid w:val="00AA36A2"/>
    <w:rsid w:val="00AA7C69"/>
    <w:rsid w:val="00AB1153"/>
    <w:rsid w:val="00AB4411"/>
    <w:rsid w:val="00AC1BD9"/>
    <w:rsid w:val="00AD04A9"/>
    <w:rsid w:val="00AD3015"/>
    <w:rsid w:val="00AD3D76"/>
    <w:rsid w:val="00AD7FFD"/>
    <w:rsid w:val="00AF1E70"/>
    <w:rsid w:val="00AF4B2A"/>
    <w:rsid w:val="00B1031C"/>
    <w:rsid w:val="00B15B8B"/>
    <w:rsid w:val="00B21555"/>
    <w:rsid w:val="00B227EE"/>
    <w:rsid w:val="00B24F8A"/>
    <w:rsid w:val="00B267A5"/>
    <w:rsid w:val="00B329F3"/>
    <w:rsid w:val="00B33178"/>
    <w:rsid w:val="00B372DA"/>
    <w:rsid w:val="00B40113"/>
    <w:rsid w:val="00B4291C"/>
    <w:rsid w:val="00B432EF"/>
    <w:rsid w:val="00B43A3E"/>
    <w:rsid w:val="00B45DF6"/>
    <w:rsid w:val="00B46892"/>
    <w:rsid w:val="00B605F1"/>
    <w:rsid w:val="00B606FF"/>
    <w:rsid w:val="00B60D20"/>
    <w:rsid w:val="00B643EB"/>
    <w:rsid w:val="00B67C4A"/>
    <w:rsid w:val="00B87E31"/>
    <w:rsid w:val="00BA0171"/>
    <w:rsid w:val="00BA0964"/>
    <w:rsid w:val="00BA2FE9"/>
    <w:rsid w:val="00BA51EC"/>
    <w:rsid w:val="00BB0A63"/>
    <w:rsid w:val="00BB6C51"/>
    <w:rsid w:val="00BC05CA"/>
    <w:rsid w:val="00BC1143"/>
    <w:rsid w:val="00BC1595"/>
    <w:rsid w:val="00BC2B66"/>
    <w:rsid w:val="00BC4AE3"/>
    <w:rsid w:val="00BC78CF"/>
    <w:rsid w:val="00BC7E0D"/>
    <w:rsid w:val="00BE42C3"/>
    <w:rsid w:val="00BE72D3"/>
    <w:rsid w:val="00BF2A72"/>
    <w:rsid w:val="00BF5364"/>
    <w:rsid w:val="00BF5480"/>
    <w:rsid w:val="00BF6FCC"/>
    <w:rsid w:val="00C03208"/>
    <w:rsid w:val="00C13574"/>
    <w:rsid w:val="00C167FD"/>
    <w:rsid w:val="00C169A0"/>
    <w:rsid w:val="00C17FB2"/>
    <w:rsid w:val="00C22F53"/>
    <w:rsid w:val="00C307C9"/>
    <w:rsid w:val="00C3793D"/>
    <w:rsid w:val="00C37BCA"/>
    <w:rsid w:val="00C43785"/>
    <w:rsid w:val="00C441AB"/>
    <w:rsid w:val="00C56E04"/>
    <w:rsid w:val="00C60E33"/>
    <w:rsid w:val="00C62FE9"/>
    <w:rsid w:val="00C65C73"/>
    <w:rsid w:val="00C665A5"/>
    <w:rsid w:val="00C80357"/>
    <w:rsid w:val="00C85F00"/>
    <w:rsid w:val="00C87F35"/>
    <w:rsid w:val="00C96B6B"/>
    <w:rsid w:val="00CA5EAA"/>
    <w:rsid w:val="00CB029F"/>
    <w:rsid w:val="00CC27E2"/>
    <w:rsid w:val="00CC7906"/>
    <w:rsid w:val="00CC7A77"/>
    <w:rsid w:val="00CC7F8D"/>
    <w:rsid w:val="00CD585B"/>
    <w:rsid w:val="00CE424B"/>
    <w:rsid w:val="00CF1C10"/>
    <w:rsid w:val="00D01599"/>
    <w:rsid w:val="00D03FFF"/>
    <w:rsid w:val="00D23E1F"/>
    <w:rsid w:val="00D27114"/>
    <w:rsid w:val="00D32BA7"/>
    <w:rsid w:val="00D35EF6"/>
    <w:rsid w:val="00D37E77"/>
    <w:rsid w:val="00D438FF"/>
    <w:rsid w:val="00D4566C"/>
    <w:rsid w:val="00D510FA"/>
    <w:rsid w:val="00D576C3"/>
    <w:rsid w:val="00D61963"/>
    <w:rsid w:val="00D6385D"/>
    <w:rsid w:val="00D672EE"/>
    <w:rsid w:val="00D873A6"/>
    <w:rsid w:val="00D907D0"/>
    <w:rsid w:val="00D909E8"/>
    <w:rsid w:val="00D93361"/>
    <w:rsid w:val="00D97825"/>
    <w:rsid w:val="00DA071A"/>
    <w:rsid w:val="00DA3E5F"/>
    <w:rsid w:val="00DA5F96"/>
    <w:rsid w:val="00DA70D4"/>
    <w:rsid w:val="00DB3846"/>
    <w:rsid w:val="00DB6231"/>
    <w:rsid w:val="00DC022F"/>
    <w:rsid w:val="00DC1EE1"/>
    <w:rsid w:val="00DD44CD"/>
    <w:rsid w:val="00DE1543"/>
    <w:rsid w:val="00DE1F9F"/>
    <w:rsid w:val="00DE42CB"/>
    <w:rsid w:val="00DE494C"/>
    <w:rsid w:val="00DF1391"/>
    <w:rsid w:val="00DF35B1"/>
    <w:rsid w:val="00E04787"/>
    <w:rsid w:val="00E05A8B"/>
    <w:rsid w:val="00E105A3"/>
    <w:rsid w:val="00E24CA0"/>
    <w:rsid w:val="00E259B9"/>
    <w:rsid w:val="00E259E9"/>
    <w:rsid w:val="00E26193"/>
    <w:rsid w:val="00E32029"/>
    <w:rsid w:val="00E3660D"/>
    <w:rsid w:val="00E37813"/>
    <w:rsid w:val="00E41AD7"/>
    <w:rsid w:val="00E4310C"/>
    <w:rsid w:val="00E442D2"/>
    <w:rsid w:val="00E47110"/>
    <w:rsid w:val="00E502F7"/>
    <w:rsid w:val="00E567DC"/>
    <w:rsid w:val="00E63433"/>
    <w:rsid w:val="00E7773E"/>
    <w:rsid w:val="00E857D6"/>
    <w:rsid w:val="00E9127A"/>
    <w:rsid w:val="00E92D8A"/>
    <w:rsid w:val="00E94A69"/>
    <w:rsid w:val="00E9586F"/>
    <w:rsid w:val="00EA04B9"/>
    <w:rsid w:val="00EA4047"/>
    <w:rsid w:val="00EA4E81"/>
    <w:rsid w:val="00EA621B"/>
    <w:rsid w:val="00EC58E8"/>
    <w:rsid w:val="00ED1579"/>
    <w:rsid w:val="00ED238D"/>
    <w:rsid w:val="00ED3270"/>
    <w:rsid w:val="00ED5EA2"/>
    <w:rsid w:val="00EE02CA"/>
    <w:rsid w:val="00EE2BB6"/>
    <w:rsid w:val="00EE2C8E"/>
    <w:rsid w:val="00EF0AF3"/>
    <w:rsid w:val="00EF346F"/>
    <w:rsid w:val="00EF4307"/>
    <w:rsid w:val="00EF6B83"/>
    <w:rsid w:val="00EF7BF4"/>
    <w:rsid w:val="00F00D6D"/>
    <w:rsid w:val="00F02636"/>
    <w:rsid w:val="00F035AB"/>
    <w:rsid w:val="00F10281"/>
    <w:rsid w:val="00F10E09"/>
    <w:rsid w:val="00F1116F"/>
    <w:rsid w:val="00F12CF7"/>
    <w:rsid w:val="00F13A54"/>
    <w:rsid w:val="00F140D5"/>
    <w:rsid w:val="00F16260"/>
    <w:rsid w:val="00F20E9D"/>
    <w:rsid w:val="00F21DB5"/>
    <w:rsid w:val="00F21F49"/>
    <w:rsid w:val="00F24441"/>
    <w:rsid w:val="00F305A0"/>
    <w:rsid w:val="00F33DCD"/>
    <w:rsid w:val="00F340B9"/>
    <w:rsid w:val="00F3757C"/>
    <w:rsid w:val="00F47681"/>
    <w:rsid w:val="00F54844"/>
    <w:rsid w:val="00F604BA"/>
    <w:rsid w:val="00F61DAB"/>
    <w:rsid w:val="00F62C00"/>
    <w:rsid w:val="00F63433"/>
    <w:rsid w:val="00F66FD7"/>
    <w:rsid w:val="00F70339"/>
    <w:rsid w:val="00F70788"/>
    <w:rsid w:val="00F7398E"/>
    <w:rsid w:val="00F8158A"/>
    <w:rsid w:val="00F84B34"/>
    <w:rsid w:val="00F84BA2"/>
    <w:rsid w:val="00F84DE0"/>
    <w:rsid w:val="00F85AC1"/>
    <w:rsid w:val="00F90389"/>
    <w:rsid w:val="00F92439"/>
    <w:rsid w:val="00F93ECA"/>
    <w:rsid w:val="00FA2453"/>
    <w:rsid w:val="00FB0155"/>
    <w:rsid w:val="00FB188F"/>
    <w:rsid w:val="00FB5A2C"/>
    <w:rsid w:val="00FB60DA"/>
    <w:rsid w:val="00FB7B76"/>
    <w:rsid w:val="00FC0AC4"/>
    <w:rsid w:val="00FC0D0E"/>
    <w:rsid w:val="00FC6B4E"/>
    <w:rsid w:val="00FD2C9C"/>
    <w:rsid w:val="00FD36A6"/>
    <w:rsid w:val="00FD4F59"/>
    <w:rsid w:val="00FE14B6"/>
    <w:rsid w:val="00FE60DE"/>
    <w:rsid w:val="00FE68DD"/>
    <w:rsid w:val="00FF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0CF2D5"/>
  <w15:docId w15:val="{FA0D6B58-8B63-4C5D-990A-EA607CF9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24CA0"/>
    <w:pPr>
      <w:keepNext/>
      <w:numPr>
        <w:numId w:val="3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AD04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0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389"/>
  </w:style>
  <w:style w:type="paragraph" w:styleId="Stopka">
    <w:name w:val="footer"/>
    <w:basedOn w:val="Normalny"/>
    <w:link w:val="StopkaZnak"/>
    <w:uiPriority w:val="99"/>
    <w:unhideWhenUsed/>
    <w:rsid w:val="00F90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389"/>
  </w:style>
  <w:style w:type="paragraph" w:styleId="Tekstdymka">
    <w:name w:val="Balloon Text"/>
    <w:basedOn w:val="Normalny"/>
    <w:link w:val="TekstdymkaZnak"/>
    <w:uiPriority w:val="99"/>
    <w:semiHidden/>
    <w:unhideWhenUsed/>
    <w:rsid w:val="00F90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89"/>
    <w:rPr>
      <w:rFonts w:ascii="Tahoma" w:hAnsi="Tahoma" w:cs="Tahoma"/>
      <w:sz w:val="16"/>
      <w:szCs w:val="16"/>
    </w:rPr>
  </w:style>
  <w:style w:type="paragraph" w:customStyle="1" w:styleId="NormalnyWeb1">
    <w:name w:val="Normalny (Web)1"/>
    <w:basedOn w:val="Normalny"/>
    <w:rsid w:val="00B24F8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A6335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A6335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33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E24CA0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WW-Absatz-Standardschriftart1">
    <w:name w:val="WW-Absatz-Standardschriftart1"/>
    <w:rsid w:val="00583275"/>
  </w:style>
  <w:style w:type="character" w:styleId="Odwoaniedokomentarza">
    <w:name w:val="annotation reference"/>
    <w:basedOn w:val="Domylnaczcionkaakapitu"/>
    <w:uiPriority w:val="99"/>
    <w:semiHidden/>
    <w:unhideWhenUsed/>
    <w:rsid w:val="00571E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1E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1E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1EB1"/>
    <w:rPr>
      <w:b/>
      <w:bCs/>
      <w:sz w:val="20"/>
      <w:szCs w:val="20"/>
    </w:rPr>
  </w:style>
  <w:style w:type="character" w:customStyle="1" w:styleId="alb">
    <w:name w:val="a_lb"/>
    <w:basedOn w:val="Domylnaczcionkaakapitu"/>
    <w:rsid w:val="00DE1F9F"/>
  </w:style>
  <w:style w:type="character" w:customStyle="1" w:styleId="text-justify">
    <w:name w:val="text-justify"/>
    <w:basedOn w:val="Domylnaczcionkaakapitu"/>
    <w:rsid w:val="00DC1EE1"/>
  </w:style>
  <w:style w:type="character" w:styleId="Hipercze">
    <w:name w:val="Hyperlink"/>
    <w:basedOn w:val="Domylnaczcionkaakapitu"/>
    <w:uiPriority w:val="99"/>
    <w:semiHidden/>
    <w:unhideWhenUsed/>
    <w:rsid w:val="00DC1EE1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6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6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6B5"/>
    <w:rPr>
      <w:vertAlign w:val="superscript"/>
    </w:rPr>
  </w:style>
  <w:style w:type="character" w:styleId="Uwydatnienie">
    <w:name w:val="Emphasis"/>
    <w:uiPriority w:val="20"/>
    <w:qFormat/>
    <w:rsid w:val="0041277C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qFormat/>
    <w:locked/>
    <w:rsid w:val="00402CFB"/>
  </w:style>
  <w:style w:type="paragraph" w:customStyle="1" w:styleId="Pa25">
    <w:name w:val="Pa25"/>
    <w:basedOn w:val="Normalny"/>
    <w:next w:val="Normalny"/>
    <w:uiPriority w:val="99"/>
    <w:rsid w:val="00402CFB"/>
    <w:pPr>
      <w:autoSpaceDE w:val="0"/>
      <w:autoSpaceDN w:val="0"/>
      <w:adjustRightInd w:val="0"/>
      <w:spacing w:after="0" w:line="193" w:lineRule="atLeast"/>
    </w:pPr>
    <w:rPr>
      <w:rFonts w:ascii="Myriad Pro" w:eastAsia="Calibri" w:hAnsi="Myriad Pro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6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64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84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19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87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97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783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924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183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46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3283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0622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890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2347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4244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65516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88696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2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55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6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35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12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64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55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784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661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130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963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5911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4298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8534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2168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3523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3280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1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1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1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0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86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08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5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3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54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002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31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691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056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2428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464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4479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2453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8027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50015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1355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822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2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3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5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77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55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75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54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134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752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8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3407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711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1221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4369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1366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1772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7453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0775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1456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8157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39666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9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4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01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63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409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908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08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832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9021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2919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30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5942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093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486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0309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9254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84939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37705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2364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0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4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3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65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81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49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1948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52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9327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1741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2567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636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4757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059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4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1608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58C9E-62A7-4164-927D-1E88F88EA5A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E8177E6-5665-488F-BA1A-3EF47A763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15</Pages>
  <Words>5087</Words>
  <Characters>30522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Witkowska Agnieszka</dc:creator>
  <cp:keywords/>
  <dc:description/>
  <cp:lastModifiedBy>Minkiewicz Barbara</cp:lastModifiedBy>
  <cp:revision>8</cp:revision>
  <cp:lastPrinted>2025-02-24T09:30:00Z</cp:lastPrinted>
  <dcterms:created xsi:type="dcterms:W3CDTF">2025-02-14T12:46:00Z</dcterms:created>
  <dcterms:modified xsi:type="dcterms:W3CDTF">2025-02-25T10:21:00Z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e18a51ea-7744-40d9-9e27-c14cf6853f26</vt:lpwstr>
  </property>
  <property fmtid="{D5CDD505-2E9C-101B-9397-08002B2CF9AE}" pid="3" name="bjSaver">
    <vt:lpwstr>FbvD3hsjd1THsbh9WCuCivXTBLF3em3B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Witkowska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10.49.57.74</vt:lpwstr>
  </property>
</Properties>
</file>