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848DE" w14:textId="77777777" w:rsidR="007734A6" w:rsidRDefault="007734A6" w:rsidP="007734A6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WZÓR</w:t>
      </w:r>
    </w:p>
    <w:p w14:paraId="2B205EB1" w14:textId="63A6EC87" w:rsidR="002B4E8D" w:rsidRPr="00FC4840" w:rsidRDefault="00D6669B" w:rsidP="00562064">
      <w:pPr>
        <w:jc w:val="right"/>
        <w:rPr>
          <w:rFonts w:ascii="Arial" w:hAnsi="Arial" w:cs="Arial"/>
          <w:sz w:val="20"/>
          <w:szCs w:val="20"/>
        </w:rPr>
      </w:pPr>
      <w:r w:rsidRPr="00FC4840">
        <w:rPr>
          <w:rFonts w:ascii="Arial" w:hAnsi="Arial" w:cs="Arial"/>
          <w:sz w:val="20"/>
          <w:szCs w:val="20"/>
        </w:rPr>
        <w:t xml:space="preserve">Załącznik Nr </w:t>
      </w:r>
      <w:r w:rsidR="00345992">
        <w:rPr>
          <w:rFonts w:ascii="Arial" w:hAnsi="Arial" w:cs="Arial"/>
          <w:sz w:val="20"/>
          <w:szCs w:val="20"/>
        </w:rPr>
        <w:t>2</w:t>
      </w:r>
      <w:r w:rsidRPr="00FC4840">
        <w:rPr>
          <w:rFonts w:ascii="Arial" w:hAnsi="Arial" w:cs="Arial"/>
          <w:sz w:val="20"/>
          <w:szCs w:val="20"/>
        </w:rPr>
        <w:t xml:space="preserve"> do umowy </w:t>
      </w:r>
    </w:p>
    <w:p w14:paraId="13DD7176" w14:textId="77777777" w:rsidR="00D6669B" w:rsidRPr="00FC4840" w:rsidRDefault="00D6669B" w:rsidP="00D6669B">
      <w:pPr>
        <w:jc w:val="right"/>
        <w:rPr>
          <w:rFonts w:ascii="Arial" w:hAnsi="Arial" w:cs="Arial"/>
          <w:sz w:val="20"/>
          <w:szCs w:val="20"/>
        </w:rPr>
      </w:pPr>
    </w:p>
    <w:p w14:paraId="31568872" w14:textId="77777777" w:rsidR="00452E54" w:rsidRPr="00FC4840" w:rsidRDefault="00452E54" w:rsidP="00D6669B">
      <w:pPr>
        <w:jc w:val="right"/>
        <w:rPr>
          <w:rFonts w:ascii="Arial" w:hAnsi="Arial" w:cs="Arial"/>
          <w:sz w:val="20"/>
          <w:szCs w:val="20"/>
        </w:rPr>
      </w:pPr>
    </w:p>
    <w:p w14:paraId="5FBD4951" w14:textId="77777777" w:rsidR="00D6669B" w:rsidRPr="00FC4840" w:rsidRDefault="00D6669B" w:rsidP="00D6669B">
      <w:pPr>
        <w:jc w:val="right"/>
        <w:rPr>
          <w:rFonts w:ascii="Arial" w:hAnsi="Arial" w:cs="Arial"/>
          <w:sz w:val="20"/>
          <w:szCs w:val="20"/>
        </w:rPr>
      </w:pPr>
      <w:r w:rsidRPr="00FC4840">
        <w:rPr>
          <w:rFonts w:ascii="Arial" w:hAnsi="Arial" w:cs="Arial"/>
          <w:sz w:val="20"/>
          <w:szCs w:val="20"/>
        </w:rPr>
        <w:t>…………………., dnia ……………………..</w:t>
      </w:r>
    </w:p>
    <w:p w14:paraId="7BB28256" w14:textId="77777777" w:rsidR="00D6669B" w:rsidRPr="00FC4840" w:rsidRDefault="00D6669B">
      <w:pPr>
        <w:rPr>
          <w:rFonts w:ascii="Arial" w:hAnsi="Arial" w:cs="Arial"/>
          <w:sz w:val="20"/>
          <w:szCs w:val="20"/>
        </w:rPr>
      </w:pPr>
    </w:p>
    <w:p w14:paraId="0A3F1C40" w14:textId="77777777" w:rsidR="00D6669B" w:rsidRPr="00FC4840" w:rsidRDefault="00D6669B">
      <w:pPr>
        <w:rPr>
          <w:rFonts w:ascii="Arial" w:hAnsi="Arial" w:cs="Arial"/>
          <w:sz w:val="20"/>
          <w:szCs w:val="20"/>
        </w:rPr>
      </w:pPr>
    </w:p>
    <w:p w14:paraId="322B723B" w14:textId="77777777" w:rsidR="00D6669B" w:rsidRPr="00FC4840" w:rsidRDefault="00D6669B">
      <w:pPr>
        <w:rPr>
          <w:rFonts w:ascii="Arial" w:hAnsi="Arial" w:cs="Arial"/>
          <w:sz w:val="20"/>
          <w:szCs w:val="20"/>
        </w:rPr>
      </w:pPr>
    </w:p>
    <w:p w14:paraId="47CA1700" w14:textId="77777777" w:rsidR="00D6669B" w:rsidRPr="00FC4840" w:rsidRDefault="00D6669B">
      <w:pPr>
        <w:rPr>
          <w:rFonts w:ascii="Arial" w:hAnsi="Arial" w:cs="Arial"/>
          <w:sz w:val="20"/>
          <w:szCs w:val="20"/>
        </w:rPr>
      </w:pPr>
    </w:p>
    <w:p w14:paraId="2EE14579" w14:textId="77777777" w:rsidR="00D6669B" w:rsidRPr="00FC4840" w:rsidRDefault="00D6669B" w:rsidP="00A32595">
      <w:pPr>
        <w:rPr>
          <w:rFonts w:ascii="Arial" w:hAnsi="Arial" w:cs="Arial"/>
          <w:b/>
          <w:sz w:val="20"/>
          <w:szCs w:val="20"/>
        </w:rPr>
      </w:pPr>
      <w:r w:rsidRPr="00FC4840">
        <w:rPr>
          <w:rFonts w:ascii="Arial" w:hAnsi="Arial" w:cs="Arial"/>
          <w:b/>
          <w:sz w:val="20"/>
          <w:szCs w:val="20"/>
        </w:rPr>
        <w:t xml:space="preserve">Dotyczy zadania pn.: </w:t>
      </w:r>
      <w:r w:rsidR="003E02F0">
        <w:rPr>
          <w:rFonts w:ascii="Arial" w:hAnsi="Arial" w:cs="Arial"/>
          <w:b/>
          <w:bCs/>
          <w:sz w:val="20"/>
          <w:szCs w:val="20"/>
        </w:rPr>
        <w:t>…………………………………</w:t>
      </w:r>
      <w:r w:rsidR="00903523" w:rsidRPr="00903523">
        <w:rPr>
          <w:rFonts w:ascii="Arial" w:hAnsi="Arial" w:cs="Arial"/>
          <w:b/>
          <w:sz w:val="20"/>
          <w:szCs w:val="20"/>
        </w:rPr>
        <w:t>.</w:t>
      </w:r>
    </w:p>
    <w:p w14:paraId="13331112" w14:textId="77777777" w:rsidR="00D6669B" w:rsidRPr="00FC4840" w:rsidRDefault="00D6669B">
      <w:pPr>
        <w:rPr>
          <w:rFonts w:ascii="Arial" w:hAnsi="Arial" w:cs="Arial"/>
          <w:sz w:val="20"/>
          <w:szCs w:val="20"/>
        </w:rPr>
      </w:pPr>
    </w:p>
    <w:p w14:paraId="29229869" w14:textId="77777777" w:rsidR="00D6669B" w:rsidRPr="00FC4840" w:rsidRDefault="00D6669B">
      <w:pPr>
        <w:rPr>
          <w:rFonts w:ascii="Arial" w:hAnsi="Arial" w:cs="Arial"/>
          <w:sz w:val="20"/>
          <w:szCs w:val="20"/>
        </w:rPr>
      </w:pPr>
    </w:p>
    <w:p w14:paraId="2F3DC8D1" w14:textId="77777777" w:rsidR="00D6669B" w:rsidRPr="00FC4840" w:rsidRDefault="00D6669B" w:rsidP="00D6669B">
      <w:pPr>
        <w:jc w:val="center"/>
        <w:rPr>
          <w:rFonts w:ascii="Arial" w:hAnsi="Arial" w:cs="Arial"/>
          <w:b/>
          <w:sz w:val="20"/>
          <w:szCs w:val="20"/>
        </w:rPr>
      </w:pPr>
    </w:p>
    <w:p w14:paraId="704DB724" w14:textId="77777777" w:rsidR="00D6669B" w:rsidRPr="00FC4840" w:rsidRDefault="00D6669B" w:rsidP="00D6669B">
      <w:pPr>
        <w:jc w:val="center"/>
        <w:rPr>
          <w:rFonts w:ascii="Arial" w:hAnsi="Arial" w:cs="Arial"/>
          <w:b/>
          <w:sz w:val="20"/>
          <w:szCs w:val="20"/>
        </w:rPr>
      </w:pPr>
    </w:p>
    <w:p w14:paraId="7077C946" w14:textId="77777777" w:rsidR="00D6669B" w:rsidRPr="00FC4840" w:rsidRDefault="00D6669B" w:rsidP="00D6669B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C4840">
        <w:rPr>
          <w:rFonts w:ascii="Arial" w:hAnsi="Arial" w:cs="Arial"/>
          <w:b/>
          <w:sz w:val="20"/>
          <w:szCs w:val="20"/>
          <w:u w:val="single"/>
        </w:rPr>
        <w:t>Oświadczenie Podwykonawcy</w:t>
      </w:r>
    </w:p>
    <w:p w14:paraId="3E718388" w14:textId="77777777" w:rsidR="00D6669B" w:rsidRPr="00FC4840" w:rsidRDefault="00D6669B">
      <w:pPr>
        <w:rPr>
          <w:rFonts w:ascii="Arial" w:hAnsi="Arial" w:cs="Arial"/>
          <w:sz w:val="20"/>
          <w:szCs w:val="20"/>
        </w:rPr>
      </w:pPr>
    </w:p>
    <w:p w14:paraId="23CFD10C" w14:textId="77777777" w:rsidR="00D6669B" w:rsidRPr="00FC4840" w:rsidRDefault="00D6669B">
      <w:pPr>
        <w:rPr>
          <w:rFonts w:ascii="Arial" w:hAnsi="Arial" w:cs="Arial"/>
          <w:sz w:val="20"/>
          <w:szCs w:val="20"/>
        </w:rPr>
      </w:pPr>
    </w:p>
    <w:p w14:paraId="76938EA0" w14:textId="77777777" w:rsidR="00D6669B" w:rsidRPr="00FC4840" w:rsidRDefault="00D6669B" w:rsidP="00452E54">
      <w:pPr>
        <w:tabs>
          <w:tab w:val="left" w:pos="0"/>
        </w:tabs>
        <w:ind w:firstLine="284"/>
        <w:rPr>
          <w:rFonts w:ascii="Arial" w:hAnsi="Arial" w:cs="Arial"/>
          <w:b/>
          <w:sz w:val="20"/>
          <w:szCs w:val="20"/>
        </w:rPr>
      </w:pPr>
      <w:r w:rsidRPr="00FC4840">
        <w:rPr>
          <w:rFonts w:ascii="Arial" w:hAnsi="Arial" w:cs="Arial"/>
          <w:sz w:val="20"/>
          <w:szCs w:val="20"/>
        </w:rPr>
        <w:t>Jako Podwykonawca działający na podstawie umowy Nr ……………….………. zawartej w dniu ……………………………. z ………………………………………………………….. jako Wykonawcą robót budowlanych realizowanych na podstawie umowy Nr ……</w:t>
      </w:r>
      <w:r w:rsidR="00452E54" w:rsidRPr="00FC4840">
        <w:rPr>
          <w:rFonts w:ascii="Arial" w:hAnsi="Arial" w:cs="Arial"/>
          <w:sz w:val="20"/>
          <w:szCs w:val="20"/>
        </w:rPr>
        <w:t>...</w:t>
      </w:r>
      <w:r w:rsidRPr="00FC4840">
        <w:rPr>
          <w:rFonts w:ascii="Arial" w:hAnsi="Arial" w:cs="Arial"/>
          <w:sz w:val="20"/>
          <w:szCs w:val="20"/>
        </w:rPr>
        <w:t xml:space="preserve">……….. zawartej w dniu ……………………….. z „Wodociągi Słupsk” spółką z o.o. jako Zamawiającym/Inwestorem </w:t>
      </w:r>
      <w:r w:rsidR="00452E54" w:rsidRPr="00FC4840">
        <w:rPr>
          <w:rFonts w:ascii="Arial" w:hAnsi="Arial" w:cs="Arial"/>
          <w:sz w:val="20"/>
          <w:szCs w:val="20"/>
        </w:rPr>
        <w:t xml:space="preserve"> </w:t>
      </w:r>
      <w:r w:rsidRPr="00FC4840">
        <w:rPr>
          <w:rFonts w:ascii="Arial" w:hAnsi="Arial" w:cs="Arial"/>
          <w:b/>
          <w:sz w:val="20"/>
          <w:szCs w:val="20"/>
        </w:rPr>
        <w:t>oświadczam, że</w:t>
      </w:r>
    </w:p>
    <w:p w14:paraId="15D38517" w14:textId="77777777" w:rsidR="00D6669B" w:rsidRPr="00FC4840" w:rsidRDefault="00D6669B" w:rsidP="00D6669B">
      <w:pPr>
        <w:numPr>
          <w:ilvl w:val="0"/>
          <w:numId w:val="1"/>
        </w:numPr>
        <w:ind w:left="284" w:hanging="284"/>
        <w:rPr>
          <w:rFonts w:ascii="Arial" w:hAnsi="Arial" w:cs="Arial"/>
          <w:sz w:val="20"/>
          <w:szCs w:val="20"/>
        </w:rPr>
      </w:pPr>
      <w:r w:rsidRPr="00FC4840">
        <w:rPr>
          <w:rFonts w:ascii="Arial" w:hAnsi="Arial" w:cs="Arial"/>
          <w:sz w:val="20"/>
          <w:szCs w:val="20"/>
        </w:rPr>
        <w:t>w okresie od dnia ………………………… do dnia …………</w:t>
      </w:r>
      <w:r w:rsidR="00452E54" w:rsidRPr="00FC4840">
        <w:rPr>
          <w:rFonts w:ascii="Arial" w:hAnsi="Arial" w:cs="Arial"/>
          <w:sz w:val="20"/>
          <w:szCs w:val="20"/>
        </w:rPr>
        <w:t>..</w:t>
      </w:r>
      <w:r w:rsidRPr="00FC4840">
        <w:rPr>
          <w:rFonts w:ascii="Arial" w:hAnsi="Arial" w:cs="Arial"/>
          <w:sz w:val="20"/>
          <w:szCs w:val="20"/>
        </w:rPr>
        <w:t>…</w:t>
      </w:r>
      <w:r w:rsidR="00452E54" w:rsidRPr="00FC4840">
        <w:rPr>
          <w:rFonts w:ascii="Arial" w:hAnsi="Arial" w:cs="Arial"/>
          <w:sz w:val="20"/>
          <w:szCs w:val="20"/>
        </w:rPr>
        <w:t>…..</w:t>
      </w:r>
      <w:r w:rsidRPr="00FC4840">
        <w:rPr>
          <w:rFonts w:ascii="Arial" w:hAnsi="Arial" w:cs="Arial"/>
          <w:sz w:val="20"/>
          <w:szCs w:val="20"/>
        </w:rPr>
        <w:t>…….. wykonywałem/nie wykonywałem</w:t>
      </w:r>
      <w:r w:rsidR="002C6124" w:rsidRPr="00FC4840">
        <w:rPr>
          <w:rFonts w:ascii="Arial" w:hAnsi="Arial" w:cs="Arial"/>
          <w:sz w:val="20"/>
          <w:szCs w:val="20"/>
        </w:rPr>
        <w:t>*</w:t>
      </w:r>
      <w:r w:rsidRPr="00FC4840">
        <w:rPr>
          <w:rFonts w:ascii="Arial" w:hAnsi="Arial" w:cs="Arial"/>
          <w:sz w:val="20"/>
          <w:szCs w:val="20"/>
        </w:rPr>
        <w:t xml:space="preserve"> roboty na podstawie umowy zawartej z Wykonawcą,</w:t>
      </w:r>
    </w:p>
    <w:p w14:paraId="6EA58BA9" w14:textId="77777777" w:rsidR="00D6669B" w:rsidRPr="00FC4840" w:rsidRDefault="00D6669B" w:rsidP="00D6669B">
      <w:pPr>
        <w:numPr>
          <w:ilvl w:val="0"/>
          <w:numId w:val="1"/>
        </w:numPr>
        <w:ind w:left="284" w:hanging="284"/>
        <w:rPr>
          <w:rFonts w:ascii="Arial" w:hAnsi="Arial" w:cs="Arial"/>
          <w:sz w:val="20"/>
          <w:szCs w:val="20"/>
        </w:rPr>
      </w:pPr>
      <w:r w:rsidRPr="00FC4840">
        <w:rPr>
          <w:rFonts w:ascii="Arial" w:hAnsi="Arial" w:cs="Arial"/>
          <w:sz w:val="20"/>
          <w:szCs w:val="20"/>
        </w:rPr>
        <w:t>za wykonane roboty wystawiłem/ nie wystawiłem</w:t>
      </w:r>
      <w:r w:rsidR="002C6124" w:rsidRPr="00FC4840">
        <w:rPr>
          <w:rFonts w:ascii="Arial" w:hAnsi="Arial" w:cs="Arial"/>
          <w:sz w:val="20"/>
          <w:szCs w:val="20"/>
        </w:rPr>
        <w:t>*</w:t>
      </w:r>
      <w:r w:rsidRPr="00FC4840">
        <w:rPr>
          <w:rFonts w:ascii="Arial" w:hAnsi="Arial" w:cs="Arial"/>
          <w:sz w:val="20"/>
          <w:szCs w:val="20"/>
        </w:rPr>
        <w:t xml:space="preserve"> faktury/rachunki, tj.:</w:t>
      </w:r>
    </w:p>
    <w:p w14:paraId="5FEBB719" w14:textId="77777777" w:rsidR="00D6669B" w:rsidRPr="00FC4840" w:rsidRDefault="00D6669B" w:rsidP="00452E54">
      <w:pPr>
        <w:ind w:left="567" w:hanging="283"/>
        <w:rPr>
          <w:rFonts w:ascii="Arial" w:hAnsi="Arial" w:cs="Arial"/>
          <w:sz w:val="20"/>
          <w:szCs w:val="20"/>
        </w:rPr>
      </w:pPr>
      <w:r w:rsidRPr="00FC4840">
        <w:rPr>
          <w:rFonts w:ascii="Arial" w:hAnsi="Arial" w:cs="Arial"/>
          <w:sz w:val="20"/>
          <w:szCs w:val="20"/>
        </w:rPr>
        <w:t xml:space="preserve">- </w:t>
      </w:r>
      <w:r w:rsidR="00452E54" w:rsidRPr="00FC4840">
        <w:rPr>
          <w:rFonts w:ascii="Arial" w:hAnsi="Arial" w:cs="Arial"/>
          <w:sz w:val="20"/>
          <w:szCs w:val="20"/>
        </w:rPr>
        <w:tab/>
      </w:r>
      <w:r w:rsidRPr="00FC4840">
        <w:rPr>
          <w:rFonts w:ascii="Arial" w:hAnsi="Arial" w:cs="Arial"/>
          <w:sz w:val="20"/>
          <w:szCs w:val="20"/>
        </w:rPr>
        <w:t>Nr ……………… z dnia …………………… na kwotę ……………… z terminem płatności …………………………..,</w:t>
      </w:r>
    </w:p>
    <w:p w14:paraId="70DC18B7" w14:textId="77777777" w:rsidR="00D6669B" w:rsidRPr="00FC4840" w:rsidRDefault="00D6669B" w:rsidP="00452E54">
      <w:pPr>
        <w:ind w:left="567" w:hanging="283"/>
        <w:rPr>
          <w:rFonts w:ascii="Arial" w:hAnsi="Arial" w:cs="Arial"/>
          <w:sz w:val="20"/>
          <w:szCs w:val="20"/>
        </w:rPr>
      </w:pPr>
      <w:r w:rsidRPr="00FC4840">
        <w:rPr>
          <w:rFonts w:ascii="Arial" w:hAnsi="Arial" w:cs="Arial"/>
          <w:sz w:val="20"/>
          <w:szCs w:val="20"/>
        </w:rPr>
        <w:t xml:space="preserve">- </w:t>
      </w:r>
      <w:r w:rsidR="00452E54" w:rsidRPr="00FC4840">
        <w:rPr>
          <w:rFonts w:ascii="Arial" w:hAnsi="Arial" w:cs="Arial"/>
          <w:sz w:val="20"/>
          <w:szCs w:val="20"/>
        </w:rPr>
        <w:tab/>
      </w:r>
      <w:r w:rsidRPr="00FC4840">
        <w:rPr>
          <w:rFonts w:ascii="Arial" w:hAnsi="Arial" w:cs="Arial"/>
          <w:sz w:val="20"/>
          <w:szCs w:val="20"/>
        </w:rPr>
        <w:t>Nr ……………… z dnia …………………… na kwotę ……………… z terminem płatności …………………………..,</w:t>
      </w:r>
    </w:p>
    <w:p w14:paraId="46AD0E21" w14:textId="77777777" w:rsidR="002C6124" w:rsidRPr="00FC4840" w:rsidRDefault="002C6124" w:rsidP="002C6124">
      <w:pPr>
        <w:ind w:left="284"/>
        <w:rPr>
          <w:rFonts w:ascii="Arial" w:hAnsi="Arial" w:cs="Arial"/>
          <w:sz w:val="20"/>
          <w:szCs w:val="20"/>
        </w:rPr>
      </w:pPr>
      <w:r w:rsidRPr="00FC4840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……………………………………………………………..…………………………………………………………………………………………………………………………………..</w:t>
      </w:r>
    </w:p>
    <w:p w14:paraId="7803E652" w14:textId="77777777" w:rsidR="00452E54" w:rsidRPr="00FC4840" w:rsidRDefault="00452E54" w:rsidP="00452E54">
      <w:pPr>
        <w:numPr>
          <w:ilvl w:val="0"/>
          <w:numId w:val="1"/>
        </w:numPr>
        <w:ind w:left="284" w:hanging="284"/>
        <w:rPr>
          <w:rFonts w:ascii="Arial" w:hAnsi="Arial" w:cs="Arial"/>
          <w:sz w:val="20"/>
          <w:szCs w:val="20"/>
        </w:rPr>
      </w:pPr>
      <w:r w:rsidRPr="00FC4840">
        <w:rPr>
          <w:rFonts w:ascii="Arial" w:hAnsi="Arial" w:cs="Arial"/>
          <w:sz w:val="20"/>
          <w:szCs w:val="20"/>
        </w:rPr>
        <w:t>otrzymał</w:t>
      </w:r>
      <w:r w:rsidR="00D6669B" w:rsidRPr="00FC4840">
        <w:rPr>
          <w:rFonts w:ascii="Arial" w:hAnsi="Arial" w:cs="Arial"/>
          <w:sz w:val="20"/>
          <w:szCs w:val="20"/>
        </w:rPr>
        <w:t>em/nie otrzymałem</w:t>
      </w:r>
      <w:r w:rsidR="002C6124" w:rsidRPr="00FC4840">
        <w:rPr>
          <w:rFonts w:ascii="Arial" w:hAnsi="Arial" w:cs="Arial"/>
          <w:sz w:val="20"/>
          <w:szCs w:val="20"/>
        </w:rPr>
        <w:t>*</w:t>
      </w:r>
      <w:r w:rsidRPr="00FC4840">
        <w:rPr>
          <w:rFonts w:ascii="Arial" w:hAnsi="Arial" w:cs="Arial"/>
          <w:sz w:val="20"/>
          <w:szCs w:val="20"/>
        </w:rPr>
        <w:t xml:space="preserve"> od Wykonawcy należne mi </w:t>
      </w:r>
      <w:r w:rsidR="002C6124" w:rsidRPr="00FC4840">
        <w:rPr>
          <w:rFonts w:ascii="Arial" w:hAnsi="Arial" w:cs="Arial"/>
          <w:sz w:val="20"/>
          <w:szCs w:val="20"/>
        </w:rPr>
        <w:t xml:space="preserve">i </w:t>
      </w:r>
      <w:r w:rsidRPr="00FC4840">
        <w:rPr>
          <w:rFonts w:ascii="Arial" w:hAnsi="Arial" w:cs="Arial"/>
          <w:sz w:val="20"/>
          <w:szCs w:val="20"/>
        </w:rPr>
        <w:t>wymaga</w:t>
      </w:r>
      <w:r w:rsidR="00D6669B" w:rsidRPr="00FC4840">
        <w:rPr>
          <w:rFonts w:ascii="Arial" w:hAnsi="Arial" w:cs="Arial"/>
          <w:sz w:val="20"/>
          <w:szCs w:val="20"/>
        </w:rPr>
        <w:t>lne</w:t>
      </w:r>
      <w:r w:rsidRPr="00FC4840">
        <w:rPr>
          <w:rFonts w:ascii="Arial" w:hAnsi="Arial" w:cs="Arial"/>
          <w:sz w:val="20"/>
          <w:szCs w:val="20"/>
        </w:rPr>
        <w:t xml:space="preserve"> </w:t>
      </w:r>
      <w:r w:rsidR="002C6124" w:rsidRPr="00FC4840">
        <w:rPr>
          <w:rFonts w:ascii="Arial" w:hAnsi="Arial" w:cs="Arial"/>
          <w:sz w:val="20"/>
          <w:szCs w:val="20"/>
        </w:rPr>
        <w:t>należności z tytułu wynagrodzenia</w:t>
      </w:r>
      <w:r w:rsidRPr="00FC4840">
        <w:rPr>
          <w:rFonts w:ascii="Arial" w:hAnsi="Arial" w:cs="Arial"/>
          <w:sz w:val="20"/>
          <w:szCs w:val="20"/>
        </w:rPr>
        <w:t xml:space="preserve"> za wykonane roboty.</w:t>
      </w:r>
    </w:p>
    <w:p w14:paraId="48A7CBED" w14:textId="77777777" w:rsidR="00452E54" w:rsidRPr="00FC4840" w:rsidRDefault="00452E54" w:rsidP="00452E54">
      <w:pPr>
        <w:rPr>
          <w:rFonts w:ascii="Arial" w:hAnsi="Arial" w:cs="Arial"/>
          <w:sz w:val="20"/>
          <w:szCs w:val="20"/>
        </w:rPr>
      </w:pPr>
    </w:p>
    <w:p w14:paraId="684731EA" w14:textId="77777777" w:rsidR="00452E54" w:rsidRPr="00FC4840" w:rsidRDefault="00452E54" w:rsidP="00452E54">
      <w:pPr>
        <w:rPr>
          <w:rFonts w:ascii="Arial" w:hAnsi="Arial" w:cs="Arial"/>
          <w:sz w:val="20"/>
          <w:szCs w:val="20"/>
        </w:rPr>
      </w:pPr>
    </w:p>
    <w:p w14:paraId="0E52D0A7" w14:textId="77777777" w:rsidR="00452E54" w:rsidRPr="00FC4840" w:rsidRDefault="00452E54" w:rsidP="00452E54">
      <w:pPr>
        <w:rPr>
          <w:rFonts w:ascii="Arial" w:hAnsi="Arial" w:cs="Arial"/>
          <w:sz w:val="20"/>
          <w:szCs w:val="20"/>
        </w:rPr>
      </w:pPr>
    </w:p>
    <w:p w14:paraId="1A1B46B3" w14:textId="77777777" w:rsidR="00452E54" w:rsidRPr="00FC4840" w:rsidRDefault="00452E54" w:rsidP="00452E54">
      <w:pPr>
        <w:rPr>
          <w:rFonts w:ascii="Arial" w:hAnsi="Arial" w:cs="Arial"/>
          <w:sz w:val="20"/>
          <w:szCs w:val="20"/>
        </w:rPr>
      </w:pPr>
    </w:p>
    <w:p w14:paraId="23740510" w14:textId="77777777" w:rsidR="00452E54" w:rsidRPr="00FC4840" w:rsidRDefault="00452E54" w:rsidP="00452E54">
      <w:pPr>
        <w:ind w:left="4248" w:firstLine="708"/>
        <w:rPr>
          <w:rFonts w:ascii="Arial" w:hAnsi="Arial" w:cs="Arial"/>
          <w:sz w:val="20"/>
          <w:szCs w:val="20"/>
        </w:rPr>
      </w:pPr>
      <w:r w:rsidRPr="00FC4840">
        <w:rPr>
          <w:rFonts w:ascii="Arial" w:hAnsi="Arial" w:cs="Arial"/>
          <w:sz w:val="20"/>
          <w:szCs w:val="20"/>
        </w:rPr>
        <w:t>……………………………………………</w:t>
      </w:r>
    </w:p>
    <w:p w14:paraId="34F30DF5" w14:textId="77777777" w:rsidR="00452E54" w:rsidRPr="00FC4840" w:rsidRDefault="00452E54" w:rsidP="00452E54">
      <w:pPr>
        <w:ind w:left="3540" w:firstLine="708"/>
        <w:rPr>
          <w:rFonts w:ascii="Arial" w:hAnsi="Arial" w:cs="Arial"/>
          <w:sz w:val="20"/>
          <w:szCs w:val="20"/>
          <w:vertAlign w:val="superscript"/>
        </w:rPr>
      </w:pPr>
      <w:r w:rsidRPr="00FC4840">
        <w:rPr>
          <w:rFonts w:ascii="Arial" w:hAnsi="Arial" w:cs="Arial"/>
          <w:sz w:val="20"/>
          <w:szCs w:val="20"/>
          <w:vertAlign w:val="superscript"/>
        </w:rPr>
        <w:t xml:space="preserve">                        (pieczęć i podpis przedstawiciela Podwykonawcy)</w:t>
      </w:r>
    </w:p>
    <w:p w14:paraId="6B6B2CFE" w14:textId="77777777" w:rsidR="00452E54" w:rsidRPr="00FC4840" w:rsidRDefault="00452E54" w:rsidP="00452E54">
      <w:pPr>
        <w:rPr>
          <w:rFonts w:ascii="Arial" w:hAnsi="Arial" w:cs="Arial"/>
          <w:sz w:val="20"/>
          <w:szCs w:val="20"/>
        </w:rPr>
      </w:pPr>
    </w:p>
    <w:p w14:paraId="09AA06EF" w14:textId="77777777" w:rsidR="00452E54" w:rsidRPr="00FC4840" w:rsidRDefault="00452E54" w:rsidP="00452E54">
      <w:pPr>
        <w:rPr>
          <w:rFonts w:ascii="Arial" w:hAnsi="Arial" w:cs="Arial"/>
          <w:sz w:val="20"/>
          <w:szCs w:val="20"/>
        </w:rPr>
      </w:pPr>
    </w:p>
    <w:p w14:paraId="5AD8BFA3" w14:textId="77777777" w:rsidR="00452E54" w:rsidRPr="00FC4840" w:rsidRDefault="00452E54" w:rsidP="00452E54">
      <w:pPr>
        <w:rPr>
          <w:rFonts w:ascii="Arial" w:hAnsi="Arial" w:cs="Arial"/>
          <w:sz w:val="20"/>
          <w:szCs w:val="20"/>
        </w:rPr>
      </w:pPr>
    </w:p>
    <w:p w14:paraId="483CAEA0" w14:textId="77777777" w:rsidR="00452E54" w:rsidRPr="00FC4840" w:rsidRDefault="00452E54" w:rsidP="00452E54">
      <w:pPr>
        <w:rPr>
          <w:rFonts w:ascii="Arial" w:hAnsi="Arial" w:cs="Arial"/>
          <w:sz w:val="20"/>
          <w:szCs w:val="20"/>
        </w:rPr>
      </w:pPr>
      <w:r w:rsidRPr="00FC4840">
        <w:rPr>
          <w:rFonts w:ascii="Arial" w:hAnsi="Arial" w:cs="Arial"/>
          <w:sz w:val="20"/>
          <w:szCs w:val="20"/>
        </w:rPr>
        <w:t>Potwierdzam zgodność ww. informacji podanych przez Podwykonawcę.</w:t>
      </w:r>
    </w:p>
    <w:p w14:paraId="5B0404DE" w14:textId="77777777" w:rsidR="00452E54" w:rsidRPr="00FC4840" w:rsidRDefault="00452E54" w:rsidP="00452E54">
      <w:pPr>
        <w:rPr>
          <w:rFonts w:ascii="Arial" w:hAnsi="Arial" w:cs="Arial"/>
          <w:sz w:val="20"/>
          <w:szCs w:val="20"/>
        </w:rPr>
      </w:pPr>
    </w:p>
    <w:p w14:paraId="443BA332" w14:textId="77777777" w:rsidR="00452E54" w:rsidRPr="00FC4840" w:rsidRDefault="00452E54" w:rsidP="00452E54">
      <w:pPr>
        <w:rPr>
          <w:rFonts w:ascii="Arial" w:hAnsi="Arial" w:cs="Arial"/>
          <w:sz w:val="20"/>
          <w:szCs w:val="20"/>
        </w:rPr>
      </w:pPr>
    </w:p>
    <w:p w14:paraId="3EF09A3E" w14:textId="77777777" w:rsidR="00452E54" w:rsidRPr="00FC4840" w:rsidRDefault="00452E54" w:rsidP="00452E54">
      <w:pPr>
        <w:rPr>
          <w:rFonts w:ascii="Arial" w:hAnsi="Arial" w:cs="Arial"/>
          <w:sz w:val="20"/>
          <w:szCs w:val="20"/>
        </w:rPr>
      </w:pPr>
    </w:p>
    <w:p w14:paraId="2F5A17A3" w14:textId="77777777" w:rsidR="00452E54" w:rsidRPr="00FC4840" w:rsidRDefault="00452E54" w:rsidP="00452E54">
      <w:pPr>
        <w:rPr>
          <w:rFonts w:ascii="Arial" w:hAnsi="Arial" w:cs="Arial"/>
          <w:sz w:val="20"/>
          <w:szCs w:val="20"/>
        </w:rPr>
      </w:pPr>
    </w:p>
    <w:p w14:paraId="2E499D43" w14:textId="77777777" w:rsidR="00452E54" w:rsidRPr="00FC4840" w:rsidRDefault="00452E54" w:rsidP="00452E54">
      <w:pPr>
        <w:rPr>
          <w:rFonts w:ascii="Arial" w:hAnsi="Arial" w:cs="Arial"/>
          <w:sz w:val="20"/>
          <w:szCs w:val="20"/>
        </w:rPr>
      </w:pPr>
      <w:r w:rsidRPr="00FC4840">
        <w:rPr>
          <w:rFonts w:ascii="Arial" w:hAnsi="Arial" w:cs="Arial"/>
          <w:sz w:val="20"/>
          <w:szCs w:val="20"/>
        </w:rPr>
        <w:t>………………………………….</w:t>
      </w:r>
      <w:r w:rsidRPr="00FC4840">
        <w:rPr>
          <w:rFonts w:ascii="Arial" w:hAnsi="Arial" w:cs="Arial"/>
          <w:sz w:val="20"/>
          <w:szCs w:val="20"/>
        </w:rPr>
        <w:tab/>
      </w:r>
      <w:r w:rsidRPr="00FC4840">
        <w:rPr>
          <w:rFonts w:ascii="Arial" w:hAnsi="Arial" w:cs="Arial"/>
          <w:sz w:val="20"/>
          <w:szCs w:val="20"/>
        </w:rPr>
        <w:tab/>
      </w:r>
      <w:r w:rsidRPr="00FC4840">
        <w:rPr>
          <w:rFonts w:ascii="Arial" w:hAnsi="Arial" w:cs="Arial"/>
          <w:sz w:val="20"/>
          <w:szCs w:val="20"/>
        </w:rPr>
        <w:tab/>
        <w:t>……………………………………………</w:t>
      </w:r>
    </w:p>
    <w:p w14:paraId="5922CD09" w14:textId="77777777" w:rsidR="00452E54" w:rsidRPr="00FC4840" w:rsidRDefault="00452E54" w:rsidP="00452E54">
      <w:pPr>
        <w:rPr>
          <w:rFonts w:ascii="Arial" w:hAnsi="Arial" w:cs="Arial"/>
          <w:sz w:val="20"/>
          <w:szCs w:val="20"/>
          <w:vertAlign w:val="superscript"/>
        </w:rPr>
      </w:pPr>
      <w:r w:rsidRPr="00FC4840">
        <w:rPr>
          <w:rFonts w:ascii="Arial" w:hAnsi="Arial" w:cs="Arial"/>
          <w:sz w:val="20"/>
          <w:szCs w:val="20"/>
          <w:vertAlign w:val="superscript"/>
        </w:rPr>
        <w:t xml:space="preserve">                  (miejscowość i data)</w:t>
      </w:r>
      <w:r w:rsidRPr="00FC4840">
        <w:rPr>
          <w:rFonts w:ascii="Arial" w:hAnsi="Arial" w:cs="Arial"/>
          <w:sz w:val="20"/>
          <w:szCs w:val="20"/>
          <w:vertAlign w:val="superscript"/>
        </w:rPr>
        <w:tab/>
      </w:r>
      <w:r w:rsidRPr="00FC4840">
        <w:rPr>
          <w:rFonts w:ascii="Arial" w:hAnsi="Arial" w:cs="Arial"/>
          <w:sz w:val="20"/>
          <w:szCs w:val="20"/>
          <w:vertAlign w:val="superscript"/>
        </w:rPr>
        <w:tab/>
      </w:r>
      <w:r w:rsidRPr="00FC4840">
        <w:rPr>
          <w:rFonts w:ascii="Arial" w:hAnsi="Arial" w:cs="Arial"/>
          <w:sz w:val="20"/>
          <w:szCs w:val="20"/>
          <w:vertAlign w:val="superscript"/>
        </w:rPr>
        <w:tab/>
      </w:r>
      <w:r w:rsidRPr="00FC4840">
        <w:rPr>
          <w:rFonts w:ascii="Arial" w:hAnsi="Arial" w:cs="Arial"/>
          <w:sz w:val="20"/>
          <w:szCs w:val="20"/>
          <w:vertAlign w:val="superscript"/>
        </w:rPr>
        <w:tab/>
      </w:r>
      <w:r w:rsidRPr="00FC4840">
        <w:rPr>
          <w:rFonts w:ascii="Arial" w:hAnsi="Arial" w:cs="Arial"/>
          <w:sz w:val="20"/>
          <w:szCs w:val="20"/>
          <w:vertAlign w:val="superscript"/>
        </w:rPr>
        <w:tab/>
        <w:t xml:space="preserve">           (pieczęć i podpis przedstawiciela Wykonawcy)</w:t>
      </w:r>
    </w:p>
    <w:p w14:paraId="2720A6DE" w14:textId="77777777" w:rsidR="002C6124" w:rsidRPr="00FC4840" w:rsidRDefault="002C6124" w:rsidP="002C6124">
      <w:pPr>
        <w:rPr>
          <w:rFonts w:ascii="Arial" w:hAnsi="Arial" w:cs="Arial"/>
          <w:sz w:val="20"/>
          <w:szCs w:val="20"/>
        </w:rPr>
      </w:pPr>
    </w:p>
    <w:p w14:paraId="2AAE48E6" w14:textId="77777777" w:rsidR="00D6669B" w:rsidRPr="00FC4840" w:rsidRDefault="002C6124" w:rsidP="002C6124">
      <w:pPr>
        <w:rPr>
          <w:rFonts w:ascii="Arial" w:hAnsi="Arial" w:cs="Arial"/>
          <w:i/>
          <w:sz w:val="20"/>
          <w:szCs w:val="20"/>
        </w:rPr>
      </w:pPr>
      <w:r w:rsidRPr="00FC4840">
        <w:rPr>
          <w:rFonts w:ascii="Arial" w:hAnsi="Arial" w:cs="Arial"/>
          <w:i/>
          <w:sz w:val="20"/>
          <w:szCs w:val="20"/>
        </w:rPr>
        <w:t>*odpowiednie skreślić</w:t>
      </w:r>
    </w:p>
    <w:sectPr w:rsidR="00D6669B" w:rsidRPr="00FC4840" w:rsidSect="00680DBD"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A477E" w14:textId="77777777" w:rsidR="003C2276" w:rsidRDefault="003C2276" w:rsidP="00680DBD">
      <w:r>
        <w:separator/>
      </w:r>
    </w:p>
  </w:endnote>
  <w:endnote w:type="continuationSeparator" w:id="0">
    <w:p w14:paraId="28299AE2" w14:textId="77777777" w:rsidR="003C2276" w:rsidRDefault="003C2276" w:rsidP="00680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C89F4" w14:textId="77777777" w:rsidR="003C2276" w:rsidRDefault="003C2276" w:rsidP="00680DBD">
      <w:r>
        <w:separator/>
      </w:r>
    </w:p>
  </w:footnote>
  <w:footnote w:type="continuationSeparator" w:id="0">
    <w:p w14:paraId="60174F37" w14:textId="77777777" w:rsidR="003C2276" w:rsidRDefault="003C2276" w:rsidP="00680D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A4744D"/>
    <w:multiLevelType w:val="hybridMultilevel"/>
    <w:tmpl w:val="F4200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7421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669B"/>
    <w:rsid w:val="000045B4"/>
    <w:rsid w:val="000319BE"/>
    <w:rsid w:val="00150B18"/>
    <w:rsid w:val="002B4E8D"/>
    <w:rsid w:val="002C6124"/>
    <w:rsid w:val="00345992"/>
    <w:rsid w:val="003C2276"/>
    <w:rsid w:val="003D26B9"/>
    <w:rsid w:val="003E02F0"/>
    <w:rsid w:val="003E4338"/>
    <w:rsid w:val="004270F6"/>
    <w:rsid w:val="00452E54"/>
    <w:rsid w:val="00457652"/>
    <w:rsid w:val="004B7A32"/>
    <w:rsid w:val="00562064"/>
    <w:rsid w:val="006017BC"/>
    <w:rsid w:val="00680DBD"/>
    <w:rsid w:val="007514AD"/>
    <w:rsid w:val="00772FA0"/>
    <w:rsid w:val="007734A6"/>
    <w:rsid w:val="007B487A"/>
    <w:rsid w:val="007F371B"/>
    <w:rsid w:val="007F7200"/>
    <w:rsid w:val="008A2C06"/>
    <w:rsid w:val="00903523"/>
    <w:rsid w:val="009E30F5"/>
    <w:rsid w:val="00A32595"/>
    <w:rsid w:val="00AE5202"/>
    <w:rsid w:val="00B1008E"/>
    <w:rsid w:val="00B65786"/>
    <w:rsid w:val="00C352E3"/>
    <w:rsid w:val="00C72E39"/>
    <w:rsid w:val="00CA49FF"/>
    <w:rsid w:val="00D36B5D"/>
    <w:rsid w:val="00D53B5E"/>
    <w:rsid w:val="00D6669B"/>
    <w:rsid w:val="00DD550F"/>
    <w:rsid w:val="00EF49B5"/>
    <w:rsid w:val="00EF56BE"/>
    <w:rsid w:val="00FC4840"/>
    <w:rsid w:val="00FE557C"/>
    <w:rsid w:val="00FE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9A1AF2"/>
  <w15:chartTrackingRefBased/>
  <w15:docId w15:val="{AB4A614F-7055-41BC-9347-A877F2B85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umowa"/>
    <w:qFormat/>
    <w:rsid w:val="006017BC"/>
    <w:pPr>
      <w:jc w:val="both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017BC"/>
    <w:pPr>
      <w:keepNext/>
      <w:spacing w:before="240" w:after="60"/>
      <w:outlineLvl w:val="0"/>
    </w:pPr>
    <w:rPr>
      <w:rFonts w:ascii="Arial" w:hAnsi="Arial"/>
      <w:b/>
      <w:kern w:val="28"/>
    </w:rPr>
  </w:style>
  <w:style w:type="paragraph" w:styleId="Nagwek2">
    <w:name w:val="heading 2"/>
    <w:basedOn w:val="Normalny"/>
    <w:next w:val="Normalny"/>
    <w:link w:val="Nagwek2Znak"/>
    <w:qFormat/>
    <w:rsid w:val="006017BC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Nagwek3">
    <w:name w:val="heading 3"/>
    <w:basedOn w:val="Normalny"/>
    <w:next w:val="Normalny"/>
    <w:link w:val="Nagwek3Znak"/>
    <w:qFormat/>
    <w:rsid w:val="006017BC"/>
    <w:pPr>
      <w:keepNext/>
      <w:spacing w:before="240" w:after="60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rsid w:val="006017BC"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6017BC"/>
    <w:pPr>
      <w:keepNext/>
      <w:spacing w:line="400" w:lineRule="atLeast"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link w:val="Nagwek6Znak"/>
    <w:qFormat/>
    <w:rsid w:val="006017BC"/>
    <w:pPr>
      <w:keepNext/>
      <w:jc w:val="left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qFormat/>
    <w:rsid w:val="006017BC"/>
    <w:pPr>
      <w:keepNext/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6017BC"/>
    <w:pPr>
      <w:keepNext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link w:val="Nagwek9Znak"/>
    <w:qFormat/>
    <w:rsid w:val="006017BC"/>
    <w:pPr>
      <w:keepNext/>
      <w:spacing w:line="360" w:lineRule="auto"/>
      <w:ind w:left="2832" w:firstLine="708"/>
      <w:outlineLvl w:val="8"/>
    </w:pPr>
    <w:rPr>
      <w:b/>
      <w:i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D36B5D"/>
    <w:rPr>
      <w:rFonts w:ascii="Arial" w:eastAsia="Times New Roman" w:hAnsi="Arial" w:cs="Times New Roman"/>
      <w:b/>
      <w:i/>
      <w:sz w:val="24"/>
      <w:lang w:eastAsia="pl-PL"/>
    </w:rPr>
  </w:style>
  <w:style w:type="character" w:customStyle="1" w:styleId="Nagwek4Znak">
    <w:name w:val="Nagłówek 4 Znak"/>
    <w:link w:val="Nagwek4"/>
    <w:rsid w:val="00D36B5D"/>
    <w:rPr>
      <w:rFonts w:eastAsia="Times New Roman" w:cs="Times New Roman"/>
      <w:b/>
      <w:sz w:val="24"/>
      <w:lang w:eastAsia="pl-PL"/>
    </w:rPr>
  </w:style>
  <w:style w:type="character" w:customStyle="1" w:styleId="Nagwek5Znak">
    <w:name w:val="Nagłówek 5 Znak"/>
    <w:link w:val="Nagwek5"/>
    <w:rsid w:val="00D36B5D"/>
    <w:rPr>
      <w:rFonts w:eastAsia="Times New Roman" w:cs="Times New Roman"/>
      <w:b/>
      <w:sz w:val="24"/>
      <w:u w:val="single"/>
      <w:lang w:eastAsia="pl-PL"/>
    </w:rPr>
  </w:style>
  <w:style w:type="character" w:customStyle="1" w:styleId="Nagwek7Znak">
    <w:name w:val="Nagłówek 7 Znak"/>
    <w:link w:val="Nagwek7"/>
    <w:rsid w:val="00D36B5D"/>
    <w:rPr>
      <w:rFonts w:eastAsia="Times New Roman" w:cs="Times New Roman"/>
      <w:b/>
      <w:sz w:val="22"/>
      <w:lang w:eastAsia="pl-PL"/>
    </w:rPr>
  </w:style>
  <w:style w:type="paragraph" w:styleId="Akapitzlist">
    <w:name w:val="List Paragraph"/>
    <w:basedOn w:val="Normalny"/>
    <w:uiPriority w:val="34"/>
    <w:qFormat/>
    <w:rsid w:val="00D36B5D"/>
    <w:pPr>
      <w:ind w:left="708"/>
    </w:pPr>
  </w:style>
  <w:style w:type="character" w:customStyle="1" w:styleId="Nagwek1Znak">
    <w:name w:val="Nagłówek 1 Znak"/>
    <w:link w:val="Nagwek1"/>
    <w:rsid w:val="00C352E3"/>
    <w:rPr>
      <w:rFonts w:ascii="Arial" w:eastAsia="Times New Roman" w:hAnsi="Arial" w:cs="Times New Roman"/>
      <w:b/>
      <w:kern w:val="28"/>
      <w:sz w:val="22"/>
      <w:lang w:eastAsia="pl-PL"/>
    </w:rPr>
  </w:style>
  <w:style w:type="character" w:customStyle="1" w:styleId="Nagwek3Znak">
    <w:name w:val="Nagłówek 3 Znak"/>
    <w:link w:val="Nagwek3"/>
    <w:rsid w:val="007B487A"/>
    <w:rPr>
      <w:rFonts w:eastAsia="Times New Roman" w:cs="Times New Roman"/>
      <w:b/>
      <w:sz w:val="24"/>
      <w:lang w:eastAsia="pl-PL"/>
    </w:rPr>
  </w:style>
  <w:style w:type="character" w:styleId="Pogrubienie">
    <w:name w:val="Strong"/>
    <w:qFormat/>
    <w:rsid w:val="006017BC"/>
    <w:rPr>
      <w:b/>
      <w:bCs/>
    </w:rPr>
  </w:style>
  <w:style w:type="character" w:customStyle="1" w:styleId="Nagwek6Znak">
    <w:name w:val="Nagłówek 6 Znak"/>
    <w:link w:val="Nagwek6"/>
    <w:rsid w:val="00C352E3"/>
    <w:rPr>
      <w:rFonts w:eastAsia="Times New Roman" w:cs="Times New Roman"/>
      <w:b/>
      <w:sz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C352E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352E3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customStyle="1" w:styleId="Nagwek8Znak">
    <w:name w:val="Nagłówek 8 Znak"/>
    <w:link w:val="Nagwek8"/>
    <w:rsid w:val="006017BC"/>
    <w:rPr>
      <w:b/>
      <w:i/>
      <w:sz w:val="24"/>
      <w:lang w:eastAsia="pl-PL"/>
    </w:rPr>
  </w:style>
  <w:style w:type="character" w:customStyle="1" w:styleId="Nagwek9Znak">
    <w:name w:val="Nagłówek 9 Znak"/>
    <w:link w:val="Nagwek9"/>
    <w:rsid w:val="006017BC"/>
    <w:rPr>
      <w:b/>
      <w:i/>
      <w:sz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80D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80DB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80DB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80DB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Elmax</dc:creator>
  <cp:keywords/>
  <cp:lastModifiedBy>Donata Feszak</cp:lastModifiedBy>
  <cp:revision>3</cp:revision>
  <cp:lastPrinted>2016-02-05T08:11:00Z</cp:lastPrinted>
  <dcterms:created xsi:type="dcterms:W3CDTF">2024-02-20T11:23:00Z</dcterms:created>
  <dcterms:modified xsi:type="dcterms:W3CDTF">2024-05-10T08:02:00Z</dcterms:modified>
</cp:coreProperties>
</file>