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029B8684" w:rsidR="00E35F8F" w:rsidRPr="006576E6" w:rsidRDefault="00362735" w:rsidP="006576E6">
      <w:pPr>
        <w:pStyle w:val="Podtytu"/>
        <w:jc w:val="right"/>
        <w:rPr>
          <w:color w:val="auto"/>
          <w:spacing w:val="0"/>
        </w:rPr>
      </w:pPr>
      <w:r w:rsidRPr="006576E6">
        <w:rPr>
          <w:color w:val="auto"/>
          <w:spacing w:val="0"/>
        </w:rPr>
        <w:t>Z</w:t>
      </w:r>
      <w:r w:rsidR="00377324" w:rsidRPr="006576E6">
        <w:rPr>
          <w:color w:val="auto"/>
          <w:spacing w:val="0"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EC1DFEE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29036C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</w:pPr>
      <w:r w:rsidRPr="0029036C"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2F623669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AF7577">
        <w:rPr>
          <w:rFonts w:ascii="Calibri" w:eastAsia="Calibri" w:hAnsi="Calibri" w:cs="Calibri"/>
          <w:color w:val="00000A"/>
        </w:rPr>
        <w:t xml:space="preserve">dostawy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F7577">
        <w:rPr>
          <w:rFonts w:ascii="Calibri" w:eastAsia="Calibri" w:hAnsi="Calibri" w:cs="Calibri"/>
          <w:color w:val="00000A"/>
        </w:rPr>
        <w:t xml:space="preserve"> </w:t>
      </w:r>
      <w:r w:rsidR="00AF7577" w:rsidRPr="0029036C">
        <w:rPr>
          <w:rFonts w:ascii="Calibri" w:eastAsia="Calibri" w:hAnsi="Calibri" w:cs="Calibri"/>
          <w:b/>
          <w:bCs/>
          <w:color w:val="00000A"/>
        </w:rPr>
        <w:t>„</w:t>
      </w:r>
      <w:r w:rsidR="00AF7577" w:rsidRPr="0029036C">
        <w:rPr>
          <w:rFonts w:ascii="Calibri" w:hAnsi="Calibri" w:cs="Calibri"/>
          <w:b/>
          <w:bCs/>
        </w:rPr>
        <w:t>Dostawa</w:t>
      </w:r>
      <w:r w:rsidR="00881E03">
        <w:rPr>
          <w:rFonts w:ascii="Calibri" w:hAnsi="Calibri" w:cs="Calibri"/>
          <w:b/>
          <w:bCs/>
        </w:rPr>
        <w:t xml:space="preserve"> nowego ciągnika rolniczego</w:t>
      </w:r>
      <w:r w:rsidR="00AF7577">
        <w:rPr>
          <w:rFonts w:ascii="Calibri" w:hAnsi="Calibri" w:cs="Calibri"/>
          <w:b/>
          <w:bCs/>
        </w:rPr>
        <w:t>”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1A67E1A1" w:rsidR="004706E5" w:rsidRPr="00DB69D7" w:rsidRDefault="0029036C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 w:rsidRPr="0029036C">
        <w:rPr>
          <w:rFonts w:ascii="Calibri" w:hAnsi="Calibri" w:cs="Calibri"/>
          <w:b/>
          <w:bCs/>
        </w:rPr>
        <w:t>Dostawa</w:t>
      </w:r>
      <w:r>
        <w:rPr>
          <w:rFonts w:ascii="Calibri" w:hAnsi="Calibri" w:cs="Calibri"/>
          <w:b/>
          <w:bCs/>
        </w:rPr>
        <w:t xml:space="preserve"> </w:t>
      </w:r>
      <w:r w:rsidR="00881E03">
        <w:rPr>
          <w:rFonts w:ascii="Calibri" w:hAnsi="Calibri" w:cs="Calibri"/>
          <w:b/>
          <w:bCs/>
        </w:rPr>
        <w:t>nowego ciągnika rolniczego</w:t>
      </w:r>
      <w:r>
        <w:rPr>
          <w:rFonts w:ascii="Calibri" w:hAnsi="Calibri" w:cs="Calibri"/>
          <w:b/>
          <w:bCs/>
        </w:rPr>
        <w:t xml:space="preserve"> 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6DEB9216" w14:textId="77777777" w:rsidR="00F82F3A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p w14:paraId="7B0E4CCB" w14:textId="77777777" w:rsidR="00E42B16" w:rsidRPr="003C2D1E" w:rsidRDefault="00E42B16" w:rsidP="00E42B16">
      <w:pPr>
        <w:pStyle w:val="Akapitzlist"/>
        <w:spacing w:after="0" w:line="240" w:lineRule="auto"/>
        <w:ind w:left="360" w:firstLine="207"/>
        <w:jc w:val="both"/>
        <w:rPr>
          <w:rFonts w:ascii="Calibri" w:hAnsi="Calibri" w:cs="Calibri"/>
          <w:b/>
          <w:bCs/>
        </w:rPr>
      </w:pPr>
      <w:r w:rsidRPr="003C2D1E">
        <w:rPr>
          <w:rFonts w:ascii="Calibri" w:hAnsi="Calibri" w:cs="Calibri"/>
          <w:b/>
          <w:bCs/>
        </w:rPr>
        <w:t>wartość netto: …………………………………….……… zł</w:t>
      </w:r>
    </w:p>
    <w:p w14:paraId="6EA4F524" w14:textId="77777777" w:rsidR="00E42B16" w:rsidRPr="003C2D1E" w:rsidRDefault="00E42B16" w:rsidP="00E42B16">
      <w:pPr>
        <w:pStyle w:val="Akapitzlist"/>
        <w:spacing w:after="0" w:line="240" w:lineRule="auto"/>
        <w:ind w:left="360" w:firstLine="207"/>
        <w:jc w:val="both"/>
        <w:rPr>
          <w:rFonts w:ascii="Calibri" w:hAnsi="Calibri" w:cs="Calibri"/>
          <w:b/>
          <w:bCs/>
        </w:rPr>
      </w:pPr>
      <w:r w:rsidRPr="003C2D1E">
        <w:rPr>
          <w:rFonts w:ascii="Calibri" w:hAnsi="Calibri" w:cs="Calibri"/>
          <w:b/>
        </w:rPr>
        <w:t xml:space="preserve">wartość podatku VAT: </w:t>
      </w:r>
      <w:r w:rsidRPr="003C2D1E">
        <w:rPr>
          <w:rFonts w:ascii="Calibri" w:hAnsi="Calibri" w:cs="Calibri"/>
          <w:b/>
          <w:bCs/>
        </w:rPr>
        <w:t>……………..……….………… zł</w:t>
      </w:r>
    </w:p>
    <w:p w14:paraId="495D4769" w14:textId="77777777" w:rsidR="00E42B16" w:rsidRPr="003C2D1E" w:rsidRDefault="00E42B16" w:rsidP="00E42B16">
      <w:pPr>
        <w:pStyle w:val="Akapitzlist"/>
        <w:spacing w:after="0" w:line="240" w:lineRule="auto"/>
        <w:ind w:left="360" w:firstLine="207"/>
        <w:jc w:val="both"/>
        <w:rPr>
          <w:rFonts w:ascii="Calibri" w:hAnsi="Calibri" w:cs="Calibri"/>
        </w:rPr>
      </w:pPr>
      <w:r w:rsidRPr="003C2D1E">
        <w:rPr>
          <w:rFonts w:ascii="Calibri" w:hAnsi="Calibri" w:cs="Calibri"/>
          <w:b/>
          <w:bCs/>
        </w:rPr>
        <w:t>wartość brutto: ………………………………………….. zł</w:t>
      </w:r>
    </w:p>
    <w:p w14:paraId="1A895F30" w14:textId="65C8D084" w:rsidR="00E42B16" w:rsidRDefault="00881E03" w:rsidP="00E42B16">
      <w:pPr>
        <w:pStyle w:val="Akapitzlist"/>
        <w:spacing w:after="120" w:line="240" w:lineRule="auto"/>
        <w:ind w:left="360" w:firstLine="207"/>
      </w:pPr>
      <w:r>
        <w:t>(</w:t>
      </w:r>
      <w:r w:rsidR="00E42B16">
        <w:t>słownie brutto: ………………………………………………….</w:t>
      </w:r>
      <w:r>
        <w:t>)</w:t>
      </w:r>
    </w:p>
    <w:p w14:paraId="23157853" w14:textId="77777777" w:rsidR="00E42B16" w:rsidRDefault="00E42B16" w:rsidP="00E42B16">
      <w:pPr>
        <w:pStyle w:val="Akapitzlist"/>
        <w:spacing w:after="120" w:line="240" w:lineRule="auto"/>
        <w:ind w:left="567"/>
        <w:rPr>
          <w:b/>
        </w:rPr>
      </w:pPr>
    </w:p>
    <w:p w14:paraId="56FD6410" w14:textId="77777777" w:rsidR="00E42B16" w:rsidRPr="004706E5" w:rsidRDefault="00E42B16" w:rsidP="00E42B16">
      <w:pPr>
        <w:pStyle w:val="Akapitzlist"/>
        <w:spacing w:after="120" w:line="240" w:lineRule="auto"/>
        <w:ind w:left="567"/>
        <w:rPr>
          <w:b/>
        </w:rPr>
      </w:pPr>
    </w:p>
    <w:p w14:paraId="09B5D15C" w14:textId="5F0CF6B5" w:rsidR="00E42B16" w:rsidRPr="00EF5FE8" w:rsidRDefault="00E42B16" w:rsidP="00E42B1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DB69D7">
        <w:rPr>
          <w:bCs/>
        </w:rPr>
        <w:t>przedmiot zamówienia</w:t>
      </w:r>
      <w:r>
        <w:rPr>
          <w:bCs/>
        </w:rPr>
        <w:t xml:space="preserve"> dostarczę(-y)</w:t>
      </w:r>
      <w:r w:rsidRPr="00DB69D7">
        <w:rPr>
          <w:bCs/>
        </w:rPr>
        <w:t xml:space="preserve"> w terminie: </w:t>
      </w:r>
      <w:r w:rsidRPr="009827C6">
        <w:rPr>
          <w:b/>
        </w:rPr>
        <w:t xml:space="preserve">do </w:t>
      </w:r>
      <w:r w:rsidR="00881E03">
        <w:rPr>
          <w:b/>
        </w:rPr>
        <w:t>8 tygodni</w:t>
      </w:r>
      <w:r w:rsidRPr="009827C6">
        <w:rPr>
          <w:b/>
        </w:rPr>
        <w:t xml:space="preserve"> od </w:t>
      </w:r>
      <w:r w:rsidRPr="00133E77">
        <w:rPr>
          <w:b/>
        </w:rPr>
        <w:t>dnia udzielenia zamówienia, tj. zawarcia umowy,</w:t>
      </w:r>
    </w:p>
    <w:p w14:paraId="1F2D7BA8" w14:textId="77777777" w:rsidR="00E42B16" w:rsidRPr="003C2D1E" w:rsidRDefault="00E42B16" w:rsidP="00E42B16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E780C30" w14:textId="77777777" w:rsidR="00881E03" w:rsidRPr="00881E03" w:rsidRDefault="00E42B16" w:rsidP="00881E03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881E03">
        <w:lastRenderedPageBreak/>
        <w:t xml:space="preserve">na </w:t>
      </w:r>
      <w:r w:rsidR="00881E03" w:rsidRPr="00881E03">
        <w:t>dostarczony</w:t>
      </w:r>
      <w:r w:rsidRPr="00881E03">
        <w:t xml:space="preserve"> przedmiot zamówienia udzielam(-y) gwarancji na okres </w:t>
      </w:r>
      <w:r w:rsidRPr="00881E03">
        <w:rPr>
          <w:b/>
          <w:bCs/>
        </w:rPr>
        <w:t>24 miesięcy</w:t>
      </w:r>
      <w:r w:rsidRPr="00881E03">
        <w:t xml:space="preserve"> licząc od dnia podpisania protokołu odbioru</w:t>
      </w:r>
      <w:r w:rsidR="00881E03" w:rsidRPr="00881E03">
        <w:t>,</w:t>
      </w:r>
    </w:p>
    <w:p w14:paraId="7E784076" w14:textId="77777777" w:rsidR="00881E03" w:rsidRDefault="00881E03" w:rsidP="00881E03">
      <w:pPr>
        <w:pStyle w:val="Akapitzlist"/>
        <w:rPr>
          <w:bCs/>
        </w:rPr>
      </w:pPr>
    </w:p>
    <w:p w14:paraId="439DA4CD" w14:textId="77777777" w:rsidR="00881E03" w:rsidRPr="00881E03" w:rsidRDefault="00881E03" w:rsidP="00881E03">
      <w:pPr>
        <w:pStyle w:val="Akapitzlist"/>
        <w:rPr>
          <w:bCs/>
        </w:rPr>
      </w:pPr>
    </w:p>
    <w:p w14:paraId="714E4F41" w14:textId="1B7485AC" w:rsidR="0082282C" w:rsidRPr="0082282C" w:rsidRDefault="0082282C" w:rsidP="0082282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Calibri" w:hAnsi="Calibri" w:cs="Calibri"/>
          <w:bCs/>
          <w:sz w:val="24"/>
          <w:szCs w:val="24"/>
        </w:rPr>
      </w:pPr>
      <w:r w:rsidRPr="0082282C">
        <w:rPr>
          <w:rFonts w:ascii="Calibri" w:hAnsi="Calibri" w:cs="Calibri"/>
        </w:rPr>
        <w:t>oświadczam, że serwis oferowanego przedmiotu zamówienia znajduje się / znajdują się w ………………..…………………………………...……………... przy ul. ………</w:t>
      </w:r>
      <w:r>
        <w:rPr>
          <w:rFonts w:ascii="Calibri" w:hAnsi="Calibri" w:cs="Calibri"/>
        </w:rPr>
        <w:t>………………………………</w:t>
      </w:r>
      <w:r w:rsidRPr="0082282C">
        <w:rPr>
          <w:rFonts w:ascii="Calibri" w:hAnsi="Calibri" w:cs="Calibri"/>
        </w:rPr>
        <w:t>…………………..………..  …………..….………………………………………………………………………………………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…………………………………….</w:t>
      </w:r>
      <w:r w:rsidRPr="0082282C">
        <w:rPr>
          <w:rFonts w:ascii="Calibri" w:hAnsi="Calibri" w:cs="Calibri"/>
        </w:rPr>
        <w:t>..………………</w:t>
      </w:r>
    </w:p>
    <w:p w14:paraId="380B8443" w14:textId="72253674" w:rsidR="00ED7D8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8A6FBDA" w14:textId="77777777" w:rsidR="0049042C" w:rsidRPr="00F82F3A" w:rsidRDefault="0049042C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11A26A00" w14:textId="77777777" w:rsidR="0082282C" w:rsidRDefault="0082282C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4AC83A58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E42B16">
        <w:t>dostawy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897C02B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okres 30 dni licząc od upływu terminu do składania ofert wraz z tym </w:t>
      </w:r>
      <w:r w:rsidRPr="00984A85">
        <w:t>dniem</w:t>
      </w:r>
      <w:r w:rsidR="00CF0D18" w:rsidRPr="00984A85">
        <w:t>, tj. do dnia</w:t>
      </w:r>
      <w:r w:rsidR="00984A85">
        <w:t xml:space="preserve"> 10.05.</w:t>
      </w:r>
      <w:r w:rsidR="00CF0D18" w:rsidRPr="00984A85">
        <w:t>202</w:t>
      </w:r>
      <w:r w:rsidR="006576E6" w:rsidRPr="00984A85">
        <w:t>4</w:t>
      </w:r>
      <w:r w:rsidR="00CF0D18" w:rsidRPr="00984A85">
        <w:t xml:space="preserve"> r.</w:t>
      </w:r>
      <w:r w:rsidRPr="00984A85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20A2AA03" w14:textId="723F37E5" w:rsidR="00E42B16" w:rsidRDefault="00E42B16" w:rsidP="00E42B16">
      <w:pPr>
        <w:pStyle w:val="Akapitzlist"/>
        <w:spacing w:after="0" w:line="240" w:lineRule="auto"/>
        <w:ind w:left="567"/>
        <w:jc w:val="both"/>
        <w:rPr>
          <w:bCs/>
        </w:rPr>
      </w:pPr>
    </w:p>
    <w:p w14:paraId="2BF22E81" w14:textId="77777777" w:rsidR="0082282C" w:rsidRDefault="0082282C" w:rsidP="00E42B16">
      <w:pPr>
        <w:pStyle w:val="Akapitzlist"/>
        <w:spacing w:after="0" w:line="240" w:lineRule="auto"/>
        <w:ind w:left="567"/>
        <w:jc w:val="both"/>
        <w:rPr>
          <w:bCs/>
        </w:rPr>
      </w:pP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lastRenderedPageBreak/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5BFC5CBC" w14:textId="77777777" w:rsidR="0082282C" w:rsidRDefault="0082282C" w:rsidP="00CD5900">
      <w:pPr>
        <w:spacing w:before="120" w:after="0" w:line="240" w:lineRule="auto"/>
        <w:ind w:left="284"/>
      </w:pPr>
    </w:p>
    <w:p w14:paraId="4BD87BBC" w14:textId="0E90973B" w:rsidR="00CD5900" w:rsidRDefault="00CD5900" w:rsidP="00E42B16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="00E42B16">
        <w:rPr>
          <w:rFonts w:ascii="Calibri" w:eastAsia="Calibri" w:hAnsi="Calibri" w:cs="Times New Roman"/>
        </w:rPr>
        <w:br/>
      </w:r>
      <w:r w:rsidRPr="00E42B16">
        <w:rPr>
          <w:rFonts w:ascii="Calibri" w:eastAsia="Calibri" w:hAnsi="Calibri" w:cs="Times New Roman"/>
        </w:rPr>
        <w:t xml:space="preserve">17 czerwca 2014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82282C" w:rsidRDefault="00CD5900" w:rsidP="00CD5900">
      <w:pPr>
        <w:pStyle w:val="Akapitzlist"/>
        <w:spacing w:after="0" w:line="240" w:lineRule="auto"/>
        <w:ind w:left="284"/>
      </w:pPr>
    </w:p>
    <w:p w14:paraId="3D3DF6C4" w14:textId="77777777" w:rsidR="0082282C" w:rsidRPr="0082282C" w:rsidRDefault="0082282C" w:rsidP="00CD5900">
      <w:pPr>
        <w:pStyle w:val="Akapitzlist"/>
        <w:spacing w:after="0" w:line="240" w:lineRule="auto"/>
        <w:ind w:left="284"/>
      </w:pPr>
    </w:p>
    <w:p w14:paraId="36D8380A" w14:textId="77777777" w:rsidR="00CD5900" w:rsidRDefault="00CD5900" w:rsidP="00CD5900">
      <w:pPr>
        <w:spacing w:after="0" w:line="240" w:lineRule="auto"/>
      </w:pPr>
    </w:p>
    <w:p w14:paraId="1FEAAEED" w14:textId="5B9D404D" w:rsidR="00CD5900" w:rsidRPr="00D6029F" w:rsidRDefault="00CD5900" w:rsidP="007F3189">
      <w:pPr>
        <w:spacing w:after="0" w:line="240" w:lineRule="auto"/>
        <w:jc w:val="both"/>
      </w:pPr>
      <w:r w:rsidRPr="00D6029F">
        <w:t xml:space="preserve">Załącznikami do niniejszego formularza stanowiącymi integralną część oferty są oświadczenia, dokumenty </w:t>
      </w:r>
      <w:r w:rsidR="0082282C">
        <w:br/>
      </w:r>
      <w:r w:rsidRPr="00D6029F">
        <w:t>i załączniki w postaci:</w:t>
      </w:r>
    </w:p>
    <w:p w14:paraId="09458508" w14:textId="77777777" w:rsidR="00CD5900" w:rsidRDefault="00CD5900" w:rsidP="000A27DF">
      <w:pPr>
        <w:pStyle w:val="Akapitzlist"/>
        <w:numPr>
          <w:ilvl w:val="2"/>
          <w:numId w:val="28"/>
        </w:numPr>
        <w:spacing w:after="0" w:line="240" w:lineRule="auto"/>
        <w:ind w:left="284" w:hanging="284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0A27DF">
      <w:pPr>
        <w:pStyle w:val="Akapitzlist"/>
        <w:numPr>
          <w:ilvl w:val="2"/>
          <w:numId w:val="28"/>
        </w:numPr>
        <w:spacing w:after="0" w:line="240" w:lineRule="auto"/>
        <w:ind w:left="284" w:hanging="284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0A27DF">
      <w:pPr>
        <w:pStyle w:val="Akapitzlist"/>
        <w:numPr>
          <w:ilvl w:val="2"/>
          <w:numId w:val="28"/>
        </w:numPr>
        <w:spacing w:after="0" w:line="240" w:lineRule="auto"/>
        <w:ind w:left="284" w:hanging="284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415AE672" w14:textId="77777777" w:rsidR="0082282C" w:rsidRDefault="0082282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CFECAE3" w14:textId="77777777" w:rsidR="0082282C" w:rsidRDefault="0082282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5B941959" w14:textId="77777777" w:rsidR="0082282C" w:rsidRDefault="0082282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102FAC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4189A" w14:textId="77777777" w:rsidR="00102FAC" w:rsidRDefault="00102FAC" w:rsidP="00597E0F">
      <w:pPr>
        <w:spacing w:after="0" w:line="240" w:lineRule="auto"/>
      </w:pPr>
      <w:r>
        <w:separator/>
      </w:r>
    </w:p>
  </w:endnote>
  <w:endnote w:type="continuationSeparator" w:id="0">
    <w:p w14:paraId="09745083" w14:textId="77777777" w:rsidR="00102FAC" w:rsidRDefault="00102FA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BFBBA" w14:textId="77777777" w:rsidR="00102FAC" w:rsidRDefault="00102FAC" w:rsidP="00597E0F">
      <w:pPr>
        <w:spacing w:after="0" w:line="240" w:lineRule="auto"/>
      </w:pPr>
      <w:r>
        <w:separator/>
      </w:r>
    </w:p>
  </w:footnote>
  <w:footnote w:type="continuationSeparator" w:id="0">
    <w:p w14:paraId="5CDD204F" w14:textId="77777777" w:rsidR="00102FAC" w:rsidRDefault="00102FAC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B96" w14:textId="77777777" w:rsidR="007F34B3" w:rsidRPr="00AF7577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4946A68E" w:rsidR="007F34B3" w:rsidRPr="00B54483" w:rsidRDefault="007F34B3" w:rsidP="007F34B3">
    <w:pPr>
      <w:pStyle w:val="Nagwek"/>
      <w:rPr>
        <w:rFonts w:cs="Calibri"/>
        <w:b/>
        <w:sz w:val="18"/>
        <w:szCs w:val="18"/>
      </w:rPr>
    </w:pPr>
    <w:r w:rsidRPr="00B54483">
      <w:rPr>
        <w:rFonts w:cs="Calibri"/>
        <w:b/>
        <w:sz w:val="18"/>
        <w:szCs w:val="18"/>
      </w:rPr>
      <w:t>Nr postępowania</w:t>
    </w:r>
    <w:r w:rsidR="00CE503E" w:rsidRPr="00B54483">
      <w:rPr>
        <w:rFonts w:cs="Calibri"/>
        <w:b/>
        <w:sz w:val="18"/>
        <w:szCs w:val="18"/>
      </w:rPr>
      <w:t xml:space="preserve"> </w:t>
    </w:r>
    <w:r w:rsidR="00B54483" w:rsidRPr="00B54483">
      <w:rPr>
        <w:rFonts w:cs="Calibri"/>
        <w:b/>
        <w:sz w:val="18"/>
        <w:szCs w:val="18"/>
      </w:rPr>
      <w:t>10</w:t>
    </w:r>
    <w:r w:rsidR="00CF0D18" w:rsidRPr="00B54483">
      <w:rPr>
        <w:rFonts w:cs="Calibri"/>
        <w:b/>
        <w:sz w:val="18"/>
        <w:szCs w:val="18"/>
      </w:rPr>
      <w:t>.</w:t>
    </w:r>
    <w:r w:rsidRPr="00B54483">
      <w:rPr>
        <w:rFonts w:cs="Calibri"/>
        <w:b/>
        <w:sz w:val="18"/>
        <w:szCs w:val="18"/>
      </w:rPr>
      <w:t>T</w:t>
    </w:r>
    <w:r w:rsidR="00CF0D18" w:rsidRPr="00B54483">
      <w:rPr>
        <w:rFonts w:cs="Calibri"/>
        <w:b/>
        <w:sz w:val="18"/>
        <w:szCs w:val="18"/>
      </w:rPr>
      <w:t>.</w:t>
    </w:r>
    <w:r w:rsidRPr="00B54483">
      <w:rPr>
        <w:rFonts w:cs="Calibri"/>
        <w:b/>
        <w:sz w:val="18"/>
        <w:szCs w:val="18"/>
      </w:rPr>
      <w:t>202</w:t>
    </w:r>
    <w:r w:rsidR="006576E6" w:rsidRPr="00B54483">
      <w:rPr>
        <w:rFonts w:cs="Calibri"/>
        <w:b/>
        <w:sz w:val="18"/>
        <w:szCs w:val="18"/>
      </w:rPr>
      <w:t>4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7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24C6122E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EC16874C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E59AF92C">
      <w:start w:val="1"/>
      <w:numFmt w:val="decimal"/>
      <w:lvlText w:val="%3)"/>
      <w:lvlJc w:val="left"/>
      <w:pPr>
        <w:ind w:left="1800" w:hanging="180"/>
      </w:pPr>
      <w:rPr>
        <w:b w:val="0"/>
        <w:color w:val="auto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3B08F894"/>
    <w:lvl w:ilvl="0" w:tplc="EF926D5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1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7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1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3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4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1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7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4"/>
  </w:num>
  <w:num w:numId="2" w16cid:durableId="92551608">
    <w:abstractNumId w:val="40"/>
  </w:num>
  <w:num w:numId="3" w16cid:durableId="1051688214">
    <w:abstractNumId w:val="67"/>
  </w:num>
  <w:num w:numId="4" w16cid:durableId="2027174633">
    <w:abstractNumId w:val="51"/>
  </w:num>
  <w:num w:numId="5" w16cid:durableId="703405009">
    <w:abstractNumId w:val="48"/>
  </w:num>
  <w:num w:numId="6" w16cid:durableId="1734232882">
    <w:abstractNumId w:val="82"/>
  </w:num>
  <w:num w:numId="7" w16cid:durableId="555971322">
    <w:abstractNumId w:val="19"/>
  </w:num>
  <w:num w:numId="8" w16cid:durableId="1033726274">
    <w:abstractNumId w:val="54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3"/>
  </w:num>
  <w:num w:numId="29" w16cid:durableId="757169225">
    <w:abstractNumId w:val="78"/>
  </w:num>
  <w:num w:numId="30" w16cid:durableId="780877444">
    <w:abstractNumId w:val="61"/>
  </w:num>
  <w:num w:numId="31" w16cid:durableId="1818304424">
    <w:abstractNumId w:val="64"/>
  </w:num>
  <w:num w:numId="32" w16cid:durableId="875309472">
    <w:abstractNumId w:val="35"/>
  </w:num>
  <w:num w:numId="33" w16cid:durableId="2019304033">
    <w:abstractNumId w:val="49"/>
  </w:num>
  <w:num w:numId="34" w16cid:durableId="1408383461">
    <w:abstractNumId w:val="75"/>
  </w:num>
  <w:num w:numId="35" w16cid:durableId="1818111481">
    <w:abstractNumId w:val="47"/>
  </w:num>
  <w:num w:numId="36" w16cid:durableId="837309305">
    <w:abstractNumId w:val="86"/>
  </w:num>
  <w:num w:numId="37" w16cid:durableId="1126198591">
    <w:abstractNumId w:val="59"/>
  </w:num>
  <w:num w:numId="38" w16cid:durableId="1711148773">
    <w:abstractNumId w:val="41"/>
  </w:num>
  <w:num w:numId="39" w16cid:durableId="81417933">
    <w:abstractNumId w:val="81"/>
  </w:num>
  <w:num w:numId="40" w16cid:durableId="1683583740">
    <w:abstractNumId w:val="72"/>
  </w:num>
  <w:num w:numId="41" w16cid:durableId="598148724">
    <w:abstractNumId w:val="37"/>
  </w:num>
  <w:num w:numId="42" w16cid:durableId="2000884125">
    <w:abstractNumId w:val="88"/>
  </w:num>
  <w:num w:numId="43" w16cid:durableId="1334334205">
    <w:abstractNumId w:val="83"/>
  </w:num>
  <w:num w:numId="44" w16cid:durableId="783158301">
    <w:abstractNumId w:val="46"/>
  </w:num>
  <w:num w:numId="45" w16cid:durableId="1340961553">
    <w:abstractNumId w:val="38"/>
  </w:num>
  <w:num w:numId="46" w16cid:durableId="681275316">
    <w:abstractNumId w:val="77"/>
  </w:num>
  <w:num w:numId="47" w16cid:durableId="1340350632">
    <w:abstractNumId w:val="70"/>
  </w:num>
  <w:num w:numId="48" w16cid:durableId="1049263489">
    <w:abstractNumId w:val="57"/>
  </w:num>
  <w:num w:numId="49" w16cid:durableId="240874816">
    <w:abstractNumId w:val="85"/>
  </w:num>
  <w:num w:numId="50" w16cid:durableId="1615214977">
    <w:abstractNumId w:val="60"/>
  </w:num>
  <w:num w:numId="51" w16cid:durableId="460735425">
    <w:abstractNumId w:val="39"/>
  </w:num>
  <w:num w:numId="52" w16cid:durableId="448620597">
    <w:abstractNumId w:val="52"/>
  </w:num>
  <w:num w:numId="53" w16cid:durableId="725110578">
    <w:abstractNumId w:val="90"/>
  </w:num>
  <w:num w:numId="54" w16cid:durableId="1939943366">
    <w:abstractNumId w:val="71"/>
  </w:num>
  <w:num w:numId="55" w16cid:durableId="1571384714">
    <w:abstractNumId w:val="66"/>
  </w:num>
  <w:num w:numId="56" w16cid:durableId="45689834">
    <w:abstractNumId w:val="69"/>
  </w:num>
  <w:num w:numId="57" w16cid:durableId="1103724265">
    <w:abstractNumId w:val="80"/>
  </w:num>
  <w:num w:numId="58" w16cid:durableId="1196694878">
    <w:abstractNumId w:val="42"/>
  </w:num>
  <w:num w:numId="59" w16cid:durableId="1871722044">
    <w:abstractNumId w:val="79"/>
  </w:num>
  <w:num w:numId="60" w16cid:durableId="1269653306">
    <w:abstractNumId w:val="89"/>
  </w:num>
  <w:num w:numId="61" w16cid:durableId="1098603473">
    <w:abstractNumId w:val="87"/>
  </w:num>
  <w:num w:numId="62" w16cid:durableId="646710664">
    <w:abstractNumId w:val="62"/>
  </w:num>
  <w:num w:numId="63" w16cid:durableId="168523506">
    <w:abstractNumId w:val="68"/>
  </w:num>
  <w:num w:numId="64" w16cid:durableId="1409380525">
    <w:abstractNumId w:val="45"/>
  </w:num>
  <w:num w:numId="65" w16cid:durableId="918903852">
    <w:abstractNumId w:val="44"/>
  </w:num>
  <w:num w:numId="66" w16cid:durableId="1750880831">
    <w:abstractNumId w:val="55"/>
  </w:num>
  <w:num w:numId="67" w16cid:durableId="1120876572">
    <w:abstractNumId w:val="56"/>
  </w:num>
  <w:num w:numId="68" w16cid:durableId="774446388">
    <w:abstractNumId w:val="76"/>
  </w:num>
  <w:num w:numId="69" w16cid:durableId="1175878119">
    <w:abstractNumId w:val="65"/>
  </w:num>
  <w:num w:numId="70" w16cid:durableId="315571789">
    <w:abstractNumId w:val="50"/>
  </w:num>
  <w:num w:numId="71" w16cid:durableId="868109756">
    <w:abstractNumId w:val="43"/>
  </w:num>
  <w:num w:numId="72" w16cid:durableId="8174555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29350737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7DF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AC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6A2D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06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4A3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36C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3D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35F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07FD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216C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1F40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576E6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63E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82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1E03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A85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0F07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77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48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823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37E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B7C83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2B16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5D1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6E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576E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2981</TotalTime>
  <Pages>1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9</cp:revision>
  <cp:lastPrinted>2024-03-28T11:08:00Z</cp:lastPrinted>
  <dcterms:created xsi:type="dcterms:W3CDTF">2020-04-27T20:49:00Z</dcterms:created>
  <dcterms:modified xsi:type="dcterms:W3CDTF">2024-03-28T11:20:00Z</dcterms:modified>
</cp:coreProperties>
</file>