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B2CE35" w14:textId="46684BBA" w:rsidR="00377EED" w:rsidRPr="00377EED" w:rsidRDefault="00377EED" w:rsidP="00377EED">
      <w:pPr>
        <w:suppressAutoHyphens/>
        <w:spacing w:after="0" w:line="240" w:lineRule="auto"/>
        <w:ind w:left="2124" w:firstLine="708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77EED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U M O W A   NR </w:t>
      </w:r>
    </w:p>
    <w:p w14:paraId="5D9DA48A" w14:textId="77777777" w:rsidR="00377EED" w:rsidRPr="00AB74B1" w:rsidRDefault="00377EED" w:rsidP="00377EED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03BE2172" w14:textId="7505AF1D" w:rsidR="00377EED" w:rsidRPr="00AB74B1" w:rsidRDefault="00377EED" w:rsidP="00377EED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zawarta  w  Słupsku w dniu </w:t>
      </w:r>
      <w:r w:rsidR="005F5140" w:rsidRPr="00AB74B1">
        <w:rPr>
          <w:rFonts w:ascii="Times New Roman" w:eastAsia="Times New Roman" w:hAnsi="Times New Roman" w:cs="Times New Roman"/>
          <w:kern w:val="1"/>
          <w:lang w:eastAsia="ar-SA"/>
        </w:rPr>
        <w:t>……………………</w:t>
      </w:r>
      <w:r w:rsidR="00365BD5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202</w:t>
      </w:r>
      <w:r w:rsidR="005F5140" w:rsidRPr="00AB74B1">
        <w:rPr>
          <w:rFonts w:ascii="Times New Roman" w:eastAsia="Times New Roman" w:hAnsi="Times New Roman" w:cs="Times New Roman"/>
          <w:kern w:val="1"/>
          <w:lang w:eastAsia="ar-SA"/>
        </w:rPr>
        <w:t>5</w:t>
      </w:r>
      <w:r w:rsidR="00365BD5" w:rsidRPr="00AB74B1">
        <w:rPr>
          <w:rFonts w:ascii="Times New Roman" w:eastAsia="Times New Roman" w:hAnsi="Times New Roman" w:cs="Times New Roman"/>
          <w:kern w:val="1"/>
          <w:lang w:eastAsia="ar-SA"/>
        </w:rPr>
        <w:t>roku</w:t>
      </w: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. </w:t>
      </w:r>
    </w:p>
    <w:p w14:paraId="3015C7B0" w14:textId="09994953" w:rsidR="00377EED" w:rsidRPr="00AB74B1" w:rsidRDefault="00377EED" w:rsidP="00377EED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>pomiędzy: Miastem Słupsk, w którego imieniu działa zarządca nieruchomości Przedsiębiorstwo Gospodarki Mieszkaniowej Sp. z o.o. 76-200 Słupsk, ul. Tuwima 4, zarejestrowan</w:t>
      </w:r>
      <w:r w:rsidR="009C5F38" w:rsidRPr="00AB74B1">
        <w:rPr>
          <w:rFonts w:ascii="Times New Roman" w:eastAsia="Times New Roman" w:hAnsi="Times New Roman" w:cs="Times New Roman"/>
          <w:kern w:val="1"/>
          <w:lang w:eastAsia="ar-SA"/>
        </w:rPr>
        <w:t>y</w:t>
      </w: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w Krajowym Rejestrze Sądowym prowadzonym przez Sąd Rejonowy Gdańsk Północ w Gdańsku VIII Wydział Gospodarczy Krajowego Rejestru Sądowego pod numerem KRS 0000108416, kapitał zakładowy 2.379.300zł, NI</w:t>
      </w:r>
      <w:r w:rsidR="009C5F38" w:rsidRPr="00AB74B1">
        <w:rPr>
          <w:rFonts w:ascii="Times New Roman" w:eastAsia="Times New Roman" w:hAnsi="Times New Roman" w:cs="Times New Roman"/>
          <w:kern w:val="1"/>
          <w:lang w:eastAsia="ar-SA"/>
        </w:rPr>
        <w:t>P 839-000-79-64, reprezentowany</w:t>
      </w: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przez:</w:t>
      </w:r>
    </w:p>
    <w:p w14:paraId="4E9A8A65" w14:textId="2D195E33" w:rsidR="00377EED" w:rsidRPr="00AB74B1" w:rsidRDefault="007256CE" w:rsidP="00377EED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>Agnieszkę Zwierz</w:t>
      </w:r>
      <w:r w:rsidR="00377EED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– Prezes Zarządu</w:t>
      </w:r>
    </w:p>
    <w:p w14:paraId="19BC2E45" w14:textId="77777777" w:rsidR="00377EED" w:rsidRPr="00AB74B1" w:rsidRDefault="00377EED" w:rsidP="00377EED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b/>
          <w:kern w:val="1"/>
          <w:lang w:eastAsia="ar-SA"/>
        </w:rPr>
        <w:t>zwanym w  dalszej  części  umowy „Zamawiającym",</w:t>
      </w:r>
    </w:p>
    <w:p w14:paraId="1D24D6E7" w14:textId="23F31C69" w:rsidR="0076038A" w:rsidRPr="00AB74B1" w:rsidRDefault="00377EED" w:rsidP="004B5802">
      <w:pPr>
        <w:suppressAutoHyphens/>
        <w:spacing w:after="0" w:line="240" w:lineRule="auto"/>
        <w:ind w:left="360" w:hanging="360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b/>
          <w:kern w:val="1"/>
          <w:lang w:eastAsia="ar-SA"/>
        </w:rPr>
        <w:t>a :</w:t>
      </w: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 </w:t>
      </w:r>
      <w:r w:rsidR="005F5140" w:rsidRPr="00AB74B1">
        <w:rPr>
          <w:rFonts w:ascii="Times New Roman" w:eastAsia="Times New Roman" w:hAnsi="Times New Roman" w:cs="Times New Roman"/>
          <w:kern w:val="1"/>
          <w:lang w:eastAsia="ar-SA"/>
        </w:rPr>
        <w:t>……………………………………………………………….</w:t>
      </w:r>
    </w:p>
    <w:p w14:paraId="524DCAB2" w14:textId="502100B4" w:rsidR="00377EED" w:rsidRPr="00AB74B1" w:rsidRDefault="00377EED" w:rsidP="004B5802">
      <w:pPr>
        <w:suppressAutoHyphens/>
        <w:spacing w:after="0" w:line="240" w:lineRule="auto"/>
        <w:ind w:left="360" w:hanging="360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>zwanym  dalej „Wykonawcą”.</w:t>
      </w:r>
    </w:p>
    <w:p w14:paraId="70F329E3" w14:textId="77777777" w:rsidR="00302494" w:rsidRPr="00AB74B1" w:rsidRDefault="00302494" w:rsidP="0030249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W związku z wybraniem oferty Wykonawcy w postępowaniu o udzielenie zamówienia </w:t>
      </w:r>
      <w:r w:rsidRPr="00AB74B1">
        <w:rPr>
          <w:rFonts w:ascii="Times New Roman" w:eastAsia="Times New Roman" w:hAnsi="Times New Roman" w:cs="Times New Roman"/>
          <w:kern w:val="1"/>
          <w:lang w:eastAsia="ar-SA"/>
        </w:rPr>
        <w:br/>
        <w:t xml:space="preserve">o  wartości nieprzekraczającej kwoty określonej w art. 2 ust. 1 pkt. 1 ustawy z dnia 11 września 2019 roku Prawo zamówień publicznych (Dz. U. z 2024 r. poz. 1320) zostaje zawarta umowa o następującej treści:  </w:t>
      </w:r>
    </w:p>
    <w:p w14:paraId="18229F39" w14:textId="77777777" w:rsidR="00AB70A0" w:rsidRPr="00AB74B1" w:rsidRDefault="00AB70A0" w:rsidP="00AB70A0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0342FB44" w14:textId="77777777" w:rsidR="00AB70A0" w:rsidRPr="00AB74B1" w:rsidRDefault="00AB70A0" w:rsidP="00C27472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AB74B1">
        <w:rPr>
          <w:rFonts w:ascii="Times New Roman" w:eastAsia="Times New Roman" w:hAnsi="Times New Roman" w:cs="Times New Roman"/>
          <w:b/>
          <w:bCs/>
          <w:lang w:eastAsia="ar-SA"/>
        </w:rPr>
        <w:t>§ 1 Przedmiot umowy</w:t>
      </w:r>
    </w:p>
    <w:p w14:paraId="3BAE23F7" w14:textId="4B534286" w:rsidR="00AB70A0" w:rsidRPr="00AB74B1" w:rsidRDefault="00E926BE" w:rsidP="00E90574">
      <w:pPr>
        <w:numPr>
          <w:ilvl w:val="0"/>
          <w:numId w:val="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lang w:eastAsia="ar-SA"/>
        </w:rPr>
      </w:pPr>
      <w:r w:rsidRPr="00AB74B1">
        <w:rPr>
          <w:rFonts w:ascii="Times New Roman" w:eastAsia="Calibri" w:hAnsi="Times New Roman" w:cs="Times New Roman"/>
          <w:lang w:eastAsia="ar-SA"/>
        </w:rPr>
        <w:t xml:space="preserve">Przedmiotem umowy jest </w:t>
      </w:r>
      <w:r w:rsidR="00AD6882" w:rsidRPr="00AB74B1">
        <w:rPr>
          <w:rFonts w:ascii="Times New Roman" w:eastAsia="Calibri" w:hAnsi="Times New Roman" w:cs="Times New Roman"/>
          <w:lang w:eastAsia="ar-SA"/>
        </w:rPr>
        <w:t xml:space="preserve"> </w:t>
      </w:r>
      <w:r w:rsidR="00AB70A0" w:rsidRPr="00AB74B1">
        <w:rPr>
          <w:rFonts w:ascii="Times New Roman" w:eastAsia="Calibri" w:hAnsi="Times New Roman" w:cs="Times New Roman"/>
          <w:lang w:eastAsia="ar-SA"/>
        </w:rPr>
        <w:t>wykonanie</w:t>
      </w:r>
      <w:r w:rsidR="00C30382" w:rsidRPr="00AB74B1">
        <w:rPr>
          <w:rFonts w:ascii="Times New Roman" w:eastAsia="Calibri" w:hAnsi="Times New Roman" w:cs="Times New Roman"/>
          <w:lang w:eastAsia="ar-SA"/>
        </w:rPr>
        <w:t xml:space="preserve"> </w:t>
      </w:r>
      <w:r w:rsidR="004536B5" w:rsidRPr="00AB74B1">
        <w:rPr>
          <w:rFonts w:ascii="Times New Roman" w:eastAsia="Calibri" w:hAnsi="Times New Roman" w:cs="Times New Roman"/>
          <w:b/>
          <w:bCs/>
          <w:lang w:eastAsia="ar-SA"/>
        </w:rPr>
        <w:t>audytu energetycznego</w:t>
      </w:r>
      <w:r w:rsidR="004B3F9D" w:rsidRPr="00AB74B1">
        <w:rPr>
          <w:rFonts w:ascii="Times New Roman" w:eastAsia="Calibri" w:hAnsi="Times New Roman" w:cs="Times New Roman"/>
          <w:b/>
          <w:bCs/>
          <w:lang w:eastAsia="ar-SA"/>
        </w:rPr>
        <w:t>,</w:t>
      </w:r>
      <w:bookmarkStart w:id="0" w:name="_Hlk137034681"/>
      <w:r w:rsidR="004536B5" w:rsidRPr="00AB74B1">
        <w:rPr>
          <w:rFonts w:ascii="Times New Roman" w:eastAsia="Calibri" w:hAnsi="Times New Roman" w:cs="Times New Roman"/>
          <w:b/>
          <w:bCs/>
          <w:lang w:eastAsia="ar-SA"/>
        </w:rPr>
        <w:t xml:space="preserve"> </w:t>
      </w:r>
      <w:r w:rsidR="00130F0A" w:rsidRPr="00AB74B1">
        <w:rPr>
          <w:rFonts w:ascii="Times New Roman" w:eastAsia="Calibri" w:hAnsi="Times New Roman" w:cs="Times New Roman"/>
          <w:b/>
          <w:bCs/>
          <w:lang w:eastAsia="ar-SA"/>
        </w:rPr>
        <w:t xml:space="preserve">wielobranżowej </w:t>
      </w:r>
      <w:r w:rsidR="00C30382" w:rsidRPr="00AB74B1">
        <w:rPr>
          <w:rFonts w:ascii="Times New Roman" w:eastAsia="Calibri" w:hAnsi="Times New Roman" w:cs="Times New Roman"/>
          <w:b/>
          <w:bCs/>
          <w:lang w:eastAsia="ar-SA"/>
        </w:rPr>
        <w:t>dokumentacji projektowo-kosztorysowej</w:t>
      </w:r>
      <w:r w:rsidR="004B3F9D" w:rsidRPr="00AB74B1">
        <w:rPr>
          <w:rFonts w:ascii="Times New Roman" w:eastAsia="Calibri" w:hAnsi="Times New Roman" w:cs="Times New Roman"/>
          <w:b/>
          <w:bCs/>
          <w:lang w:eastAsia="ar-SA"/>
        </w:rPr>
        <w:t xml:space="preserve"> oraz </w:t>
      </w:r>
      <w:proofErr w:type="spellStart"/>
      <w:r w:rsidR="004B3F9D" w:rsidRPr="00AB74B1">
        <w:rPr>
          <w:rFonts w:ascii="Times New Roman" w:eastAsia="Calibri" w:hAnsi="Times New Roman" w:cs="Times New Roman"/>
          <w:b/>
          <w:bCs/>
          <w:lang w:eastAsia="ar-SA"/>
        </w:rPr>
        <w:t>STWiOR</w:t>
      </w:r>
      <w:proofErr w:type="spellEnd"/>
      <w:r w:rsidR="004B3F9D" w:rsidRPr="00AB74B1">
        <w:rPr>
          <w:rFonts w:ascii="Times New Roman" w:eastAsia="Calibri" w:hAnsi="Times New Roman" w:cs="Times New Roman"/>
          <w:b/>
          <w:bCs/>
          <w:lang w:eastAsia="ar-SA"/>
        </w:rPr>
        <w:t>,</w:t>
      </w:r>
      <w:r w:rsidR="00130F0A" w:rsidRPr="00AB74B1">
        <w:rPr>
          <w:rFonts w:ascii="Times New Roman" w:eastAsia="Calibri" w:hAnsi="Times New Roman" w:cs="Times New Roman"/>
          <w:b/>
          <w:bCs/>
          <w:lang w:eastAsia="ar-SA"/>
        </w:rPr>
        <w:t xml:space="preserve"> niezbędnej do </w:t>
      </w:r>
      <w:r w:rsidR="00C526A2" w:rsidRPr="00AB74B1">
        <w:rPr>
          <w:rFonts w:ascii="Times New Roman" w:eastAsia="Calibri" w:hAnsi="Times New Roman" w:cs="Times New Roman"/>
          <w:b/>
          <w:bCs/>
          <w:lang w:eastAsia="ar-SA"/>
        </w:rPr>
        <w:t xml:space="preserve">przeprowadzenia </w:t>
      </w:r>
      <w:r w:rsidR="00130F0A" w:rsidRPr="00AB74B1">
        <w:rPr>
          <w:rFonts w:ascii="Times New Roman" w:eastAsia="Calibri" w:hAnsi="Times New Roman" w:cs="Times New Roman"/>
          <w:b/>
          <w:bCs/>
          <w:lang w:eastAsia="ar-SA"/>
        </w:rPr>
        <w:t xml:space="preserve">działań inwestycyjnych dla </w:t>
      </w:r>
      <w:r w:rsidR="00C30382" w:rsidRPr="00AB74B1">
        <w:rPr>
          <w:rFonts w:ascii="Times New Roman" w:eastAsia="Calibri" w:hAnsi="Times New Roman" w:cs="Times New Roman"/>
          <w:b/>
          <w:bCs/>
          <w:lang w:eastAsia="ar-SA"/>
        </w:rPr>
        <w:t>budynku mieszkaln</w:t>
      </w:r>
      <w:r w:rsidR="00302494" w:rsidRPr="00AB74B1">
        <w:rPr>
          <w:rFonts w:ascii="Times New Roman" w:eastAsia="Calibri" w:hAnsi="Times New Roman" w:cs="Times New Roman"/>
          <w:b/>
          <w:bCs/>
          <w:lang w:eastAsia="ar-SA"/>
        </w:rPr>
        <w:t>ego</w:t>
      </w:r>
      <w:r w:rsidR="00C30382" w:rsidRPr="00AB74B1">
        <w:rPr>
          <w:rFonts w:ascii="Times New Roman" w:eastAsia="Calibri" w:hAnsi="Times New Roman" w:cs="Times New Roman"/>
          <w:b/>
          <w:bCs/>
          <w:lang w:eastAsia="ar-SA"/>
        </w:rPr>
        <w:t xml:space="preserve"> wielorodzinn</w:t>
      </w:r>
      <w:r w:rsidR="00302494" w:rsidRPr="00AB74B1">
        <w:rPr>
          <w:rFonts w:ascii="Times New Roman" w:eastAsia="Calibri" w:hAnsi="Times New Roman" w:cs="Times New Roman"/>
          <w:b/>
          <w:bCs/>
          <w:lang w:eastAsia="ar-SA"/>
        </w:rPr>
        <w:t>ego</w:t>
      </w:r>
      <w:r w:rsidR="00C30382" w:rsidRPr="00AB74B1">
        <w:rPr>
          <w:rFonts w:ascii="Times New Roman" w:eastAsia="Calibri" w:hAnsi="Times New Roman" w:cs="Times New Roman"/>
          <w:b/>
          <w:bCs/>
          <w:lang w:eastAsia="ar-SA"/>
        </w:rPr>
        <w:t xml:space="preserve"> w Słupsku przy ul.</w:t>
      </w:r>
      <w:bookmarkEnd w:id="0"/>
      <w:r w:rsidR="00D5030B" w:rsidRPr="00AB74B1">
        <w:rPr>
          <w:rFonts w:ascii="Times New Roman" w:eastAsia="Calibri" w:hAnsi="Times New Roman" w:cs="Times New Roman"/>
          <w:lang w:eastAsia="ar-SA"/>
        </w:rPr>
        <w:t xml:space="preserve"> </w:t>
      </w:r>
      <w:r w:rsidR="00302494" w:rsidRPr="00AB74B1">
        <w:rPr>
          <w:rFonts w:ascii="Times New Roman" w:eastAsia="Calibri" w:hAnsi="Times New Roman" w:cs="Times New Roman"/>
          <w:b/>
          <w:bCs/>
          <w:lang w:eastAsia="ar-SA"/>
        </w:rPr>
        <w:t>Leśnej 1A</w:t>
      </w:r>
      <w:r w:rsidR="00302494" w:rsidRPr="00AB74B1">
        <w:rPr>
          <w:rFonts w:ascii="Times New Roman" w:eastAsia="Calibri" w:hAnsi="Times New Roman" w:cs="Times New Roman"/>
          <w:lang w:eastAsia="ar-SA"/>
        </w:rPr>
        <w:t xml:space="preserve"> </w:t>
      </w:r>
      <w:r w:rsidRPr="00AB74B1">
        <w:rPr>
          <w:rFonts w:ascii="Times New Roman" w:eastAsia="Calibri" w:hAnsi="Times New Roman" w:cs="Times New Roman"/>
          <w:lang w:eastAsia="ar-SA"/>
        </w:rPr>
        <w:t>obejmując</w:t>
      </w:r>
      <w:r w:rsidR="009C5F38" w:rsidRPr="00AB74B1">
        <w:rPr>
          <w:rFonts w:ascii="Times New Roman" w:eastAsia="Calibri" w:hAnsi="Times New Roman" w:cs="Times New Roman"/>
          <w:lang w:eastAsia="ar-SA"/>
        </w:rPr>
        <w:t>ej</w:t>
      </w:r>
      <w:r w:rsidRPr="00AB74B1">
        <w:rPr>
          <w:rFonts w:ascii="Times New Roman" w:eastAsia="Calibri" w:hAnsi="Times New Roman" w:cs="Times New Roman"/>
          <w:lang w:eastAsia="ar-SA"/>
        </w:rPr>
        <w:t>:</w:t>
      </w:r>
    </w:p>
    <w:p w14:paraId="3D032AE1" w14:textId="2881BF75" w:rsidR="00F30C12" w:rsidRPr="00AB74B1" w:rsidRDefault="00F30C12" w:rsidP="00E90574">
      <w:pPr>
        <w:pStyle w:val="Akapitzlist"/>
        <w:numPr>
          <w:ilvl w:val="0"/>
          <w:numId w:val="37"/>
        </w:numPr>
        <w:suppressAutoHyphens/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lang w:eastAsia="ar-SA"/>
        </w:rPr>
      </w:pPr>
      <w:r w:rsidRPr="00AB74B1">
        <w:rPr>
          <w:rFonts w:ascii="Times New Roman" w:eastAsia="Calibri" w:hAnsi="Times New Roman" w:cs="Times New Roman"/>
          <w:bCs/>
          <w:lang w:eastAsia="ar-SA"/>
        </w:rPr>
        <w:t xml:space="preserve">wykonanie inwentaryzacji architektoniczno-budowlanej </w:t>
      </w:r>
      <w:r w:rsidR="004A3C10" w:rsidRPr="00AB74B1">
        <w:rPr>
          <w:rFonts w:ascii="Times New Roman" w:eastAsia="Calibri" w:hAnsi="Times New Roman" w:cs="Times New Roman"/>
          <w:bCs/>
          <w:lang w:eastAsia="ar-SA"/>
        </w:rPr>
        <w:t xml:space="preserve">całego </w:t>
      </w:r>
      <w:r w:rsidRPr="00AB74B1">
        <w:rPr>
          <w:rFonts w:ascii="Times New Roman" w:eastAsia="Calibri" w:hAnsi="Times New Roman" w:cs="Times New Roman"/>
          <w:bCs/>
          <w:lang w:eastAsia="ar-SA"/>
        </w:rPr>
        <w:t xml:space="preserve">budynku </w:t>
      </w:r>
      <w:r w:rsidR="00466F4A" w:rsidRPr="00AB74B1">
        <w:rPr>
          <w:rFonts w:ascii="Times New Roman" w:eastAsia="Calibri" w:hAnsi="Times New Roman" w:cs="Times New Roman"/>
          <w:bCs/>
          <w:lang w:eastAsia="ar-SA"/>
        </w:rPr>
        <w:t>wraz z istniejącym uzbrojeniem</w:t>
      </w:r>
      <w:r w:rsidR="004A3C10" w:rsidRPr="00AB74B1">
        <w:rPr>
          <w:rFonts w:ascii="Times New Roman" w:eastAsia="Calibri" w:hAnsi="Times New Roman" w:cs="Times New Roman"/>
          <w:bCs/>
          <w:lang w:eastAsia="ar-SA"/>
        </w:rPr>
        <w:t xml:space="preserve"> w instalacje</w:t>
      </w:r>
      <w:r w:rsidR="00466F4A" w:rsidRPr="00AB74B1">
        <w:rPr>
          <w:rFonts w:ascii="Times New Roman" w:eastAsia="Calibri" w:hAnsi="Times New Roman" w:cs="Times New Roman"/>
          <w:bCs/>
          <w:lang w:eastAsia="ar-SA"/>
        </w:rPr>
        <w:t xml:space="preserve"> </w:t>
      </w:r>
    </w:p>
    <w:p w14:paraId="0B5CA70D" w14:textId="0F87EBC8" w:rsidR="006C0072" w:rsidRPr="00AB74B1" w:rsidRDefault="004536B5" w:rsidP="00E90574">
      <w:pPr>
        <w:pStyle w:val="Akapitzlist"/>
        <w:numPr>
          <w:ilvl w:val="0"/>
          <w:numId w:val="37"/>
        </w:numPr>
        <w:suppressAutoHyphens/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bCs/>
          <w:lang w:eastAsia="ar-SA"/>
        </w:rPr>
      </w:pPr>
      <w:r w:rsidRPr="00AB74B1">
        <w:rPr>
          <w:rFonts w:ascii="Times New Roman" w:eastAsia="Calibri" w:hAnsi="Times New Roman" w:cs="Times New Roman"/>
          <w:lang w:eastAsia="ar-SA"/>
        </w:rPr>
        <w:t>wykonanie audytu energetycznego</w:t>
      </w:r>
      <w:r w:rsidR="006C0072" w:rsidRPr="00AB74B1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6C0072" w:rsidRPr="00AB74B1">
        <w:rPr>
          <w:rFonts w:ascii="Times New Roman" w:eastAsia="Calibri" w:hAnsi="Times New Roman" w:cs="Times New Roman"/>
          <w:bCs/>
          <w:lang w:eastAsia="ar-SA"/>
        </w:rPr>
        <w:t xml:space="preserve">określającego zakres i parametry techniczne oraz ekonomiczne przedsięwzięcia termomodernizacyjnego, ze wskazaniem rozwiązania optymalnego w zakresie kosztów realizacji tego przedsięwzięcia oraz oszczędności energii, w tym: </w:t>
      </w:r>
    </w:p>
    <w:p w14:paraId="067CB591" w14:textId="614BC176" w:rsidR="006C0072" w:rsidRPr="00A41196" w:rsidRDefault="006C0072" w:rsidP="00A41196">
      <w:pPr>
        <w:pStyle w:val="Akapitzlist"/>
        <w:suppressAutoHyphens/>
        <w:spacing w:after="0" w:line="240" w:lineRule="auto"/>
        <w:ind w:left="567" w:hanging="141"/>
        <w:jc w:val="both"/>
        <w:rPr>
          <w:rFonts w:ascii="Times New Roman" w:eastAsia="Calibri" w:hAnsi="Times New Roman" w:cs="Times New Roman"/>
          <w:bCs/>
          <w:lang w:eastAsia="ar-SA"/>
        </w:rPr>
      </w:pPr>
      <w:r w:rsidRPr="00AB74B1">
        <w:rPr>
          <w:rFonts w:ascii="Times New Roman" w:eastAsia="Calibri" w:hAnsi="Times New Roman" w:cs="Times New Roman"/>
          <w:bCs/>
          <w:lang w:eastAsia="ar-SA"/>
        </w:rPr>
        <w:t>- analizie możliwych usprawnień ograniczających zużycie energii, uzgodnienie wyboru i zakresu przyjętych wskazań do realizacji,</w:t>
      </w:r>
    </w:p>
    <w:p w14:paraId="794E3871" w14:textId="5C0AD00E" w:rsidR="006C0072" w:rsidRPr="00AB74B1" w:rsidRDefault="006C0072" w:rsidP="00E90574">
      <w:pPr>
        <w:pStyle w:val="Akapitzlist"/>
        <w:suppressAutoHyphens/>
        <w:spacing w:after="0" w:line="240" w:lineRule="auto"/>
        <w:ind w:left="567" w:hanging="141"/>
        <w:jc w:val="both"/>
        <w:rPr>
          <w:rFonts w:ascii="Times New Roman" w:eastAsia="Calibri" w:hAnsi="Times New Roman" w:cs="Times New Roman"/>
          <w:bCs/>
          <w:lang w:eastAsia="ar-SA"/>
        </w:rPr>
      </w:pPr>
      <w:r w:rsidRPr="00AB74B1">
        <w:rPr>
          <w:rFonts w:ascii="Times New Roman" w:eastAsia="Calibri" w:hAnsi="Times New Roman" w:cs="Times New Roman"/>
          <w:bCs/>
          <w:lang w:eastAsia="ar-SA"/>
        </w:rPr>
        <w:t>- docieplenie obiekt</w:t>
      </w:r>
      <w:r w:rsidR="00466F4A" w:rsidRPr="00AB74B1">
        <w:rPr>
          <w:rFonts w:ascii="Times New Roman" w:eastAsia="Calibri" w:hAnsi="Times New Roman" w:cs="Times New Roman"/>
          <w:bCs/>
          <w:lang w:eastAsia="ar-SA"/>
        </w:rPr>
        <w:t>u</w:t>
      </w:r>
      <w:r w:rsidRPr="00AB74B1">
        <w:rPr>
          <w:rFonts w:ascii="Times New Roman" w:eastAsia="Calibri" w:hAnsi="Times New Roman" w:cs="Times New Roman"/>
          <w:bCs/>
          <w:lang w:eastAsia="ar-SA"/>
        </w:rPr>
        <w:t xml:space="preserve"> – w zakresie audytu należy uwzględnić wykonanie izolacji termicznej </w:t>
      </w:r>
      <w:r w:rsidR="00C526A2" w:rsidRPr="00AB74B1">
        <w:rPr>
          <w:rFonts w:ascii="Times New Roman" w:eastAsia="Calibri" w:hAnsi="Times New Roman" w:cs="Times New Roman"/>
          <w:bCs/>
          <w:lang w:eastAsia="ar-SA"/>
        </w:rPr>
        <w:t>wszystkich przegród wymagających docieplenia</w:t>
      </w:r>
    </w:p>
    <w:p w14:paraId="48D82CCE" w14:textId="620BFB7B" w:rsidR="006C0072" w:rsidRPr="00AB74B1" w:rsidRDefault="006C0072" w:rsidP="00E90574">
      <w:pPr>
        <w:pStyle w:val="Akapitzlist"/>
        <w:suppressAutoHyphens/>
        <w:spacing w:line="240" w:lineRule="auto"/>
        <w:ind w:left="567" w:hanging="141"/>
        <w:jc w:val="both"/>
        <w:rPr>
          <w:rFonts w:ascii="Times New Roman" w:eastAsia="Calibri" w:hAnsi="Times New Roman" w:cs="Times New Roman"/>
          <w:bCs/>
          <w:color w:val="000000" w:themeColor="text1"/>
          <w:lang w:eastAsia="ar-SA"/>
        </w:rPr>
      </w:pPr>
      <w:r w:rsidRPr="00AB74B1">
        <w:rPr>
          <w:rFonts w:ascii="Times New Roman" w:eastAsia="Calibri" w:hAnsi="Times New Roman" w:cs="Times New Roman"/>
          <w:bCs/>
          <w:color w:val="000000" w:themeColor="text1"/>
          <w:lang w:eastAsia="ar-SA"/>
        </w:rPr>
        <w:t>- wymianę stolarki otworowej –</w:t>
      </w:r>
      <w:r w:rsidR="004D71C6" w:rsidRPr="00AB74B1">
        <w:rPr>
          <w:rFonts w:ascii="Times New Roman" w:eastAsia="Calibri" w:hAnsi="Times New Roman" w:cs="Times New Roman"/>
          <w:bCs/>
          <w:color w:val="000000" w:themeColor="text1"/>
          <w:lang w:eastAsia="ar-SA"/>
        </w:rPr>
        <w:t xml:space="preserve"> </w:t>
      </w:r>
      <w:r w:rsidR="00776FDC" w:rsidRPr="00AB74B1">
        <w:rPr>
          <w:rFonts w:ascii="Times New Roman" w:eastAsia="Calibri" w:hAnsi="Times New Roman" w:cs="Times New Roman"/>
          <w:bCs/>
          <w:color w:val="000000" w:themeColor="text1"/>
          <w:lang w:eastAsia="ar-SA"/>
        </w:rPr>
        <w:t xml:space="preserve">uwzględniającą  </w:t>
      </w:r>
      <w:r w:rsidRPr="00AB74B1">
        <w:rPr>
          <w:rFonts w:ascii="Times New Roman" w:eastAsia="Calibri" w:hAnsi="Times New Roman" w:cs="Times New Roman"/>
          <w:bCs/>
          <w:color w:val="000000" w:themeColor="text1"/>
          <w:lang w:eastAsia="ar-SA"/>
        </w:rPr>
        <w:t xml:space="preserve">wymianę </w:t>
      </w:r>
      <w:r w:rsidR="00776FDC" w:rsidRPr="00AB74B1">
        <w:rPr>
          <w:rFonts w:ascii="Times New Roman" w:eastAsia="Calibri" w:hAnsi="Times New Roman" w:cs="Times New Roman"/>
          <w:bCs/>
          <w:color w:val="000000" w:themeColor="text1"/>
          <w:lang w:eastAsia="ar-SA"/>
        </w:rPr>
        <w:t xml:space="preserve">wyeksploatowanej </w:t>
      </w:r>
      <w:r w:rsidR="00C526A2" w:rsidRPr="00AB74B1">
        <w:rPr>
          <w:rFonts w:ascii="Times New Roman" w:eastAsia="Calibri" w:hAnsi="Times New Roman" w:cs="Times New Roman"/>
          <w:bCs/>
          <w:color w:val="000000" w:themeColor="text1"/>
          <w:lang w:eastAsia="ar-SA"/>
        </w:rPr>
        <w:t>i ni</w:t>
      </w:r>
      <w:r w:rsidR="00540D9D" w:rsidRPr="00AB74B1">
        <w:rPr>
          <w:rFonts w:ascii="Times New Roman" w:eastAsia="Calibri" w:hAnsi="Times New Roman" w:cs="Times New Roman"/>
          <w:bCs/>
          <w:color w:val="000000" w:themeColor="text1"/>
          <w:lang w:eastAsia="ar-SA"/>
        </w:rPr>
        <w:t xml:space="preserve">ezgodnej </w:t>
      </w:r>
      <w:r w:rsidR="00AB74B1">
        <w:rPr>
          <w:rFonts w:ascii="Times New Roman" w:eastAsia="Calibri" w:hAnsi="Times New Roman" w:cs="Times New Roman"/>
          <w:bCs/>
          <w:color w:val="000000" w:themeColor="text1"/>
          <w:lang w:eastAsia="ar-SA"/>
        </w:rPr>
        <w:br/>
      </w:r>
      <w:r w:rsidR="00540D9D" w:rsidRPr="00AB74B1">
        <w:rPr>
          <w:rFonts w:ascii="Times New Roman" w:eastAsia="Calibri" w:hAnsi="Times New Roman" w:cs="Times New Roman"/>
          <w:bCs/>
          <w:color w:val="000000" w:themeColor="text1"/>
          <w:lang w:eastAsia="ar-SA"/>
        </w:rPr>
        <w:t xml:space="preserve">z obowiązującymi warunkami technicznymi, </w:t>
      </w:r>
      <w:r w:rsidRPr="00AB74B1">
        <w:rPr>
          <w:rFonts w:ascii="Times New Roman" w:eastAsia="Calibri" w:hAnsi="Times New Roman" w:cs="Times New Roman"/>
          <w:bCs/>
          <w:color w:val="000000" w:themeColor="text1"/>
          <w:lang w:eastAsia="ar-SA"/>
        </w:rPr>
        <w:t xml:space="preserve">zewnętrznej stolarki otworowej na nową, </w:t>
      </w:r>
    </w:p>
    <w:p w14:paraId="13AC3840" w14:textId="3226F16A" w:rsidR="006C0072" w:rsidRPr="00AB74B1" w:rsidRDefault="006C0072" w:rsidP="00E90574">
      <w:pPr>
        <w:pStyle w:val="Akapitzlist"/>
        <w:suppressAutoHyphens/>
        <w:spacing w:after="0" w:line="240" w:lineRule="auto"/>
        <w:ind w:left="567" w:hanging="141"/>
        <w:rPr>
          <w:rFonts w:ascii="Times New Roman" w:eastAsia="Calibri" w:hAnsi="Times New Roman" w:cs="Times New Roman"/>
          <w:bCs/>
          <w:lang w:eastAsia="ar-SA"/>
        </w:rPr>
      </w:pPr>
      <w:r w:rsidRPr="00AB74B1">
        <w:rPr>
          <w:rFonts w:ascii="Times New Roman" w:eastAsia="Calibri" w:hAnsi="Times New Roman" w:cs="Times New Roman"/>
          <w:bCs/>
          <w:color w:val="000000" w:themeColor="text1"/>
          <w:lang w:eastAsia="ar-SA"/>
        </w:rPr>
        <w:t>- uzgodnieni</w:t>
      </w:r>
      <w:r w:rsidR="00776FDC" w:rsidRPr="00AB74B1">
        <w:rPr>
          <w:rFonts w:ascii="Times New Roman" w:eastAsia="Calibri" w:hAnsi="Times New Roman" w:cs="Times New Roman"/>
          <w:bCs/>
          <w:color w:val="000000" w:themeColor="text1"/>
          <w:lang w:eastAsia="ar-SA"/>
        </w:rPr>
        <w:t>e z zamawiającym</w:t>
      </w:r>
      <w:r w:rsidRPr="00AB74B1">
        <w:rPr>
          <w:rFonts w:ascii="Times New Roman" w:eastAsia="Calibri" w:hAnsi="Times New Roman" w:cs="Times New Roman"/>
          <w:bCs/>
          <w:color w:val="000000" w:themeColor="text1"/>
          <w:lang w:eastAsia="ar-SA"/>
        </w:rPr>
        <w:t xml:space="preserve"> wniosków końcowych audytu, stanowiących</w:t>
      </w:r>
      <w:r w:rsidRPr="00AB74B1">
        <w:rPr>
          <w:rFonts w:ascii="Times New Roman" w:eastAsia="Calibri" w:hAnsi="Times New Roman" w:cs="Times New Roman"/>
          <w:bCs/>
          <w:color w:val="000000" w:themeColor="text1"/>
          <w:u w:val="single"/>
          <w:lang w:eastAsia="ar-SA"/>
        </w:rPr>
        <w:t xml:space="preserve"> </w:t>
      </w:r>
      <w:r w:rsidR="00776FDC" w:rsidRPr="00AB74B1">
        <w:rPr>
          <w:rFonts w:ascii="Times New Roman" w:eastAsia="Calibri" w:hAnsi="Times New Roman" w:cs="Times New Roman"/>
          <w:bCs/>
          <w:color w:val="000000" w:themeColor="text1"/>
          <w:lang w:eastAsia="ar-SA"/>
        </w:rPr>
        <w:t xml:space="preserve">podstawę </w:t>
      </w:r>
      <w:r w:rsidRPr="00AB74B1">
        <w:rPr>
          <w:rFonts w:ascii="Times New Roman" w:eastAsia="Calibri" w:hAnsi="Times New Roman" w:cs="Times New Roman"/>
          <w:bCs/>
          <w:color w:val="000000" w:themeColor="text1"/>
          <w:lang w:eastAsia="ar-SA"/>
        </w:rPr>
        <w:t>do opracowania dokumentacji projektowo-kosztorysowej</w:t>
      </w:r>
      <w:r w:rsidRPr="00AB74B1">
        <w:rPr>
          <w:rFonts w:ascii="Times New Roman" w:eastAsia="Calibri" w:hAnsi="Times New Roman" w:cs="Times New Roman"/>
          <w:bCs/>
          <w:lang w:eastAsia="ar-SA"/>
        </w:rPr>
        <w:t>.</w:t>
      </w:r>
    </w:p>
    <w:p w14:paraId="55E43272" w14:textId="3249C2DB" w:rsidR="00F56436" w:rsidRPr="003E2ED2" w:rsidRDefault="006C0072" w:rsidP="003E2ED2">
      <w:pPr>
        <w:spacing w:after="0"/>
        <w:ind w:left="567" w:hanging="283"/>
        <w:jc w:val="both"/>
      </w:pPr>
      <w:r w:rsidRPr="00AB74B1">
        <w:rPr>
          <w:rFonts w:ascii="Times New Roman" w:eastAsia="Calibri" w:hAnsi="Times New Roman" w:cs="Times New Roman"/>
          <w:bCs/>
          <w:lang w:eastAsia="ar-SA"/>
        </w:rPr>
        <w:t>3)</w:t>
      </w:r>
      <w:r w:rsidR="00383135" w:rsidRPr="00AB74B1">
        <w:rPr>
          <w:rFonts w:ascii="Times New Roman" w:eastAsia="Calibri" w:hAnsi="Times New Roman" w:cs="Times New Roman"/>
          <w:bCs/>
          <w:lang w:eastAsia="ar-SA"/>
        </w:rPr>
        <w:t xml:space="preserve"> </w:t>
      </w:r>
      <w:r w:rsidRPr="00AB74B1">
        <w:rPr>
          <w:rFonts w:ascii="Times New Roman" w:eastAsia="Calibri" w:hAnsi="Times New Roman" w:cs="Times New Roman"/>
          <w:bCs/>
          <w:lang w:eastAsia="ar-SA"/>
        </w:rPr>
        <w:t xml:space="preserve">opracowanie, na podstawie wykonanego audytu energetycznego, dokumentacji projektowo-kosztorysowej, która obejmować </w:t>
      </w:r>
      <w:r w:rsidR="007B5E11" w:rsidRPr="00AB74B1">
        <w:rPr>
          <w:rFonts w:ascii="Times New Roman" w:hAnsi="Times New Roman" w:cs="Times New Roman"/>
          <w:bCs/>
        </w:rPr>
        <w:t>będzie również</w:t>
      </w:r>
      <w:r w:rsidR="00290E5E" w:rsidRPr="00AB74B1">
        <w:rPr>
          <w:rFonts w:ascii="Times New Roman" w:hAnsi="Times New Roman" w:cs="Times New Roman"/>
          <w:bCs/>
        </w:rPr>
        <w:t xml:space="preserve"> </w:t>
      </w:r>
      <w:r w:rsidR="007B5E11" w:rsidRPr="00AB74B1">
        <w:rPr>
          <w:rFonts w:ascii="Times New Roman" w:hAnsi="Times New Roman" w:cs="Times New Roman"/>
          <w:bCs/>
        </w:rPr>
        <w:t>zakres wyszczególnion</w:t>
      </w:r>
      <w:r w:rsidR="00A8648A" w:rsidRPr="00AB74B1">
        <w:rPr>
          <w:rFonts w:ascii="Times New Roman" w:hAnsi="Times New Roman" w:cs="Times New Roman"/>
          <w:bCs/>
        </w:rPr>
        <w:t>y</w:t>
      </w:r>
      <w:r w:rsidR="007B5E11" w:rsidRPr="00AB74B1">
        <w:rPr>
          <w:rFonts w:ascii="Times New Roman" w:hAnsi="Times New Roman" w:cs="Times New Roman"/>
          <w:bCs/>
        </w:rPr>
        <w:t xml:space="preserve"> </w:t>
      </w:r>
      <w:r w:rsidRPr="00AB74B1">
        <w:rPr>
          <w:rFonts w:ascii="Times New Roman" w:eastAsia="Calibri" w:hAnsi="Times New Roman" w:cs="Times New Roman"/>
          <w:bCs/>
          <w:lang w:eastAsia="ar-SA"/>
        </w:rPr>
        <w:t>w załączniku</w:t>
      </w:r>
      <w:r w:rsidR="004536B5" w:rsidRPr="00AB74B1">
        <w:rPr>
          <w:rFonts w:ascii="Times New Roman" w:eastAsia="Calibri" w:hAnsi="Times New Roman" w:cs="Times New Roman"/>
          <w:lang w:eastAsia="ar-SA"/>
        </w:rPr>
        <w:t xml:space="preserve"> </w:t>
      </w:r>
      <w:r w:rsidR="00FC6E4F" w:rsidRPr="00AB74B1">
        <w:rPr>
          <w:rFonts w:ascii="Times New Roman" w:eastAsia="Calibri" w:hAnsi="Times New Roman" w:cs="Times New Roman"/>
          <w:lang w:eastAsia="ar-SA"/>
        </w:rPr>
        <w:t>do umowy</w:t>
      </w:r>
      <w:r w:rsidR="003E2ED2">
        <w:rPr>
          <w:rFonts w:ascii="Times New Roman" w:eastAsia="Calibri" w:hAnsi="Times New Roman" w:cs="Times New Roman"/>
          <w:lang w:eastAsia="ar-SA"/>
        </w:rPr>
        <w:t xml:space="preserve">, </w:t>
      </w:r>
    </w:p>
    <w:p w14:paraId="1B4628DF" w14:textId="0ACF0F82" w:rsidR="00AD1661" w:rsidRPr="00AB74B1" w:rsidRDefault="00AD1661" w:rsidP="00E90574">
      <w:pPr>
        <w:spacing w:after="0" w:line="240" w:lineRule="auto"/>
        <w:ind w:left="426" w:hanging="284"/>
        <w:jc w:val="both"/>
        <w:rPr>
          <w:rFonts w:ascii="Times New Roman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  <w:lang w:eastAsia="ar-SA"/>
        </w:rPr>
        <w:t>4)</w:t>
      </w:r>
      <w:r w:rsidR="00AB74B1">
        <w:rPr>
          <w:rFonts w:ascii="Times New Roman" w:eastAsia="Calibri" w:hAnsi="Times New Roman" w:cs="Times New Roman"/>
          <w:bCs/>
          <w:lang w:eastAsia="ar-SA"/>
        </w:rPr>
        <w:t xml:space="preserve"> </w:t>
      </w:r>
      <w:r w:rsidRPr="00AB74B1">
        <w:rPr>
          <w:rFonts w:ascii="Times New Roman" w:eastAsia="Calibri" w:hAnsi="Times New Roman" w:cs="Times New Roman"/>
          <w:bCs/>
          <w:lang w:eastAsia="ar-SA"/>
        </w:rPr>
        <w:t>złożenie wniosku do administracji budowlanej w Słupsku o zatwierdzenie dokumentacji projektowej i uzyskanie zgody na prowadzenie robót budowlanych zgodnie z przepisami Prawa Budowlanego.</w:t>
      </w:r>
    </w:p>
    <w:p w14:paraId="1CE817F2" w14:textId="06D28926" w:rsidR="008770E5" w:rsidRPr="00AB74B1" w:rsidRDefault="008770E5" w:rsidP="00E90574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color w:val="00B0F0"/>
        </w:rPr>
      </w:pPr>
      <w:r w:rsidRPr="00AB74B1">
        <w:rPr>
          <w:rFonts w:ascii="Times New Roman" w:eastAsia="Calibri" w:hAnsi="Times New Roman" w:cs="Times New Roman"/>
          <w:bCs/>
          <w:lang w:eastAsia="ar-SA"/>
        </w:rPr>
        <w:t>2.   Dokumentacja, o której mowa w ust. 1, zawiera  opracowanie:</w:t>
      </w:r>
    </w:p>
    <w:p w14:paraId="0EEB5D08" w14:textId="6359AE10" w:rsidR="008770E5" w:rsidRPr="00AB74B1" w:rsidRDefault="008770E5" w:rsidP="00F56436">
      <w:pPr>
        <w:suppressAutoHyphens/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bCs/>
          <w:lang w:eastAsia="ar-SA"/>
        </w:rPr>
      </w:pPr>
      <w:r w:rsidRPr="00AB74B1">
        <w:rPr>
          <w:rFonts w:ascii="Times New Roman" w:eastAsia="Calibri" w:hAnsi="Times New Roman" w:cs="Times New Roman"/>
          <w:bCs/>
          <w:lang w:eastAsia="ar-SA"/>
        </w:rPr>
        <w:t>1)  audytu energetyczny - 3 egzemplarze</w:t>
      </w:r>
    </w:p>
    <w:p w14:paraId="765CC5A2" w14:textId="5B002DFE" w:rsidR="008770E5" w:rsidRPr="00A662E3" w:rsidRDefault="008770E5" w:rsidP="008770E5">
      <w:pPr>
        <w:suppressAutoHyphens/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bCs/>
          <w:lang w:eastAsia="ar-SA"/>
        </w:rPr>
      </w:pPr>
      <w:r w:rsidRPr="00A662E3">
        <w:rPr>
          <w:rFonts w:ascii="Times New Roman" w:eastAsia="Calibri" w:hAnsi="Times New Roman" w:cs="Times New Roman"/>
          <w:bCs/>
          <w:lang w:eastAsia="ar-SA"/>
        </w:rPr>
        <w:t xml:space="preserve">2) projektu budowlanego - </w:t>
      </w:r>
      <w:r w:rsidR="00B00358" w:rsidRPr="00A662E3">
        <w:rPr>
          <w:rFonts w:ascii="Times New Roman" w:eastAsia="Calibri" w:hAnsi="Times New Roman" w:cs="Times New Roman"/>
          <w:bCs/>
          <w:lang w:eastAsia="ar-SA"/>
        </w:rPr>
        <w:t>4</w:t>
      </w:r>
      <w:r w:rsidRPr="00A662E3">
        <w:rPr>
          <w:rFonts w:ascii="Times New Roman" w:eastAsia="Calibri" w:hAnsi="Times New Roman" w:cs="Times New Roman"/>
          <w:bCs/>
          <w:lang w:eastAsia="ar-SA"/>
        </w:rPr>
        <w:t xml:space="preserve"> egzemplarz</w:t>
      </w:r>
      <w:r w:rsidR="00B00358" w:rsidRPr="00A662E3">
        <w:rPr>
          <w:rFonts w:ascii="Times New Roman" w:eastAsia="Calibri" w:hAnsi="Times New Roman" w:cs="Times New Roman"/>
          <w:bCs/>
          <w:lang w:eastAsia="ar-SA"/>
        </w:rPr>
        <w:t>e</w:t>
      </w:r>
    </w:p>
    <w:p w14:paraId="374E8BAB" w14:textId="1169047D" w:rsidR="00B00358" w:rsidRPr="00A662E3" w:rsidRDefault="00B00358" w:rsidP="008770E5">
      <w:pPr>
        <w:suppressAutoHyphens/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bCs/>
          <w:lang w:eastAsia="ar-SA"/>
        </w:rPr>
      </w:pPr>
      <w:r w:rsidRPr="00A662E3">
        <w:rPr>
          <w:rFonts w:ascii="Times New Roman" w:eastAsia="Calibri" w:hAnsi="Times New Roman" w:cs="Times New Roman"/>
          <w:bCs/>
          <w:lang w:eastAsia="ar-SA"/>
        </w:rPr>
        <w:t>3) projektu wykonawczego – 3 egzemplarze</w:t>
      </w:r>
    </w:p>
    <w:p w14:paraId="4E13FE9F" w14:textId="0EA9B7A5" w:rsidR="00B00358" w:rsidRPr="00A662E3" w:rsidRDefault="00B00358" w:rsidP="008770E5">
      <w:pPr>
        <w:suppressAutoHyphens/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bCs/>
          <w:lang w:eastAsia="ar-SA"/>
        </w:rPr>
      </w:pPr>
      <w:r w:rsidRPr="00A662E3">
        <w:rPr>
          <w:rFonts w:ascii="Times New Roman" w:eastAsia="Calibri" w:hAnsi="Times New Roman" w:cs="Times New Roman"/>
          <w:bCs/>
          <w:lang w:eastAsia="ar-SA"/>
        </w:rPr>
        <w:t xml:space="preserve">4) inwentaryzacja </w:t>
      </w:r>
      <w:proofErr w:type="spellStart"/>
      <w:r w:rsidRPr="00A662E3">
        <w:rPr>
          <w:rFonts w:ascii="Times New Roman" w:eastAsia="Calibri" w:hAnsi="Times New Roman" w:cs="Times New Roman"/>
          <w:bCs/>
          <w:lang w:eastAsia="ar-SA"/>
        </w:rPr>
        <w:t>architektoniczno</w:t>
      </w:r>
      <w:proofErr w:type="spellEnd"/>
      <w:r w:rsidRPr="00A662E3">
        <w:rPr>
          <w:rFonts w:ascii="Times New Roman" w:eastAsia="Calibri" w:hAnsi="Times New Roman" w:cs="Times New Roman"/>
          <w:bCs/>
          <w:lang w:eastAsia="ar-SA"/>
        </w:rPr>
        <w:t xml:space="preserve"> - budowlana – 2 egzemplarze</w:t>
      </w:r>
    </w:p>
    <w:p w14:paraId="6016CDDD" w14:textId="2A18E2C5" w:rsidR="008770E5" w:rsidRPr="00AB74B1" w:rsidRDefault="00B00358" w:rsidP="008770E5">
      <w:pPr>
        <w:suppressAutoHyphens/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bCs/>
          <w:lang w:eastAsia="ar-SA"/>
        </w:rPr>
      </w:pPr>
      <w:r>
        <w:rPr>
          <w:rFonts w:ascii="Times New Roman" w:eastAsia="Calibri" w:hAnsi="Times New Roman" w:cs="Times New Roman"/>
          <w:bCs/>
          <w:lang w:eastAsia="ar-SA"/>
        </w:rPr>
        <w:t>5</w:t>
      </w:r>
      <w:r w:rsidR="008770E5" w:rsidRPr="00AB74B1">
        <w:rPr>
          <w:rFonts w:ascii="Times New Roman" w:eastAsia="Calibri" w:hAnsi="Times New Roman" w:cs="Times New Roman"/>
          <w:bCs/>
          <w:lang w:eastAsia="ar-SA"/>
        </w:rPr>
        <w:t>) kosztorysu inwestorskiego - 2 egzemplarze</w:t>
      </w:r>
    </w:p>
    <w:p w14:paraId="65E4746B" w14:textId="4991CF68" w:rsidR="008770E5" w:rsidRPr="00AB74B1" w:rsidRDefault="00B00358" w:rsidP="008770E5">
      <w:pPr>
        <w:suppressAutoHyphens/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bCs/>
          <w:lang w:eastAsia="ar-SA"/>
        </w:rPr>
      </w:pPr>
      <w:r>
        <w:rPr>
          <w:rFonts w:ascii="Times New Roman" w:eastAsia="Calibri" w:hAnsi="Times New Roman" w:cs="Times New Roman"/>
          <w:bCs/>
          <w:lang w:eastAsia="ar-SA"/>
        </w:rPr>
        <w:t>6</w:t>
      </w:r>
      <w:r w:rsidR="008770E5" w:rsidRPr="00AB74B1">
        <w:rPr>
          <w:rFonts w:ascii="Times New Roman" w:eastAsia="Calibri" w:hAnsi="Times New Roman" w:cs="Times New Roman"/>
          <w:bCs/>
          <w:lang w:eastAsia="ar-SA"/>
        </w:rPr>
        <w:t>) przedmiaru robót - 2 egzemplarze</w:t>
      </w:r>
    </w:p>
    <w:p w14:paraId="0853249C" w14:textId="090D6ABF" w:rsidR="008770E5" w:rsidRPr="00AB74B1" w:rsidRDefault="00B00358" w:rsidP="008770E5">
      <w:pPr>
        <w:suppressAutoHyphens/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bCs/>
          <w:lang w:eastAsia="ar-SA"/>
        </w:rPr>
      </w:pPr>
      <w:r>
        <w:rPr>
          <w:rFonts w:ascii="Times New Roman" w:eastAsia="Calibri" w:hAnsi="Times New Roman" w:cs="Times New Roman"/>
          <w:bCs/>
          <w:lang w:eastAsia="ar-SA"/>
        </w:rPr>
        <w:t>7</w:t>
      </w:r>
      <w:r w:rsidR="008770E5" w:rsidRPr="00AB74B1">
        <w:rPr>
          <w:rFonts w:ascii="Times New Roman" w:eastAsia="Calibri" w:hAnsi="Times New Roman" w:cs="Times New Roman"/>
          <w:bCs/>
          <w:lang w:eastAsia="ar-SA"/>
        </w:rPr>
        <w:t>) specyfikacji technicznej wykonania i odbioru robót - 2 egzemplarze</w:t>
      </w:r>
    </w:p>
    <w:p w14:paraId="78B0322F" w14:textId="330780E4" w:rsidR="008770E5" w:rsidRPr="00AB74B1" w:rsidRDefault="00B00358" w:rsidP="008770E5">
      <w:pPr>
        <w:suppressAutoHyphens/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bCs/>
          <w:lang w:eastAsia="ar-SA"/>
        </w:rPr>
      </w:pPr>
      <w:r>
        <w:rPr>
          <w:rFonts w:ascii="Times New Roman" w:eastAsia="Calibri" w:hAnsi="Times New Roman" w:cs="Times New Roman"/>
          <w:bCs/>
          <w:lang w:eastAsia="ar-SA"/>
        </w:rPr>
        <w:t>8</w:t>
      </w:r>
      <w:r w:rsidR="008770E5" w:rsidRPr="00AB74B1">
        <w:rPr>
          <w:rFonts w:ascii="Times New Roman" w:eastAsia="Calibri" w:hAnsi="Times New Roman" w:cs="Times New Roman"/>
          <w:bCs/>
          <w:lang w:eastAsia="ar-SA"/>
        </w:rPr>
        <w:t>)</w:t>
      </w:r>
      <w:r w:rsidR="00FE79DA" w:rsidRPr="00AB74B1">
        <w:rPr>
          <w:rFonts w:ascii="Times New Roman" w:eastAsia="Calibri" w:hAnsi="Times New Roman" w:cs="Times New Roman"/>
          <w:bCs/>
          <w:lang w:eastAsia="ar-SA"/>
        </w:rPr>
        <w:t xml:space="preserve"> </w:t>
      </w:r>
      <w:r w:rsidR="009C55F5" w:rsidRPr="00AB74B1">
        <w:rPr>
          <w:rFonts w:ascii="Times New Roman" w:eastAsia="Calibri" w:hAnsi="Times New Roman" w:cs="Times New Roman"/>
          <w:bCs/>
          <w:lang w:eastAsia="ar-SA"/>
        </w:rPr>
        <w:t>zestawienie materiałów odwzorowane w tabeli równoważności oraz opis cech równoważności.</w:t>
      </w:r>
    </w:p>
    <w:p w14:paraId="2296E71B" w14:textId="21ECFEFD" w:rsidR="008770E5" w:rsidRPr="00AB74B1" w:rsidRDefault="008770E5" w:rsidP="008770E5">
      <w:p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AB74B1">
        <w:rPr>
          <w:rFonts w:ascii="Times New Roman" w:eastAsia="Calibri" w:hAnsi="Times New Roman" w:cs="Times New Roman"/>
        </w:rPr>
        <w:t>3</w:t>
      </w:r>
      <w:r w:rsidR="00E926BE" w:rsidRPr="00AB74B1">
        <w:rPr>
          <w:rFonts w:ascii="Times New Roman" w:eastAsia="Calibri" w:hAnsi="Times New Roman" w:cs="Times New Roman"/>
        </w:rPr>
        <w:t xml:space="preserve">. </w:t>
      </w:r>
      <w:r w:rsidR="00C524C4" w:rsidRPr="00AB74B1">
        <w:rPr>
          <w:rFonts w:ascii="Times New Roman" w:eastAsia="Calibri" w:hAnsi="Times New Roman" w:cs="Times New Roman"/>
        </w:rPr>
        <w:t xml:space="preserve">Całość dokumentacji projektowej zostanie dostarczona także w wersji elektronicznej, pliki będą obsługiwane przez ogólnie dostępne programy, w tym: projekty w formacie </w:t>
      </w:r>
      <w:proofErr w:type="spellStart"/>
      <w:r w:rsidR="00C524C4" w:rsidRPr="00AB74B1">
        <w:rPr>
          <w:rFonts w:ascii="Times New Roman" w:eastAsia="Calibri" w:hAnsi="Times New Roman" w:cs="Times New Roman"/>
        </w:rPr>
        <w:t>dwg</w:t>
      </w:r>
      <w:proofErr w:type="spellEnd"/>
      <w:r w:rsidR="007B5E11" w:rsidRPr="00AB74B1">
        <w:rPr>
          <w:rFonts w:ascii="Times New Roman" w:eastAsia="Calibri" w:hAnsi="Times New Roman" w:cs="Times New Roman"/>
        </w:rPr>
        <w:t xml:space="preserve"> i pdf, </w:t>
      </w:r>
      <w:r w:rsidR="00C524C4" w:rsidRPr="00AB74B1">
        <w:rPr>
          <w:rFonts w:ascii="Times New Roman" w:eastAsia="Calibri" w:hAnsi="Times New Roman" w:cs="Times New Roman"/>
        </w:rPr>
        <w:t xml:space="preserve">kosztorysy inwestorskie i przedmiary robót w formacie </w:t>
      </w:r>
      <w:proofErr w:type="spellStart"/>
      <w:r w:rsidR="00C524C4" w:rsidRPr="00AB74B1">
        <w:rPr>
          <w:rFonts w:ascii="Times New Roman" w:eastAsia="Calibri" w:hAnsi="Times New Roman" w:cs="Times New Roman"/>
        </w:rPr>
        <w:t>ath</w:t>
      </w:r>
      <w:proofErr w:type="spellEnd"/>
      <w:r w:rsidR="007B5E11" w:rsidRPr="00AB74B1">
        <w:rPr>
          <w:rFonts w:ascii="Times New Roman" w:eastAsia="Calibri" w:hAnsi="Times New Roman" w:cs="Times New Roman"/>
        </w:rPr>
        <w:t xml:space="preserve"> i pdf., </w:t>
      </w:r>
      <w:bookmarkStart w:id="1" w:name="_Hlk132804050"/>
      <w:proofErr w:type="spellStart"/>
      <w:r w:rsidR="007B5E11" w:rsidRPr="00AB74B1">
        <w:rPr>
          <w:rFonts w:ascii="Times New Roman" w:eastAsia="Calibri" w:hAnsi="Times New Roman" w:cs="Times New Roman"/>
        </w:rPr>
        <w:t>STWiOR</w:t>
      </w:r>
      <w:proofErr w:type="spellEnd"/>
      <w:r w:rsidR="007B5E11" w:rsidRPr="00AB74B1">
        <w:rPr>
          <w:rFonts w:ascii="Times New Roman" w:eastAsia="Calibri" w:hAnsi="Times New Roman" w:cs="Times New Roman"/>
        </w:rPr>
        <w:t xml:space="preserve"> w formacie pdf</w:t>
      </w:r>
    </w:p>
    <w:bookmarkEnd w:id="1"/>
    <w:p w14:paraId="7A974892" w14:textId="628EFFAE" w:rsidR="00AB70A0" w:rsidRPr="00AB74B1" w:rsidRDefault="008770E5" w:rsidP="008770E5">
      <w:p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AB74B1">
        <w:rPr>
          <w:rFonts w:ascii="Times New Roman" w:eastAsia="Calibri" w:hAnsi="Times New Roman" w:cs="Times New Roman"/>
        </w:rPr>
        <w:lastRenderedPageBreak/>
        <w:t xml:space="preserve">4. </w:t>
      </w:r>
      <w:r w:rsidR="00AB70A0" w:rsidRPr="00AB74B1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Projektant zobowiązany jest do stosowania rozwiązań optymalnych z punktu widzenia minimalizacji kosztów realizacji inwestycji przez Zamawiającego, przy zachowaniu odpowiedniej jakości </w:t>
      </w:r>
      <w:r w:rsidR="00144DFC">
        <w:rPr>
          <w:rFonts w:ascii="Times New Roman" w:eastAsia="Times New Roman" w:hAnsi="Times New Roman" w:cs="Times New Roman"/>
          <w:bCs/>
          <w:color w:val="000000"/>
          <w:lang w:eastAsia="pl-PL"/>
        </w:rPr>
        <w:br/>
      </w:r>
      <w:r w:rsidR="00AB70A0" w:rsidRPr="00AB74B1">
        <w:rPr>
          <w:rFonts w:ascii="Times New Roman" w:eastAsia="Times New Roman" w:hAnsi="Times New Roman" w:cs="Times New Roman"/>
          <w:bCs/>
          <w:color w:val="000000"/>
          <w:lang w:eastAsia="pl-PL"/>
        </w:rPr>
        <w:t>i trwałości użytych materiałów oraz technologii</w:t>
      </w:r>
      <w:r w:rsidR="00DF03DA" w:rsidRPr="00AB74B1">
        <w:rPr>
          <w:rFonts w:ascii="Times New Roman" w:eastAsia="Times New Roman" w:hAnsi="Times New Roman" w:cs="Times New Roman"/>
          <w:bCs/>
          <w:color w:val="000000"/>
          <w:lang w:eastAsia="pl-PL"/>
        </w:rPr>
        <w:t>.</w:t>
      </w:r>
    </w:p>
    <w:p w14:paraId="18C80F50" w14:textId="22F3A03D" w:rsidR="00377EED" w:rsidRPr="00AB74B1" w:rsidRDefault="00AB70A0" w:rsidP="008770E5">
      <w:pPr>
        <w:pStyle w:val="Akapitzlist"/>
        <w:numPr>
          <w:ilvl w:val="0"/>
          <w:numId w:val="44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AB74B1">
        <w:rPr>
          <w:rFonts w:ascii="Times New Roman" w:eastAsia="Calibri" w:hAnsi="Times New Roman" w:cs="Times New Roman"/>
          <w:bCs/>
          <w:color w:val="000000"/>
        </w:rPr>
        <w:t>Wykonawca wyraża zgodę na publikację dokumentacji w wersji papierowej i elektronicznej.</w:t>
      </w:r>
    </w:p>
    <w:p w14:paraId="4E0036B8" w14:textId="35910482" w:rsidR="00C524C4" w:rsidRPr="00AB74B1" w:rsidRDefault="009F0319" w:rsidP="008770E5">
      <w:pPr>
        <w:pStyle w:val="Akapitzlist"/>
        <w:numPr>
          <w:ilvl w:val="0"/>
          <w:numId w:val="44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AB74B1">
        <w:rPr>
          <w:rFonts w:ascii="Times New Roman" w:eastAsia="Calibri" w:hAnsi="Times New Roman" w:cs="Times New Roman"/>
          <w:bCs/>
          <w:color w:val="000000"/>
        </w:rPr>
        <w:t>W trakcie postepowania</w:t>
      </w:r>
      <w:r w:rsidR="00C524C4" w:rsidRPr="00AB74B1">
        <w:rPr>
          <w:rFonts w:ascii="Times New Roman" w:eastAsia="Calibri" w:hAnsi="Times New Roman" w:cs="Times New Roman"/>
          <w:bCs/>
          <w:color w:val="000000"/>
        </w:rPr>
        <w:t xml:space="preserve"> o udzielenie zamówienia publicznego </w:t>
      </w:r>
      <w:r w:rsidR="007C043F" w:rsidRPr="00AB74B1">
        <w:rPr>
          <w:rFonts w:ascii="Times New Roman" w:eastAsia="Calibri" w:hAnsi="Times New Roman" w:cs="Times New Roman"/>
          <w:bCs/>
          <w:color w:val="000000"/>
        </w:rPr>
        <w:t>na realizacje robót budowlanych</w:t>
      </w:r>
      <w:r w:rsidR="00C524C4" w:rsidRPr="00AB74B1">
        <w:rPr>
          <w:rFonts w:ascii="Times New Roman" w:eastAsia="Calibri" w:hAnsi="Times New Roman" w:cs="Times New Roman"/>
          <w:bCs/>
          <w:color w:val="000000"/>
        </w:rPr>
        <w:t>, aż do zawarcia umowy z wykonawcą robót Wykonawca będzie</w:t>
      </w:r>
      <w:r w:rsidR="00FE79DA" w:rsidRPr="00AB74B1">
        <w:rPr>
          <w:rFonts w:ascii="Times New Roman" w:eastAsia="Calibri" w:hAnsi="Times New Roman" w:cs="Times New Roman"/>
          <w:bCs/>
          <w:color w:val="000000"/>
        </w:rPr>
        <w:t xml:space="preserve"> </w:t>
      </w:r>
      <w:r w:rsidR="00C524C4" w:rsidRPr="00AB74B1">
        <w:rPr>
          <w:rFonts w:ascii="Times New Roman" w:eastAsia="Calibri" w:hAnsi="Times New Roman" w:cs="Times New Roman"/>
          <w:bCs/>
          <w:color w:val="000000"/>
        </w:rPr>
        <w:t>przygotowywał odpowiedzi na pytania wykonawców, ewentualne modyfikacje dokumentacji projektowej, a także ustosunkowywał się do twierdzeń i uwag wykonawców.</w:t>
      </w:r>
    </w:p>
    <w:p w14:paraId="100D33A2" w14:textId="721B97AF" w:rsidR="00AA5B8C" w:rsidRPr="00AB74B1" w:rsidRDefault="003272FE" w:rsidP="00AA5B8C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line="240" w:lineRule="auto"/>
        <w:ind w:left="284" w:hanging="284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 xml:space="preserve">Przedmiot umowy będą </w:t>
      </w:r>
      <w:r w:rsidR="00AA5B8C" w:rsidRPr="00AB74B1">
        <w:rPr>
          <w:rFonts w:ascii="Times New Roman" w:eastAsia="Calibri" w:hAnsi="Times New Roman" w:cs="Times New Roman"/>
          <w:bCs/>
        </w:rPr>
        <w:t>wykonane zgodnie obowiązującymi przepisami :</w:t>
      </w:r>
    </w:p>
    <w:p w14:paraId="25C28DDD" w14:textId="5E869876" w:rsidR="00AA5B8C" w:rsidRPr="00AB74B1" w:rsidRDefault="00AA5B8C" w:rsidP="00FE79DA">
      <w:pPr>
        <w:pStyle w:val="Akapitzlist"/>
        <w:autoSpaceDE w:val="0"/>
        <w:autoSpaceDN w:val="0"/>
        <w:adjustRightInd w:val="0"/>
        <w:spacing w:line="240" w:lineRule="auto"/>
        <w:ind w:left="426" w:hanging="142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 xml:space="preserve">- Rozporządzeniem Ministra Rozwoju i Technologii z dnia 20 grudnia 2021 w sprawie szczegółowego zakresu i formy dokumentacji projektowej, specyfikacji technicznych wykonania </w:t>
      </w:r>
      <w:r w:rsidR="00144DFC">
        <w:rPr>
          <w:rFonts w:ascii="Times New Roman" w:eastAsia="Calibri" w:hAnsi="Times New Roman" w:cs="Times New Roman"/>
          <w:bCs/>
        </w:rPr>
        <w:br/>
      </w:r>
      <w:r w:rsidRPr="00AB74B1">
        <w:rPr>
          <w:rFonts w:ascii="Times New Roman" w:eastAsia="Calibri" w:hAnsi="Times New Roman" w:cs="Times New Roman"/>
          <w:bCs/>
        </w:rPr>
        <w:t>i odbioru robót budowlanych oraz programu funkcjonalno-użytkowego</w:t>
      </w:r>
      <w:r w:rsidRPr="00AB74B1">
        <w:rPr>
          <w:rFonts w:ascii="Times New Roman" w:hAnsi="Times New Roman" w:cs="Times New Roman"/>
        </w:rPr>
        <w:t xml:space="preserve"> </w:t>
      </w:r>
      <w:r w:rsidRPr="00AB74B1">
        <w:rPr>
          <w:rFonts w:ascii="Times New Roman" w:eastAsia="Calibri" w:hAnsi="Times New Roman" w:cs="Times New Roman"/>
          <w:bCs/>
        </w:rPr>
        <w:t>(Dz. U. z 2021 r. poz. 2454);</w:t>
      </w:r>
    </w:p>
    <w:p w14:paraId="4B7FB10A" w14:textId="7756F875" w:rsidR="00AA5B8C" w:rsidRPr="00AB74B1" w:rsidRDefault="00AA5B8C" w:rsidP="00FE79DA">
      <w:pPr>
        <w:pStyle w:val="Akapitzlist"/>
        <w:autoSpaceDE w:val="0"/>
        <w:autoSpaceDN w:val="0"/>
        <w:adjustRightInd w:val="0"/>
        <w:spacing w:line="240" w:lineRule="auto"/>
        <w:ind w:left="426" w:hanging="142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 xml:space="preserve">- Rozporządzeniem Ministra Infrastruktury sprawie szczegółowego zakresu i form audytu energetycznego oraz części audytu remontowego, wzorów kart audytów, a także </w:t>
      </w:r>
      <w:r w:rsidR="00FE79DA" w:rsidRPr="00AB74B1">
        <w:rPr>
          <w:rFonts w:ascii="Times New Roman" w:eastAsia="Calibri" w:hAnsi="Times New Roman" w:cs="Times New Roman"/>
          <w:bCs/>
        </w:rPr>
        <w:t>a</w:t>
      </w:r>
      <w:r w:rsidRPr="00AB74B1">
        <w:rPr>
          <w:rFonts w:ascii="Times New Roman" w:eastAsia="Calibri" w:hAnsi="Times New Roman" w:cs="Times New Roman"/>
          <w:bCs/>
        </w:rPr>
        <w:t>lgorytmu oceny opłacalności przedsięwzięcia termomodernizacyjnego</w:t>
      </w:r>
      <w:r w:rsidRPr="00AB74B1">
        <w:rPr>
          <w:rFonts w:ascii="Times New Roman" w:hAnsi="Times New Roman" w:cs="Times New Roman"/>
        </w:rPr>
        <w:t xml:space="preserve"> (</w:t>
      </w:r>
      <w:r w:rsidRPr="00AB74B1">
        <w:rPr>
          <w:rFonts w:ascii="Times New Roman" w:eastAsia="Calibri" w:hAnsi="Times New Roman" w:cs="Times New Roman"/>
          <w:bCs/>
        </w:rPr>
        <w:t>Dz.U. z 2009 r nr 43 poz. 346 );</w:t>
      </w:r>
    </w:p>
    <w:p w14:paraId="6E482345" w14:textId="08C60FDF" w:rsidR="00AA5B8C" w:rsidRPr="00AB74B1" w:rsidRDefault="00AA5B8C" w:rsidP="00FE79DA">
      <w:pPr>
        <w:pStyle w:val="Akapitzlist"/>
        <w:autoSpaceDE w:val="0"/>
        <w:autoSpaceDN w:val="0"/>
        <w:adjustRightInd w:val="0"/>
        <w:spacing w:line="240" w:lineRule="auto"/>
        <w:ind w:left="284"/>
        <w:jc w:val="both"/>
        <w:rPr>
          <w:rStyle w:val="markedcontent"/>
          <w:rFonts w:ascii="Times New Roman" w:hAnsi="Times New Roman" w:cs="Times New Roman"/>
        </w:rPr>
      </w:pPr>
      <w:r w:rsidRPr="00AB74B1">
        <w:rPr>
          <w:rFonts w:ascii="Times New Roman" w:eastAsia="Calibri" w:hAnsi="Times New Roman" w:cs="Times New Roman"/>
          <w:bCs/>
        </w:rPr>
        <w:t>- Ustawą  z dnia 7 lipca 1994 r. Prawo budowlane (</w:t>
      </w:r>
      <w:r w:rsidRPr="00AB74B1">
        <w:rPr>
          <w:rStyle w:val="markedcontent"/>
          <w:rFonts w:ascii="Times New Roman" w:hAnsi="Times New Roman" w:cs="Times New Roman"/>
        </w:rPr>
        <w:t>Dz. U. z 202</w:t>
      </w:r>
      <w:r w:rsidR="00144DFC">
        <w:rPr>
          <w:rStyle w:val="markedcontent"/>
          <w:rFonts w:ascii="Times New Roman" w:hAnsi="Times New Roman" w:cs="Times New Roman"/>
        </w:rPr>
        <w:t>5</w:t>
      </w:r>
      <w:r w:rsidRPr="00AB74B1">
        <w:rPr>
          <w:rStyle w:val="markedcontent"/>
          <w:rFonts w:ascii="Times New Roman" w:hAnsi="Times New Roman" w:cs="Times New Roman"/>
        </w:rPr>
        <w:t xml:space="preserve"> r poz. </w:t>
      </w:r>
      <w:r w:rsidR="00144DFC">
        <w:rPr>
          <w:rStyle w:val="markedcontent"/>
          <w:rFonts w:ascii="Times New Roman" w:hAnsi="Times New Roman" w:cs="Times New Roman"/>
        </w:rPr>
        <w:t>418</w:t>
      </w:r>
      <w:r w:rsidRPr="00AB74B1">
        <w:rPr>
          <w:rStyle w:val="markedcontent"/>
          <w:rFonts w:ascii="Times New Roman" w:hAnsi="Times New Roman" w:cs="Times New Roman"/>
        </w:rPr>
        <w:t xml:space="preserve"> z zm. );</w:t>
      </w:r>
    </w:p>
    <w:p w14:paraId="3AB64216" w14:textId="656EB127" w:rsidR="00AA5B8C" w:rsidRPr="00AB74B1" w:rsidRDefault="00AA5B8C" w:rsidP="00FE79DA">
      <w:pPr>
        <w:pStyle w:val="Akapitzlist"/>
        <w:autoSpaceDE w:val="0"/>
        <w:autoSpaceDN w:val="0"/>
        <w:adjustRightInd w:val="0"/>
        <w:spacing w:line="240" w:lineRule="auto"/>
        <w:ind w:left="426" w:hanging="142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>-</w:t>
      </w:r>
      <w:r w:rsidR="00144DFC">
        <w:rPr>
          <w:rFonts w:ascii="Times New Roman" w:eastAsia="Calibri" w:hAnsi="Times New Roman" w:cs="Times New Roman"/>
          <w:bCs/>
        </w:rPr>
        <w:t xml:space="preserve"> </w:t>
      </w:r>
      <w:r w:rsidRPr="00AB74B1">
        <w:rPr>
          <w:rFonts w:ascii="Times New Roman" w:eastAsia="Calibri" w:hAnsi="Times New Roman" w:cs="Times New Roman"/>
          <w:bCs/>
        </w:rPr>
        <w:t xml:space="preserve">Ustawą z dnia 21 listopada 2008 r. o wspieraniu termomodernizacji i remontów oraz </w:t>
      </w:r>
      <w:r w:rsidR="00FE79DA" w:rsidRPr="00AB74B1">
        <w:rPr>
          <w:rFonts w:ascii="Times New Roman" w:eastAsia="Calibri" w:hAnsi="Times New Roman" w:cs="Times New Roman"/>
          <w:bCs/>
        </w:rPr>
        <w:br/>
      </w:r>
      <w:r w:rsidRPr="00AB74B1">
        <w:rPr>
          <w:rFonts w:ascii="Times New Roman" w:eastAsia="Calibri" w:hAnsi="Times New Roman" w:cs="Times New Roman"/>
          <w:bCs/>
        </w:rPr>
        <w:t>o centralnej ewidencji emisyjności budynków (Dz.U. z 202</w:t>
      </w:r>
      <w:r w:rsidR="00BD4982" w:rsidRPr="00AB74B1">
        <w:rPr>
          <w:rFonts w:ascii="Times New Roman" w:eastAsia="Calibri" w:hAnsi="Times New Roman" w:cs="Times New Roman"/>
          <w:bCs/>
        </w:rPr>
        <w:t>4</w:t>
      </w:r>
      <w:r w:rsidRPr="00AB74B1">
        <w:rPr>
          <w:rFonts w:ascii="Times New Roman" w:eastAsia="Calibri" w:hAnsi="Times New Roman" w:cs="Times New Roman"/>
          <w:bCs/>
        </w:rPr>
        <w:t xml:space="preserve"> r poz. </w:t>
      </w:r>
      <w:r w:rsidR="00BD4982" w:rsidRPr="00AB74B1">
        <w:rPr>
          <w:rFonts w:ascii="Times New Roman" w:eastAsia="Calibri" w:hAnsi="Times New Roman" w:cs="Times New Roman"/>
          <w:bCs/>
        </w:rPr>
        <w:t>1446</w:t>
      </w:r>
      <w:r w:rsidRPr="00AB74B1">
        <w:rPr>
          <w:rFonts w:ascii="Times New Roman" w:eastAsia="Calibri" w:hAnsi="Times New Roman" w:cs="Times New Roman"/>
          <w:bCs/>
        </w:rPr>
        <w:t>),</w:t>
      </w:r>
    </w:p>
    <w:p w14:paraId="2A8D3A3D" w14:textId="67028AB2" w:rsidR="00BB2911" w:rsidRPr="00AB74B1" w:rsidRDefault="00AA5B8C" w:rsidP="00FE79DA">
      <w:pPr>
        <w:pStyle w:val="Akapitzlist"/>
        <w:autoSpaceDE w:val="0"/>
        <w:autoSpaceDN w:val="0"/>
        <w:adjustRightInd w:val="0"/>
        <w:spacing w:line="240" w:lineRule="auto"/>
        <w:ind w:left="426" w:hanging="142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 xml:space="preserve">- Ustawą z dnia 11 września 2019 roku Prawo zamówień publicznych (art. 101, art.102) </w:t>
      </w:r>
      <w:r w:rsidRPr="00AB74B1">
        <w:rPr>
          <w:rFonts w:ascii="Times New Roman" w:eastAsia="Calibri" w:hAnsi="Times New Roman" w:cs="Times New Roman"/>
          <w:bCs/>
        </w:rPr>
        <w:br/>
        <w:t>w zakresie opisu przedmiotu zamówienia.</w:t>
      </w:r>
    </w:p>
    <w:p w14:paraId="06FFF148" w14:textId="77777777" w:rsidR="00BB2911" w:rsidRPr="00AB74B1" w:rsidRDefault="00BB2911" w:rsidP="00FC6E4F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B74B1">
        <w:rPr>
          <w:rFonts w:ascii="Times New Roman" w:hAnsi="Times New Roman" w:cs="Times New Roman"/>
          <w:b/>
        </w:rPr>
        <w:t xml:space="preserve">§ </w:t>
      </w:r>
      <w:r w:rsidR="00496A12" w:rsidRPr="00AB74B1">
        <w:rPr>
          <w:rFonts w:ascii="Times New Roman" w:hAnsi="Times New Roman" w:cs="Times New Roman"/>
          <w:b/>
        </w:rPr>
        <w:t>2</w:t>
      </w:r>
      <w:r w:rsidRPr="00AB74B1">
        <w:rPr>
          <w:rFonts w:ascii="Times New Roman" w:hAnsi="Times New Roman" w:cs="Times New Roman"/>
          <w:b/>
        </w:rPr>
        <w:t xml:space="preserve"> Personel Wykonawcy</w:t>
      </w:r>
    </w:p>
    <w:p w14:paraId="23D816B3" w14:textId="77777777" w:rsidR="00BB2911" w:rsidRPr="00AB74B1" w:rsidRDefault="00BB2911" w:rsidP="00FC6E4F">
      <w:pPr>
        <w:numPr>
          <w:ilvl w:val="1"/>
          <w:numId w:val="28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bookmarkStart w:id="2" w:name="_Hlk136857121"/>
      <w:r w:rsidRPr="00AB74B1">
        <w:rPr>
          <w:rFonts w:ascii="Times New Roman" w:hAnsi="Times New Roman" w:cs="Times New Roman"/>
        </w:rPr>
        <w:t xml:space="preserve">Wykonawca zobowiązuje się zapewnić odpowiedni personel gwarantujący, że </w:t>
      </w:r>
      <w:r w:rsidR="009F0319" w:rsidRPr="00AB74B1">
        <w:rPr>
          <w:rFonts w:ascii="Times New Roman" w:hAnsi="Times New Roman" w:cs="Times New Roman"/>
        </w:rPr>
        <w:t>p</w:t>
      </w:r>
      <w:r w:rsidRPr="00AB74B1">
        <w:rPr>
          <w:rFonts w:ascii="Times New Roman" w:hAnsi="Times New Roman" w:cs="Times New Roman"/>
        </w:rPr>
        <w:t xml:space="preserve">rzedmiot umowy zostanie wykonany w sposób należyty. </w:t>
      </w:r>
    </w:p>
    <w:p w14:paraId="33EB85B4" w14:textId="77777777" w:rsidR="00BB2911" w:rsidRPr="00AB74B1" w:rsidRDefault="00BB2911" w:rsidP="00A839AA">
      <w:pPr>
        <w:numPr>
          <w:ilvl w:val="1"/>
          <w:numId w:val="28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>Prace projektowe wykonywać będą projektanci w następujących specjalnościach:</w:t>
      </w:r>
    </w:p>
    <w:p w14:paraId="3C7F3772" w14:textId="52C18DEE" w:rsidR="005F5140" w:rsidRPr="00AB74B1" w:rsidRDefault="00AC1E69" w:rsidP="00AC1E69">
      <w:pPr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>1) architektonicznej …………………</w:t>
      </w:r>
    </w:p>
    <w:p w14:paraId="344AE3AC" w14:textId="6AC81EFD" w:rsidR="00AC1E69" w:rsidRPr="00AB74B1" w:rsidRDefault="00AC1E69" w:rsidP="00AC1E69">
      <w:pPr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>2) konstrukcyjnej ……………………</w:t>
      </w:r>
    </w:p>
    <w:p w14:paraId="378A8A1C" w14:textId="52C5101E" w:rsidR="00AC1E69" w:rsidRPr="00AB74B1" w:rsidRDefault="00AC1E69" w:rsidP="00AC1E69">
      <w:pPr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>3) instalacyjnej w zakresie sieci, instalacji i urządzeń cieplnych, wentylacyjnych, wodociągowych i kanalizacyjnych ………………………</w:t>
      </w:r>
    </w:p>
    <w:p w14:paraId="290CF4D3" w14:textId="77777777" w:rsidR="00BB2911" w:rsidRPr="00AB74B1" w:rsidRDefault="00BB2911" w:rsidP="00A839AA">
      <w:pPr>
        <w:numPr>
          <w:ilvl w:val="1"/>
          <w:numId w:val="28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>Wykonawca w terminie 3 dni od podpisania umowy dostarczy Zamawiającemu kopie zaświadczeń osób wymienionych w ust. 2, potwierdzających posiadane kwalifikacje oraz wpis na listę właściwego samorządu zawodowego.</w:t>
      </w:r>
    </w:p>
    <w:bookmarkEnd w:id="2"/>
    <w:p w14:paraId="2F19EBA7" w14:textId="77777777" w:rsidR="00D87101" w:rsidRPr="00AB74B1" w:rsidRDefault="00D87101" w:rsidP="004D71C6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B03914D" w14:textId="2A30D9A2" w:rsidR="00BB2911" w:rsidRPr="00AB74B1" w:rsidRDefault="00496A12" w:rsidP="00FC6E4F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B74B1">
        <w:rPr>
          <w:rFonts w:ascii="Times New Roman" w:hAnsi="Times New Roman" w:cs="Times New Roman"/>
          <w:b/>
          <w:bCs/>
        </w:rPr>
        <w:t>§ 3</w:t>
      </w:r>
      <w:r w:rsidR="00BB2911" w:rsidRPr="00AB74B1">
        <w:rPr>
          <w:rFonts w:ascii="Times New Roman" w:hAnsi="Times New Roman" w:cs="Times New Roman"/>
          <w:b/>
          <w:bCs/>
        </w:rPr>
        <w:t xml:space="preserve">  Zasady współpracy</w:t>
      </w:r>
    </w:p>
    <w:p w14:paraId="47299D87" w14:textId="01BF5209" w:rsidR="00BB2911" w:rsidRPr="00144DFC" w:rsidRDefault="00BB2911" w:rsidP="00144DFC">
      <w:pPr>
        <w:numPr>
          <w:ilvl w:val="0"/>
          <w:numId w:val="31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>Wykonawca przekaże, uzgodnioną zgodnie z §</w:t>
      </w:r>
      <w:r w:rsidR="00437DD5" w:rsidRPr="00AB74B1">
        <w:rPr>
          <w:rFonts w:ascii="Times New Roman" w:hAnsi="Times New Roman" w:cs="Times New Roman"/>
        </w:rPr>
        <w:t xml:space="preserve"> </w:t>
      </w:r>
      <w:r w:rsidRPr="00AB74B1">
        <w:rPr>
          <w:rFonts w:ascii="Times New Roman" w:hAnsi="Times New Roman" w:cs="Times New Roman"/>
        </w:rPr>
        <w:t xml:space="preserve">1 dokumentację stanowiącą przedmiot umowy wraz z wykazem opracowań oraz pisemnym oświadczeniem, że dokumentacja jest wykonana zgodnie </w:t>
      </w:r>
      <w:r w:rsidR="00144DFC">
        <w:rPr>
          <w:rFonts w:ascii="Times New Roman" w:hAnsi="Times New Roman" w:cs="Times New Roman"/>
        </w:rPr>
        <w:br/>
      </w:r>
      <w:r w:rsidRPr="00144DFC">
        <w:rPr>
          <w:rFonts w:ascii="Times New Roman" w:hAnsi="Times New Roman" w:cs="Times New Roman"/>
        </w:rPr>
        <w:t>z Umową i obowiązującymi przepisami techniczno-budowlanymi</w:t>
      </w:r>
      <w:r w:rsidR="00CA65D1" w:rsidRPr="00144DFC">
        <w:rPr>
          <w:rFonts w:ascii="Times New Roman" w:hAnsi="Times New Roman" w:cs="Times New Roman"/>
        </w:rPr>
        <w:t>.</w:t>
      </w:r>
      <w:r w:rsidRPr="00144DFC">
        <w:rPr>
          <w:rFonts w:ascii="Times New Roman" w:hAnsi="Times New Roman" w:cs="Times New Roman"/>
        </w:rPr>
        <w:t xml:space="preserve"> </w:t>
      </w:r>
    </w:p>
    <w:p w14:paraId="228D31F7" w14:textId="23BAC19E" w:rsidR="00BB2911" w:rsidRPr="00AB74B1" w:rsidRDefault="00BB2911" w:rsidP="00A839AA">
      <w:pPr>
        <w:numPr>
          <w:ilvl w:val="0"/>
          <w:numId w:val="31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>Wykonawca wykona dokumentację projektową w zakresie i w sposób zgodny</w:t>
      </w:r>
      <w:r w:rsidR="00FE79DA" w:rsidRPr="00AB74B1">
        <w:rPr>
          <w:rFonts w:ascii="Times New Roman" w:hAnsi="Times New Roman" w:cs="Times New Roman"/>
        </w:rPr>
        <w:t xml:space="preserve"> </w:t>
      </w:r>
      <w:r w:rsidRPr="00AB74B1">
        <w:rPr>
          <w:rFonts w:ascii="Times New Roman" w:hAnsi="Times New Roman" w:cs="Times New Roman"/>
        </w:rPr>
        <w:t>z wymaganiami określonymi w Umowie, oraz będzie zobowiązany do:</w:t>
      </w:r>
    </w:p>
    <w:p w14:paraId="1DC2961E" w14:textId="3682D627" w:rsidR="00BB2911" w:rsidRPr="00AB74B1" w:rsidRDefault="00BB2911" w:rsidP="00A839AA">
      <w:pPr>
        <w:numPr>
          <w:ilvl w:val="0"/>
          <w:numId w:val="3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>informowania Zamawiającego o problemach lub okolicznościach, które mogą mieć wpły</w:t>
      </w:r>
      <w:r w:rsidR="00CA65D1" w:rsidRPr="00AB74B1">
        <w:rPr>
          <w:rFonts w:ascii="Times New Roman" w:hAnsi="Times New Roman" w:cs="Times New Roman"/>
        </w:rPr>
        <w:t>w</w:t>
      </w:r>
      <w:r w:rsidRPr="00AB74B1">
        <w:rPr>
          <w:rFonts w:ascii="Times New Roman" w:hAnsi="Times New Roman" w:cs="Times New Roman"/>
        </w:rPr>
        <w:t xml:space="preserve"> na jakość lub termin zakończenia opracowania projektowego,</w:t>
      </w:r>
    </w:p>
    <w:p w14:paraId="3E45B367" w14:textId="1899CA3D" w:rsidR="006D6DE4" w:rsidRPr="00AB74B1" w:rsidRDefault="006D6DE4" w:rsidP="00A839AA">
      <w:pPr>
        <w:numPr>
          <w:ilvl w:val="0"/>
          <w:numId w:val="3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 xml:space="preserve">wskazania rozwiązań równoważnych w stopniu spełniającym wymagania określone </w:t>
      </w:r>
      <w:r w:rsidR="004B5802" w:rsidRPr="00AB74B1">
        <w:rPr>
          <w:rFonts w:ascii="Times New Roman" w:hAnsi="Times New Roman" w:cs="Times New Roman"/>
        </w:rPr>
        <w:br/>
      </w:r>
      <w:r w:rsidRPr="00AB74B1">
        <w:rPr>
          <w:rFonts w:ascii="Times New Roman" w:hAnsi="Times New Roman" w:cs="Times New Roman"/>
        </w:rPr>
        <w:t>w dokumentacji przedmiotu zamówienia,</w:t>
      </w:r>
    </w:p>
    <w:p w14:paraId="4D05B804" w14:textId="206E6CAC" w:rsidR="00BB2911" w:rsidRPr="00AB74B1" w:rsidRDefault="00BB2911" w:rsidP="00A839AA">
      <w:pPr>
        <w:numPr>
          <w:ilvl w:val="0"/>
          <w:numId w:val="3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>udzielania wyjaśnień dotyczących dokumentacji projektowej i zawartych w niej rozwiązań projektowych,</w:t>
      </w:r>
    </w:p>
    <w:p w14:paraId="6F71575A" w14:textId="6994FB99" w:rsidR="00BB2911" w:rsidRPr="00AB74B1" w:rsidRDefault="00BB2911" w:rsidP="00A839AA">
      <w:pPr>
        <w:numPr>
          <w:ilvl w:val="0"/>
          <w:numId w:val="3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>dostarczenia Zamawiającemu każdorazowo jednolitego tekstu przedmiarów robót  w przypadku konieczności wprowadzenia zmian w przedmiarze robót wynikających z udzielonych odpowiedzi na zapytania wykonawców biorących udział</w:t>
      </w:r>
      <w:r w:rsidR="004C0D67" w:rsidRPr="00AB74B1">
        <w:rPr>
          <w:rFonts w:ascii="Times New Roman" w:hAnsi="Times New Roman" w:cs="Times New Roman"/>
        </w:rPr>
        <w:t xml:space="preserve"> </w:t>
      </w:r>
      <w:r w:rsidRPr="00AB74B1">
        <w:rPr>
          <w:rFonts w:ascii="Times New Roman" w:hAnsi="Times New Roman" w:cs="Times New Roman"/>
        </w:rPr>
        <w:t>w postępowaniu przetargowym na wykonawstwo robót na podstawie sporządzonej przez niego dokumentacji projektowo-kosztorysowej w okresie 5 lat od daty przekazania dokumentacji,</w:t>
      </w:r>
    </w:p>
    <w:p w14:paraId="51C11E5D" w14:textId="7953DED7" w:rsidR="009F6542" w:rsidRPr="00AB74B1" w:rsidRDefault="00BB2911" w:rsidP="009F6542">
      <w:pPr>
        <w:numPr>
          <w:ilvl w:val="0"/>
          <w:numId w:val="3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 xml:space="preserve">dokonania oraz przekazania Zamawiającemu w wyznaczonym terminie poprawek, wynikłych w związku z niezgodnością opracowania projektowego ze stanem faktycznym lub </w:t>
      </w:r>
      <w:r w:rsidR="00AB74B1">
        <w:rPr>
          <w:rFonts w:ascii="Times New Roman" w:hAnsi="Times New Roman" w:cs="Times New Roman"/>
        </w:rPr>
        <w:br/>
      </w:r>
      <w:r w:rsidRPr="00AB74B1">
        <w:rPr>
          <w:rFonts w:ascii="Times New Roman" w:hAnsi="Times New Roman" w:cs="Times New Roman"/>
        </w:rPr>
        <w:t>z zawinionymi błędami</w:t>
      </w:r>
      <w:r w:rsidR="00437DD5" w:rsidRPr="00AB74B1">
        <w:rPr>
          <w:rFonts w:ascii="Times New Roman" w:hAnsi="Times New Roman" w:cs="Times New Roman"/>
        </w:rPr>
        <w:t>.</w:t>
      </w:r>
    </w:p>
    <w:p w14:paraId="6F93B2B7" w14:textId="3AD3DF53" w:rsidR="00437DD5" w:rsidRPr="00AB74B1" w:rsidRDefault="00437DD5" w:rsidP="00437DD5">
      <w:pPr>
        <w:pStyle w:val="Akapitzlist"/>
        <w:numPr>
          <w:ilvl w:val="0"/>
          <w:numId w:val="3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</w:rPr>
      </w:pPr>
      <w:bookmarkStart w:id="3" w:name="_Hlk137718061"/>
      <w:r w:rsidRPr="00AB74B1">
        <w:rPr>
          <w:rFonts w:ascii="Times New Roman" w:hAnsi="Times New Roman" w:cs="Times New Roman"/>
          <w:bCs/>
        </w:rPr>
        <w:lastRenderedPageBreak/>
        <w:t>Wykonawca zobowiązuje się do udziału w co najmniej pięciu spotkaniach organizowanych przez Zamawiającego w celu ustalenia zakresu</w:t>
      </w:r>
      <w:r w:rsidR="00453D9D" w:rsidRPr="00AB74B1">
        <w:rPr>
          <w:rFonts w:ascii="Times New Roman" w:hAnsi="Times New Roman" w:cs="Times New Roman"/>
          <w:bCs/>
        </w:rPr>
        <w:t>, konsultacji</w:t>
      </w:r>
      <w:r w:rsidRPr="00AB74B1">
        <w:rPr>
          <w:rFonts w:ascii="Times New Roman" w:hAnsi="Times New Roman" w:cs="Times New Roman"/>
          <w:bCs/>
        </w:rPr>
        <w:t xml:space="preserve"> i postępu prac.</w:t>
      </w:r>
    </w:p>
    <w:p w14:paraId="1358A4C1" w14:textId="4103EB97" w:rsidR="00437DD5" w:rsidRPr="00AB74B1" w:rsidRDefault="005906A3" w:rsidP="00437DD5">
      <w:pPr>
        <w:pStyle w:val="Akapitzlist"/>
        <w:numPr>
          <w:ilvl w:val="0"/>
          <w:numId w:val="3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AB74B1">
        <w:rPr>
          <w:rFonts w:ascii="Times New Roman" w:hAnsi="Times New Roman" w:cs="Times New Roman"/>
          <w:bCs/>
        </w:rPr>
        <w:t>Termin s</w:t>
      </w:r>
      <w:r w:rsidR="00437DD5" w:rsidRPr="00AB74B1">
        <w:rPr>
          <w:rFonts w:ascii="Times New Roman" w:hAnsi="Times New Roman" w:cs="Times New Roman"/>
          <w:bCs/>
        </w:rPr>
        <w:t>potka</w:t>
      </w:r>
      <w:r w:rsidR="00084F13" w:rsidRPr="00AB74B1">
        <w:rPr>
          <w:rFonts w:ascii="Times New Roman" w:hAnsi="Times New Roman" w:cs="Times New Roman"/>
          <w:bCs/>
        </w:rPr>
        <w:t xml:space="preserve">ń, </w:t>
      </w:r>
      <w:r w:rsidR="00343C6B" w:rsidRPr="00AB74B1">
        <w:rPr>
          <w:rFonts w:ascii="Times New Roman" w:hAnsi="Times New Roman" w:cs="Times New Roman"/>
          <w:bCs/>
        </w:rPr>
        <w:t xml:space="preserve">o których mowa w ust. 3, </w:t>
      </w:r>
      <w:r w:rsidR="00084F13" w:rsidRPr="00AB74B1">
        <w:rPr>
          <w:rFonts w:ascii="Times New Roman" w:hAnsi="Times New Roman" w:cs="Times New Roman"/>
          <w:bCs/>
        </w:rPr>
        <w:t>zostanie wskazany w ciągu 5 dni roboczych  przez koordynatora Z</w:t>
      </w:r>
      <w:r w:rsidR="00343C6B" w:rsidRPr="00AB74B1">
        <w:rPr>
          <w:rFonts w:ascii="Times New Roman" w:hAnsi="Times New Roman" w:cs="Times New Roman"/>
          <w:bCs/>
        </w:rPr>
        <w:t>amawiając</w:t>
      </w:r>
      <w:r w:rsidR="00084F13" w:rsidRPr="00AB74B1">
        <w:rPr>
          <w:rFonts w:ascii="Times New Roman" w:hAnsi="Times New Roman" w:cs="Times New Roman"/>
          <w:bCs/>
        </w:rPr>
        <w:t xml:space="preserve">ego, który wcześniej </w:t>
      </w:r>
      <w:r w:rsidRPr="00AB74B1">
        <w:rPr>
          <w:rFonts w:ascii="Times New Roman" w:hAnsi="Times New Roman" w:cs="Times New Roman"/>
          <w:bCs/>
        </w:rPr>
        <w:t xml:space="preserve">ustali </w:t>
      </w:r>
      <w:r w:rsidR="00437DD5" w:rsidRPr="00AB74B1">
        <w:rPr>
          <w:rFonts w:ascii="Times New Roman" w:hAnsi="Times New Roman" w:cs="Times New Roman"/>
          <w:bCs/>
        </w:rPr>
        <w:t xml:space="preserve">z Wykonawcą  </w:t>
      </w:r>
      <w:r w:rsidR="00084F13" w:rsidRPr="00AB74B1">
        <w:rPr>
          <w:rFonts w:ascii="Times New Roman" w:hAnsi="Times New Roman" w:cs="Times New Roman"/>
          <w:bCs/>
        </w:rPr>
        <w:t xml:space="preserve">datę i miejsce spotkania </w:t>
      </w:r>
      <w:r w:rsidR="00641672" w:rsidRPr="00AB74B1">
        <w:rPr>
          <w:rFonts w:ascii="Times New Roman" w:hAnsi="Times New Roman" w:cs="Times New Roman"/>
          <w:bCs/>
        </w:rPr>
        <w:t xml:space="preserve">oraz </w:t>
      </w:r>
      <w:r w:rsidRPr="00AB74B1">
        <w:rPr>
          <w:rFonts w:ascii="Times New Roman" w:hAnsi="Times New Roman" w:cs="Times New Roman"/>
          <w:bCs/>
        </w:rPr>
        <w:t xml:space="preserve">prześle informację </w:t>
      </w:r>
      <w:r w:rsidR="00437DD5" w:rsidRPr="00AB74B1">
        <w:rPr>
          <w:rFonts w:ascii="Times New Roman" w:hAnsi="Times New Roman" w:cs="Times New Roman"/>
          <w:bCs/>
        </w:rPr>
        <w:t xml:space="preserve">na wskazany </w:t>
      </w:r>
      <w:r w:rsidR="00084F13" w:rsidRPr="00AB74B1">
        <w:rPr>
          <w:rFonts w:ascii="Times New Roman" w:hAnsi="Times New Roman" w:cs="Times New Roman"/>
          <w:bCs/>
        </w:rPr>
        <w:t xml:space="preserve">przez Wykonawcę </w:t>
      </w:r>
      <w:r w:rsidR="00437DD5" w:rsidRPr="00AB74B1">
        <w:rPr>
          <w:rFonts w:ascii="Times New Roman" w:hAnsi="Times New Roman" w:cs="Times New Roman"/>
          <w:bCs/>
        </w:rPr>
        <w:t>adres e-mail:………………….……</w:t>
      </w:r>
      <w:r w:rsidRPr="00AB74B1">
        <w:rPr>
          <w:rFonts w:ascii="Times New Roman" w:hAnsi="Times New Roman" w:cs="Times New Roman"/>
          <w:bCs/>
        </w:rPr>
        <w:t xml:space="preserve"> </w:t>
      </w:r>
      <w:r w:rsidR="00084F13" w:rsidRPr="00AB74B1">
        <w:rPr>
          <w:rFonts w:ascii="Times New Roman" w:hAnsi="Times New Roman" w:cs="Times New Roman"/>
          <w:bCs/>
        </w:rPr>
        <w:t xml:space="preserve">. </w:t>
      </w:r>
    </w:p>
    <w:p w14:paraId="1EF6A755" w14:textId="4E029DAD" w:rsidR="00F56436" w:rsidRPr="00AB74B1" w:rsidRDefault="00437DD5" w:rsidP="0076038A">
      <w:pPr>
        <w:pStyle w:val="Akapitzlist"/>
        <w:numPr>
          <w:ilvl w:val="0"/>
          <w:numId w:val="3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AB74B1">
        <w:rPr>
          <w:rFonts w:ascii="Times New Roman" w:hAnsi="Times New Roman" w:cs="Times New Roman"/>
          <w:bCs/>
        </w:rPr>
        <w:t xml:space="preserve">Brak udziału </w:t>
      </w:r>
      <w:r w:rsidR="005906A3" w:rsidRPr="00AB74B1">
        <w:rPr>
          <w:rFonts w:ascii="Times New Roman" w:hAnsi="Times New Roman" w:cs="Times New Roman"/>
          <w:bCs/>
        </w:rPr>
        <w:t xml:space="preserve">koordynatora/osoby wyznaczonej/upoważnionej ze strony Wykonawcy </w:t>
      </w:r>
      <w:r w:rsidR="00343C6B" w:rsidRPr="00AB74B1">
        <w:rPr>
          <w:rFonts w:ascii="Times New Roman" w:hAnsi="Times New Roman" w:cs="Times New Roman"/>
          <w:bCs/>
        </w:rPr>
        <w:t xml:space="preserve">w </w:t>
      </w:r>
      <w:r w:rsidR="000C37B8" w:rsidRPr="00AB74B1">
        <w:rPr>
          <w:rFonts w:ascii="Times New Roman" w:hAnsi="Times New Roman" w:cs="Times New Roman"/>
          <w:bCs/>
        </w:rPr>
        <w:t xml:space="preserve">ustalonych i </w:t>
      </w:r>
      <w:r w:rsidR="00343C6B" w:rsidRPr="00AB74B1">
        <w:rPr>
          <w:rFonts w:ascii="Times New Roman" w:hAnsi="Times New Roman" w:cs="Times New Roman"/>
          <w:bCs/>
        </w:rPr>
        <w:t xml:space="preserve">wyznaczonych </w:t>
      </w:r>
      <w:r w:rsidR="000C37B8" w:rsidRPr="00AB74B1">
        <w:rPr>
          <w:rFonts w:ascii="Times New Roman" w:hAnsi="Times New Roman" w:cs="Times New Roman"/>
          <w:bCs/>
        </w:rPr>
        <w:t xml:space="preserve">terminach </w:t>
      </w:r>
      <w:r w:rsidR="00343C6B" w:rsidRPr="00AB74B1">
        <w:rPr>
          <w:rFonts w:ascii="Times New Roman" w:hAnsi="Times New Roman" w:cs="Times New Roman"/>
          <w:bCs/>
        </w:rPr>
        <w:t>spotkaniac</w:t>
      </w:r>
      <w:r w:rsidR="005906A3" w:rsidRPr="00AB74B1">
        <w:rPr>
          <w:rFonts w:ascii="Times New Roman" w:hAnsi="Times New Roman" w:cs="Times New Roman"/>
          <w:bCs/>
        </w:rPr>
        <w:t>h</w:t>
      </w:r>
      <w:r w:rsidR="00343C6B" w:rsidRPr="00AB74B1">
        <w:rPr>
          <w:rFonts w:ascii="Times New Roman" w:hAnsi="Times New Roman" w:cs="Times New Roman"/>
          <w:bCs/>
        </w:rPr>
        <w:t xml:space="preserve">, spowoduje naliczenie kar zgodnie z § 9 ust. </w:t>
      </w:r>
      <w:r w:rsidR="00084F13" w:rsidRPr="00AB74B1">
        <w:rPr>
          <w:rFonts w:ascii="Times New Roman" w:hAnsi="Times New Roman" w:cs="Times New Roman"/>
          <w:bCs/>
        </w:rPr>
        <w:t>1 pkt.3</w:t>
      </w:r>
      <w:r w:rsidR="0076038A" w:rsidRPr="00AB74B1">
        <w:rPr>
          <w:rFonts w:ascii="Times New Roman" w:hAnsi="Times New Roman" w:cs="Times New Roman"/>
          <w:bCs/>
        </w:rPr>
        <w:t>.</w:t>
      </w:r>
    </w:p>
    <w:bookmarkEnd w:id="3"/>
    <w:p w14:paraId="49B42ECA" w14:textId="77777777" w:rsidR="007A5254" w:rsidRPr="00AB74B1" w:rsidRDefault="007A5254" w:rsidP="0064610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4841D696" w14:textId="44033279" w:rsidR="00C524C4" w:rsidRPr="00AB74B1" w:rsidRDefault="00496A12" w:rsidP="006D759F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B74B1">
        <w:rPr>
          <w:rFonts w:ascii="Times New Roman" w:hAnsi="Times New Roman" w:cs="Times New Roman"/>
          <w:b/>
        </w:rPr>
        <w:t>§ 4</w:t>
      </w:r>
      <w:r w:rsidR="00C524C4" w:rsidRPr="00AB74B1">
        <w:rPr>
          <w:rFonts w:ascii="Times New Roman" w:hAnsi="Times New Roman" w:cs="Times New Roman"/>
          <w:b/>
        </w:rPr>
        <w:t xml:space="preserve">  Termin realizacji</w:t>
      </w:r>
    </w:p>
    <w:p w14:paraId="20D2237E" w14:textId="1435D7F3" w:rsidR="009F0319" w:rsidRPr="00AB74B1" w:rsidRDefault="000C37B8" w:rsidP="006D759F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AB74B1">
        <w:rPr>
          <w:rFonts w:ascii="Times New Roman" w:hAnsi="Times New Roman" w:cs="Times New Roman"/>
          <w:bCs/>
        </w:rPr>
        <w:t>W</w:t>
      </w:r>
      <w:r w:rsidR="00496A12" w:rsidRPr="00AB74B1">
        <w:rPr>
          <w:rFonts w:ascii="Times New Roman" w:hAnsi="Times New Roman" w:cs="Times New Roman"/>
          <w:bCs/>
        </w:rPr>
        <w:t>ykonani</w:t>
      </w:r>
      <w:r w:rsidRPr="00AB74B1">
        <w:rPr>
          <w:rFonts w:ascii="Times New Roman" w:hAnsi="Times New Roman" w:cs="Times New Roman"/>
          <w:bCs/>
        </w:rPr>
        <w:t xml:space="preserve">e przedmiotu umowy, o którym mowa w </w:t>
      </w:r>
      <w:r w:rsidR="0046385F" w:rsidRPr="00AB74B1">
        <w:rPr>
          <w:rFonts w:ascii="Times New Roman" w:hAnsi="Times New Roman" w:cs="Times New Roman"/>
          <w:bCs/>
        </w:rPr>
        <w:t>§</w:t>
      </w:r>
      <w:r w:rsidR="00A839AA" w:rsidRPr="00AB74B1">
        <w:rPr>
          <w:rFonts w:ascii="Times New Roman" w:hAnsi="Times New Roman" w:cs="Times New Roman"/>
          <w:bCs/>
        </w:rPr>
        <w:t xml:space="preserve"> </w:t>
      </w:r>
      <w:r w:rsidR="0046385F" w:rsidRPr="00AB74B1">
        <w:rPr>
          <w:rFonts w:ascii="Times New Roman" w:hAnsi="Times New Roman" w:cs="Times New Roman"/>
          <w:bCs/>
        </w:rPr>
        <w:t xml:space="preserve">1 wraz z uzgodnieniami </w:t>
      </w:r>
      <w:r w:rsidR="002C5ECA" w:rsidRPr="00AB74B1">
        <w:rPr>
          <w:rFonts w:ascii="Times New Roman" w:hAnsi="Times New Roman" w:cs="Times New Roman"/>
          <w:bCs/>
        </w:rPr>
        <w:t xml:space="preserve">i złożeniem wniosku do </w:t>
      </w:r>
      <w:r w:rsidR="007B5E11" w:rsidRPr="00AB74B1">
        <w:rPr>
          <w:rFonts w:ascii="Times New Roman" w:hAnsi="Times New Roman" w:cs="Times New Roman"/>
          <w:bCs/>
        </w:rPr>
        <w:t>a</w:t>
      </w:r>
      <w:r w:rsidR="002C5ECA" w:rsidRPr="00AB74B1">
        <w:rPr>
          <w:rFonts w:ascii="Times New Roman" w:hAnsi="Times New Roman" w:cs="Times New Roman"/>
          <w:bCs/>
        </w:rPr>
        <w:t>dministracji budowlanej UM w Słups</w:t>
      </w:r>
      <w:r w:rsidR="002C5ECA" w:rsidRPr="002F7130">
        <w:rPr>
          <w:rFonts w:ascii="Times New Roman" w:hAnsi="Times New Roman" w:cs="Times New Roman"/>
          <w:bCs/>
        </w:rPr>
        <w:t>ku</w:t>
      </w:r>
      <w:r w:rsidR="0046385F" w:rsidRPr="002F7130">
        <w:rPr>
          <w:rFonts w:ascii="Times New Roman" w:hAnsi="Times New Roman" w:cs="Times New Roman"/>
          <w:bCs/>
        </w:rPr>
        <w:t xml:space="preserve"> – </w:t>
      </w:r>
      <w:r w:rsidR="00FA4011" w:rsidRPr="002F7130">
        <w:rPr>
          <w:rFonts w:ascii="Times New Roman" w:hAnsi="Times New Roman" w:cs="Times New Roman"/>
          <w:bCs/>
        </w:rPr>
        <w:t xml:space="preserve"> w</w:t>
      </w:r>
      <w:r w:rsidR="002F2748" w:rsidRPr="002F7130">
        <w:rPr>
          <w:rFonts w:ascii="Times New Roman" w:hAnsi="Times New Roman" w:cs="Times New Roman"/>
          <w:bCs/>
        </w:rPr>
        <w:t xml:space="preserve"> </w:t>
      </w:r>
      <w:r w:rsidR="00FE5945" w:rsidRPr="002F7130">
        <w:rPr>
          <w:rFonts w:ascii="Times New Roman" w:hAnsi="Times New Roman" w:cs="Times New Roman"/>
          <w:bCs/>
        </w:rPr>
        <w:t>180</w:t>
      </w:r>
      <w:r w:rsidR="00FC6E4F" w:rsidRPr="002F7130">
        <w:rPr>
          <w:rFonts w:ascii="Times New Roman" w:hAnsi="Times New Roman" w:cs="Times New Roman"/>
          <w:bCs/>
        </w:rPr>
        <w:t xml:space="preserve"> </w:t>
      </w:r>
      <w:r w:rsidR="00FA4011" w:rsidRPr="002F7130">
        <w:rPr>
          <w:rFonts w:ascii="Times New Roman" w:hAnsi="Times New Roman" w:cs="Times New Roman"/>
          <w:bCs/>
        </w:rPr>
        <w:t>dniach</w:t>
      </w:r>
      <w:r w:rsidRPr="002F7130">
        <w:rPr>
          <w:rFonts w:ascii="Times New Roman" w:hAnsi="Times New Roman" w:cs="Times New Roman"/>
          <w:bCs/>
        </w:rPr>
        <w:t xml:space="preserve"> kalendarzowych</w:t>
      </w:r>
      <w:r w:rsidR="00FC6E4F" w:rsidRPr="002F7130">
        <w:rPr>
          <w:rFonts w:ascii="Times New Roman" w:hAnsi="Times New Roman" w:cs="Times New Roman"/>
          <w:bCs/>
        </w:rPr>
        <w:t>.</w:t>
      </w:r>
    </w:p>
    <w:p w14:paraId="7104D7DC" w14:textId="70AA4411" w:rsidR="002A1A5B" w:rsidRPr="00AB74B1" w:rsidRDefault="0046385F" w:rsidP="002A1A5B">
      <w:pPr>
        <w:pStyle w:val="Akapitzlist"/>
        <w:numPr>
          <w:ilvl w:val="0"/>
          <w:numId w:val="5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AB74B1">
        <w:rPr>
          <w:rFonts w:ascii="Times New Roman" w:hAnsi="Times New Roman" w:cs="Times New Roman"/>
          <w:bCs/>
        </w:rPr>
        <w:t xml:space="preserve">Wykonawca zobowiązuje się do </w:t>
      </w:r>
      <w:r w:rsidR="000626E5" w:rsidRPr="00AB74B1">
        <w:rPr>
          <w:rFonts w:ascii="Times New Roman" w:hAnsi="Times New Roman" w:cs="Times New Roman"/>
          <w:bCs/>
        </w:rPr>
        <w:t>2</w:t>
      </w:r>
      <w:r w:rsidRPr="00AB74B1">
        <w:rPr>
          <w:rFonts w:ascii="Times New Roman" w:hAnsi="Times New Roman" w:cs="Times New Roman"/>
          <w:bCs/>
        </w:rPr>
        <w:t>-krotnej aktualizacji kosztorysu inwestorskiego</w:t>
      </w:r>
      <w:r w:rsidR="00365BD5" w:rsidRPr="00AB74B1">
        <w:rPr>
          <w:rFonts w:ascii="Times New Roman" w:hAnsi="Times New Roman" w:cs="Times New Roman"/>
          <w:bCs/>
        </w:rPr>
        <w:t xml:space="preserve"> </w:t>
      </w:r>
      <w:r w:rsidRPr="00AB74B1">
        <w:rPr>
          <w:rFonts w:ascii="Times New Roman" w:hAnsi="Times New Roman" w:cs="Times New Roman"/>
          <w:bCs/>
        </w:rPr>
        <w:t xml:space="preserve">w okresie </w:t>
      </w:r>
      <w:r w:rsidR="00956C33" w:rsidRPr="00AB74B1">
        <w:rPr>
          <w:rFonts w:ascii="Times New Roman" w:hAnsi="Times New Roman" w:cs="Times New Roman"/>
          <w:bCs/>
        </w:rPr>
        <w:t>5</w:t>
      </w:r>
      <w:r w:rsidRPr="00AB74B1">
        <w:rPr>
          <w:rFonts w:ascii="Times New Roman" w:hAnsi="Times New Roman" w:cs="Times New Roman"/>
          <w:bCs/>
        </w:rPr>
        <w:t xml:space="preserve"> lat od daty podpisania </w:t>
      </w:r>
      <w:r w:rsidR="000A216A" w:rsidRPr="00AB74B1">
        <w:rPr>
          <w:rFonts w:ascii="Times New Roman" w:hAnsi="Times New Roman" w:cs="Times New Roman"/>
          <w:bCs/>
        </w:rPr>
        <w:t>protokołu</w:t>
      </w:r>
      <w:r w:rsidRPr="00AB74B1">
        <w:rPr>
          <w:rFonts w:ascii="Times New Roman" w:hAnsi="Times New Roman" w:cs="Times New Roman"/>
          <w:bCs/>
        </w:rPr>
        <w:t xml:space="preserve"> zdawczo-odbiorczego dokumentacji projektowej.</w:t>
      </w:r>
    </w:p>
    <w:p w14:paraId="67C1EDE1" w14:textId="77777777" w:rsidR="00AA5B8C" w:rsidRPr="00AB74B1" w:rsidRDefault="00AA5B8C" w:rsidP="00AA5B8C">
      <w:pPr>
        <w:pStyle w:val="Akapitzlist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37A6F3F4" w14:textId="659EE384" w:rsidR="007C043F" w:rsidRPr="00AB74B1" w:rsidRDefault="00496A12" w:rsidP="005261BD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b/>
          <w:kern w:val="1"/>
          <w:lang w:eastAsia="ar-SA"/>
        </w:rPr>
        <w:t>§ 5</w:t>
      </w:r>
      <w:r w:rsidR="007C043F" w:rsidRPr="00AB74B1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Wykonawcy i Podwykonawcy</w:t>
      </w:r>
    </w:p>
    <w:p w14:paraId="39CDC55B" w14:textId="04704A11" w:rsidR="00D378C3" w:rsidRPr="00AB74B1" w:rsidRDefault="007C043F" w:rsidP="00D378C3">
      <w:pPr>
        <w:suppressAutoHyphens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1. </w:t>
      </w:r>
      <w:r w:rsidR="00D378C3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Zamawiający żąda, aby przed przystąpieniem do wykonania zamówienia Wykonawca, o ile są już znane, podał nazwy albo imiona i nazwiska oraz dane kontaktowe podwykonawców </w:t>
      </w:r>
      <w:r w:rsidR="00D378C3" w:rsidRPr="00AB74B1">
        <w:rPr>
          <w:rFonts w:ascii="Times New Roman" w:eastAsia="Times New Roman" w:hAnsi="Times New Roman" w:cs="Times New Roman"/>
          <w:kern w:val="1"/>
          <w:lang w:eastAsia="ar-SA"/>
        </w:rPr>
        <w:br/>
        <w:t xml:space="preserve">i osób do kontaktu z nimi, zaangażowanych w usługi. Wykonawca zawiadamia Zamawiającego </w:t>
      </w:r>
      <w:r w:rsidR="00AB74B1">
        <w:rPr>
          <w:rFonts w:ascii="Times New Roman" w:eastAsia="Times New Roman" w:hAnsi="Times New Roman" w:cs="Times New Roman"/>
          <w:kern w:val="1"/>
          <w:lang w:eastAsia="ar-SA"/>
        </w:rPr>
        <w:br/>
      </w:r>
      <w:r w:rsidR="00D378C3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o wszelkich zmianach danych,  o których mowa w zdaniu pierwszym, w trakcie realizacji zamówienia, a także przekazuje informacje na temat nowych podwykonawców, którym </w:t>
      </w:r>
      <w:r w:rsidR="00AB74B1">
        <w:rPr>
          <w:rFonts w:ascii="Times New Roman" w:eastAsia="Times New Roman" w:hAnsi="Times New Roman" w:cs="Times New Roman"/>
          <w:kern w:val="1"/>
          <w:lang w:eastAsia="ar-SA"/>
        </w:rPr>
        <w:br/>
      </w:r>
      <w:r w:rsidR="00D378C3" w:rsidRPr="00AB74B1">
        <w:rPr>
          <w:rFonts w:ascii="Times New Roman" w:eastAsia="Times New Roman" w:hAnsi="Times New Roman" w:cs="Times New Roman"/>
          <w:kern w:val="1"/>
          <w:lang w:eastAsia="ar-SA"/>
        </w:rPr>
        <w:t>w późniejszym okresie zamierza powierzyć realizację usług.</w:t>
      </w:r>
    </w:p>
    <w:p w14:paraId="3F45023B" w14:textId="4E317A2E" w:rsidR="006B3582" w:rsidRPr="00AB74B1" w:rsidRDefault="00D378C3" w:rsidP="00302494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>Powierzenie wykonania części zamówienia podwykonawcom nie zwalnia wykonawcy                                z odpowiedzialności za należyte wykonanie tego zamówienia.</w:t>
      </w:r>
    </w:p>
    <w:p w14:paraId="55737862" w14:textId="77777777" w:rsidR="00C27472" w:rsidRPr="00AB74B1" w:rsidRDefault="00C27472" w:rsidP="00C27472">
      <w:pPr>
        <w:tabs>
          <w:tab w:val="num" w:pos="708"/>
        </w:tabs>
        <w:suppressAutoHyphens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49DE3778" w14:textId="77777777" w:rsidR="006B3582" w:rsidRPr="00AB74B1" w:rsidRDefault="00496A12" w:rsidP="004B5802">
      <w:pPr>
        <w:tabs>
          <w:tab w:val="left" w:pos="930"/>
        </w:tabs>
        <w:spacing w:after="0"/>
        <w:jc w:val="center"/>
        <w:rPr>
          <w:rFonts w:ascii="Times New Roman" w:eastAsia="Calibri" w:hAnsi="Times New Roman" w:cs="Times New Roman"/>
          <w:b/>
          <w:bCs/>
        </w:rPr>
      </w:pPr>
      <w:r w:rsidRPr="00AB74B1">
        <w:rPr>
          <w:rFonts w:ascii="Times New Roman" w:eastAsia="Calibri" w:hAnsi="Times New Roman" w:cs="Times New Roman"/>
          <w:b/>
          <w:bCs/>
        </w:rPr>
        <w:t>§ 6</w:t>
      </w:r>
      <w:r w:rsidR="006B3582" w:rsidRPr="00AB74B1">
        <w:rPr>
          <w:rFonts w:ascii="Times New Roman" w:eastAsia="Calibri" w:hAnsi="Times New Roman" w:cs="Times New Roman"/>
          <w:b/>
          <w:bCs/>
        </w:rPr>
        <w:t xml:space="preserve"> Wynagrodzenie</w:t>
      </w:r>
    </w:p>
    <w:p w14:paraId="6D02D7B3" w14:textId="77777777" w:rsidR="006B3582" w:rsidRPr="00AB74B1" w:rsidRDefault="006B3582" w:rsidP="004B5802">
      <w:pPr>
        <w:numPr>
          <w:ilvl w:val="0"/>
          <w:numId w:val="8"/>
        </w:numPr>
        <w:tabs>
          <w:tab w:val="left" w:pos="930"/>
        </w:tabs>
        <w:spacing w:after="0" w:line="240" w:lineRule="auto"/>
        <w:ind w:left="426" w:hanging="426"/>
        <w:rPr>
          <w:rFonts w:ascii="Times New Roman" w:eastAsia="Calibri" w:hAnsi="Times New Roman" w:cs="Times New Roman"/>
        </w:rPr>
      </w:pPr>
      <w:r w:rsidRPr="00AB74B1">
        <w:rPr>
          <w:rFonts w:ascii="Times New Roman" w:eastAsia="Calibri" w:hAnsi="Times New Roman" w:cs="Times New Roman"/>
        </w:rPr>
        <w:t>Strony ustalają wynagrodzenie za przedmiot umowy określony w §1 zgodnie z ofertą Wykonawcy (stanowiącą załącznik do umowy) w formie ryczałtu:</w:t>
      </w:r>
    </w:p>
    <w:p w14:paraId="6DC645BD" w14:textId="0DFC3571" w:rsidR="000F1827" w:rsidRPr="00AB74B1" w:rsidRDefault="00E926BE" w:rsidP="005F5140">
      <w:pPr>
        <w:pStyle w:val="Tytu1"/>
        <w:numPr>
          <w:ilvl w:val="0"/>
          <w:numId w:val="27"/>
        </w:numPr>
        <w:spacing w:after="40"/>
        <w:ind w:left="709" w:hanging="283"/>
        <w:jc w:val="both"/>
        <w:rPr>
          <w:sz w:val="22"/>
          <w:szCs w:val="22"/>
          <w:u w:val="none"/>
        </w:rPr>
      </w:pPr>
      <w:r w:rsidRPr="00AB74B1">
        <w:rPr>
          <w:sz w:val="22"/>
          <w:szCs w:val="22"/>
          <w:u w:val="none"/>
        </w:rPr>
        <w:t xml:space="preserve">wykonanie </w:t>
      </w:r>
      <w:r w:rsidR="005E5CF4" w:rsidRPr="00AB74B1">
        <w:rPr>
          <w:sz w:val="22"/>
          <w:szCs w:val="22"/>
          <w:u w:val="none"/>
        </w:rPr>
        <w:t>audytu</w:t>
      </w:r>
      <w:r w:rsidR="00B250BD" w:rsidRPr="00AB74B1">
        <w:rPr>
          <w:sz w:val="22"/>
          <w:szCs w:val="22"/>
          <w:u w:val="none"/>
        </w:rPr>
        <w:t xml:space="preserve"> energetycznego</w:t>
      </w:r>
      <w:r w:rsidR="006E7290" w:rsidRPr="00AB74B1">
        <w:rPr>
          <w:sz w:val="22"/>
          <w:szCs w:val="22"/>
          <w:u w:val="none"/>
        </w:rPr>
        <w:t xml:space="preserve">, </w:t>
      </w:r>
      <w:r w:rsidR="006D6DE4" w:rsidRPr="00AB74B1">
        <w:rPr>
          <w:sz w:val="22"/>
          <w:szCs w:val="22"/>
          <w:u w:val="none"/>
        </w:rPr>
        <w:t xml:space="preserve">wielobranżowej </w:t>
      </w:r>
      <w:r w:rsidRPr="00AB74B1">
        <w:rPr>
          <w:sz w:val="22"/>
          <w:szCs w:val="22"/>
          <w:u w:val="none"/>
        </w:rPr>
        <w:t>dokumentacji projektowo-</w:t>
      </w:r>
      <w:r w:rsidR="00B250BD" w:rsidRPr="00AB74B1">
        <w:rPr>
          <w:sz w:val="22"/>
          <w:szCs w:val="22"/>
          <w:u w:val="none"/>
        </w:rPr>
        <w:t>kosztorysowej</w:t>
      </w:r>
      <w:r w:rsidRPr="00AB74B1">
        <w:rPr>
          <w:sz w:val="22"/>
          <w:szCs w:val="22"/>
          <w:u w:val="none"/>
        </w:rPr>
        <w:t xml:space="preserve"> </w:t>
      </w:r>
      <w:r w:rsidR="006E7290" w:rsidRPr="00AB74B1">
        <w:rPr>
          <w:sz w:val="22"/>
          <w:szCs w:val="22"/>
          <w:u w:val="none"/>
        </w:rPr>
        <w:t>oraz specyfikacji technicznych wykonania i odbioru robót</w:t>
      </w:r>
      <w:r w:rsidR="00FF3881" w:rsidRPr="00AB74B1">
        <w:rPr>
          <w:sz w:val="22"/>
          <w:szCs w:val="22"/>
          <w:u w:val="none"/>
        </w:rPr>
        <w:t>:</w:t>
      </w:r>
    </w:p>
    <w:p w14:paraId="776B467E" w14:textId="2A24BFBE" w:rsidR="00E926BE" w:rsidRPr="00AB74B1" w:rsidRDefault="00E926BE" w:rsidP="00C27472">
      <w:pPr>
        <w:pStyle w:val="Tytu1"/>
        <w:spacing w:after="40"/>
        <w:ind w:left="709"/>
        <w:jc w:val="both"/>
        <w:rPr>
          <w:rStyle w:val="oferta"/>
          <w:sz w:val="22"/>
          <w:szCs w:val="22"/>
          <w:u w:val="none"/>
        </w:rPr>
      </w:pPr>
      <w:bookmarkStart w:id="4" w:name="_Hlk160785151"/>
      <w:r w:rsidRPr="00AB74B1">
        <w:rPr>
          <w:rStyle w:val="oferta"/>
          <w:sz w:val="22"/>
          <w:szCs w:val="22"/>
          <w:u w:val="none"/>
        </w:rPr>
        <w:t xml:space="preserve">netto: </w:t>
      </w:r>
      <w:r w:rsidR="005F5140" w:rsidRPr="00AB74B1">
        <w:rPr>
          <w:rStyle w:val="oferta"/>
          <w:sz w:val="22"/>
          <w:szCs w:val="22"/>
          <w:u w:val="none"/>
        </w:rPr>
        <w:t>…………….</w:t>
      </w:r>
      <w:r w:rsidR="00365BD5" w:rsidRPr="00AB74B1">
        <w:rPr>
          <w:rStyle w:val="oferta"/>
          <w:sz w:val="22"/>
          <w:szCs w:val="22"/>
          <w:u w:val="none"/>
        </w:rPr>
        <w:t xml:space="preserve"> </w:t>
      </w:r>
      <w:r w:rsidRPr="00AB74B1">
        <w:rPr>
          <w:rStyle w:val="oferta"/>
          <w:sz w:val="22"/>
          <w:szCs w:val="22"/>
          <w:u w:val="none"/>
        </w:rPr>
        <w:t xml:space="preserve"> zł + podatek VAT </w:t>
      </w:r>
      <w:r w:rsidR="00365BD5" w:rsidRPr="00AB74B1">
        <w:rPr>
          <w:rStyle w:val="oferta"/>
          <w:sz w:val="22"/>
          <w:szCs w:val="22"/>
          <w:u w:val="none"/>
        </w:rPr>
        <w:t xml:space="preserve">23 </w:t>
      </w:r>
      <w:r w:rsidRPr="00AB74B1">
        <w:rPr>
          <w:rStyle w:val="oferta"/>
          <w:sz w:val="22"/>
          <w:szCs w:val="22"/>
          <w:u w:val="none"/>
        </w:rPr>
        <w:t xml:space="preserve">% tj. </w:t>
      </w:r>
      <w:r w:rsidR="005F5140" w:rsidRPr="00AB74B1">
        <w:rPr>
          <w:rStyle w:val="oferta"/>
          <w:sz w:val="22"/>
          <w:szCs w:val="22"/>
          <w:u w:val="none"/>
        </w:rPr>
        <w:t>……………….</w:t>
      </w:r>
      <w:r w:rsidRPr="00AB74B1">
        <w:rPr>
          <w:rStyle w:val="oferta"/>
          <w:sz w:val="22"/>
          <w:szCs w:val="22"/>
          <w:u w:val="none"/>
        </w:rPr>
        <w:t xml:space="preserve"> zł</w:t>
      </w:r>
    </w:p>
    <w:p w14:paraId="697C494E" w14:textId="49EE0BC2" w:rsidR="00E926BE" w:rsidRPr="00AB74B1" w:rsidRDefault="00E926BE" w:rsidP="00C27472">
      <w:pPr>
        <w:pStyle w:val="Tytu1"/>
        <w:spacing w:after="40"/>
        <w:ind w:left="709"/>
        <w:jc w:val="both"/>
        <w:rPr>
          <w:rStyle w:val="oferta"/>
          <w:sz w:val="22"/>
          <w:szCs w:val="22"/>
          <w:u w:val="none"/>
        </w:rPr>
      </w:pPr>
      <w:r w:rsidRPr="00AB74B1">
        <w:rPr>
          <w:rStyle w:val="oferta"/>
          <w:sz w:val="22"/>
          <w:szCs w:val="22"/>
          <w:u w:val="none"/>
        </w:rPr>
        <w:t xml:space="preserve">brutto (z podatkiem VAT): </w:t>
      </w:r>
      <w:r w:rsidR="005F5140" w:rsidRPr="00AB74B1">
        <w:rPr>
          <w:rStyle w:val="oferta"/>
          <w:sz w:val="22"/>
          <w:szCs w:val="22"/>
          <w:u w:val="none"/>
        </w:rPr>
        <w:t>………………….</w:t>
      </w:r>
      <w:r w:rsidRPr="00AB74B1">
        <w:rPr>
          <w:rStyle w:val="oferta"/>
          <w:sz w:val="22"/>
          <w:szCs w:val="22"/>
          <w:u w:val="none"/>
        </w:rPr>
        <w:t xml:space="preserve"> zł</w:t>
      </w:r>
    </w:p>
    <w:p w14:paraId="60152726" w14:textId="6BDF9D13" w:rsidR="00E926BE" w:rsidRPr="00AB74B1" w:rsidRDefault="00E926BE" w:rsidP="00C27472">
      <w:pPr>
        <w:pStyle w:val="Tytu1"/>
        <w:spacing w:after="40"/>
        <w:ind w:left="709"/>
        <w:jc w:val="both"/>
        <w:rPr>
          <w:rStyle w:val="oferta"/>
          <w:sz w:val="22"/>
          <w:szCs w:val="22"/>
          <w:u w:val="none"/>
        </w:rPr>
      </w:pPr>
      <w:r w:rsidRPr="00AB74B1">
        <w:rPr>
          <w:rStyle w:val="oferta"/>
          <w:sz w:val="22"/>
          <w:szCs w:val="22"/>
          <w:u w:val="none"/>
        </w:rPr>
        <w:t xml:space="preserve">(słownie brutto: </w:t>
      </w:r>
      <w:r w:rsidR="005F5140" w:rsidRPr="00AB74B1">
        <w:rPr>
          <w:rStyle w:val="oferta"/>
          <w:sz w:val="22"/>
          <w:szCs w:val="22"/>
          <w:u w:val="none"/>
        </w:rPr>
        <w:t>………………………………………………….</w:t>
      </w:r>
      <w:r w:rsidR="00A820B9" w:rsidRPr="00AB74B1">
        <w:rPr>
          <w:rStyle w:val="oferta"/>
          <w:sz w:val="22"/>
          <w:szCs w:val="22"/>
          <w:u w:val="none"/>
        </w:rPr>
        <w:t>zł</w:t>
      </w:r>
      <w:r w:rsidRPr="00AB74B1">
        <w:rPr>
          <w:rStyle w:val="oferta"/>
          <w:sz w:val="22"/>
          <w:szCs w:val="22"/>
          <w:u w:val="none"/>
        </w:rPr>
        <w:t>)</w:t>
      </w:r>
    </w:p>
    <w:bookmarkEnd w:id="4"/>
    <w:p w14:paraId="0569AFBB" w14:textId="5FE2FD6A" w:rsidR="006B3582" w:rsidRPr="00AB74B1" w:rsidRDefault="00F6092B" w:rsidP="004B5802">
      <w:pPr>
        <w:numPr>
          <w:ilvl w:val="0"/>
          <w:numId w:val="8"/>
        </w:numPr>
        <w:tabs>
          <w:tab w:val="left" w:pos="930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AB74B1">
        <w:rPr>
          <w:rFonts w:ascii="Times New Roman" w:eastAsia="Calibri" w:hAnsi="Times New Roman" w:cs="Times New Roman"/>
        </w:rPr>
        <w:t>Wykonawca oświadcza</w:t>
      </w:r>
      <w:r w:rsidR="006D6DE4" w:rsidRPr="00AB74B1">
        <w:rPr>
          <w:rFonts w:ascii="Times New Roman" w:eastAsia="Calibri" w:hAnsi="Times New Roman" w:cs="Times New Roman"/>
        </w:rPr>
        <w:t>,</w:t>
      </w:r>
      <w:r w:rsidRPr="00AB74B1">
        <w:rPr>
          <w:rFonts w:ascii="Times New Roman" w:eastAsia="Calibri" w:hAnsi="Times New Roman" w:cs="Times New Roman"/>
        </w:rPr>
        <w:t xml:space="preserve"> że ryzyko wynikające z danych, przyjętych do ustalenia ceny ryczałtowej niniejszej umowy obciążą Wykonawcę i zostało uwzględnione w ustalonym wynagrodzeniu oraz obejmuje ono w szczególności koszty opracowania lub pozyskania wszelkich ekspertyz, warunków technicznych, opinii, uzgodnień, konsultacji, zgód, pozwoleń i decyzji administracyjnych niezbędnych do prawidłowego opracowania przedmiotu umowy.</w:t>
      </w:r>
    </w:p>
    <w:p w14:paraId="42874511" w14:textId="51989109" w:rsidR="0046385F" w:rsidRPr="00AB74B1" w:rsidRDefault="0046385F" w:rsidP="004B5802">
      <w:pPr>
        <w:pStyle w:val="NormalnyWeb"/>
        <w:numPr>
          <w:ilvl w:val="0"/>
          <w:numId w:val="8"/>
        </w:numPr>
        <w:tabs>
          <w:tab w:val="clear" w:pos="0"/>
          <w:tab w:val="num" w:pos="426"/>
        </w:tabs>
        <w:suppressAutoHyphens/>
        <w:spacing w:after="0" w:line="240" w:lineRule="auto"/>
        <w:ind w:left="426" w:hanging="426"/>
        <w:jc w:val="both"/>
        <w:rPr>
          <w:sz w:val="22"/>
          <w:szCs w:val="22"/>
        </w:rPr>
      </w:pPr>
      <w:r w:rsidRPr="00AB74B1">
        <w:rPr>
          <w:sz w:val="22"/>
          <w:szCs w:val="22"/>
        </w:rPr>
        <w:t xml:space="preserve">Wynagrodzenie, o którym </w:t>
      </w:r>
      <w:r w:rsidR="002E1850" w:rsidRPr="00AB74B1">
        <w:rPr>
          <w:sz w:val="22"/>
          <w:szCs w:val="22"/>
        </w:rPr>
        <w:t xml:space="preserve">mowa w ust. 1 obejmuje </w:t>
      </w:r>
      <w:r w:rsidR="005E5CF4" w:rsidRPr="00AB74B1">
        <w:rPr>
          <w:sz w:val="22"/>
          <w:szCs w:val="22"/>
        </w:rPr>
        <w:t>2</w:t>
      </w:r>
      <w:r w:rsidRPr="00AB74B1">
        <w:rPr>
          <w:sz w:val="22"/>
          <w:szCs w:val="22"/>
        </w:rPr>
        <w:t>-krotną aktualizację kosztorysu inwestorskiego na wniosek Zamawiającego</w:t>
      </w:r>
      <w:r w:rsidR="00C64B23" w:rsidRPr="00AB74B1">
        <w:rPr>
          <w:sz w:val="22"/>
          <w:szCs w:val="22"/>
        </w:rPr>
        <w:t xml:space="preserve"> w okresie </w:t>
      </w:r>
      <w:r w:rsidR="00956C33" w:rsidRPr="00AB74B1">
        <w:rPr>
          <w:sz w:val="22"/>
          <w:szCs w:val="22"/>
        </w:rPr>
        <w:t>5</w:t>
      </w:r>
      <w:r w:rsidR="002E1850" w:rsidRPr="00AB74B1">
        <w:rPr>
          <w:sz w:val="22"/>
          <w:szCs w:val="22"/>
        </w:rPr>
        <w:t xml:space="preserve"> lat od daty przekazania </w:t>
      </w:r>
      <w:r w:rsidRPr="00AB74B1">
        <w:rPr>
          <w:sz w:val="22"/>
          <w:szCs w:val="22"/>
        </w:rPr>
        <w:t>dokumentacji.</w:t>
      </w:r>
    </w:p>
    <w:p w14:paraId="5A71767D" w14:textId="5B292108" w:rsidR="00C64B23" w:rsidRPr="00AB74B1" w:rsidRDefault="00E0376D" w:rsidP="00A839AA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426" w:right="64" w:hanging="426"/>
        <w:jc w:val="both"/>
        <w:rPr>
          <w:rFonts w:ascii="Times New Roman" w:eastAsia="Calibri" w:hAnsi="Times New Roman" w:cs="Times New Roman"/>
        </w:rPr>
      </w:pPr>
      <w:bookmarkStart w:id="5" w:name="_Hlk137717328"/>
      <w:r w:rsidRPr="00AB74B1">
        <w:rPr>
          <w:rFonts w:ascii="Times New Roman" w:eastAsia="Calibri" w:hAnsi="Times New Roman" w:cs="Times New Roman"/>
        </w:rPr>
        <w:t xml:space="preserve">Wynagrodzenie z zachowaniem zasad określonych w niniejszym </w:t>
      </w:r>
      <w:r w:rsidR="00C64B23" w:rsidRPr="00AB74B1">
        <w:rPr>
          <w:rFonts w:ascii="Times New Roman" w:eastAsia="Calibri" w:hAnsi="Times New Roman" w:cs="Times New Roman"/>
        </w:rPr>
        <w:t xml:space="preserve">paragrafie będzie płatne </w:t>
      </w:r>
      <w:r w:rsidR="00AB74B1" w:rsidRPr="00AB74B1">
        <w:rPr>
          <w:rFonts w:ascii="Times New Roman" w:eastAsia="Calibri" w:hAnsi="Times New Roman" w:cs="Times New Roman"/>
        </w:rPr>
        <w:br/>
      </w:r>
      <w:r w:rsidR="00BD07FD" w:rsidRPr="00AB74B1">
        <w:rPr>
          <w:rFonts w:ascii="Times New Roman" w:eastAsia="Calibri" w:hAnsi="Times New Roman" w:cs="Times New Roman"/>
        </w:rPr>
        <w:t>w następujących transzach</w:t>
      </w:r>
      <w:r w:rsidR="00C64B23" w:rsidRPr="00AB74B1">
        <w:rPr>
          <w:rFonts w:ascii="Times New Roman" w:eastAsia="Calibri" w:hAnsi="Times New Roman" w:cs="Times New Roman"/>
        </w:rPr>
        <w:t>:</w:t>
      </w:r>
    </w:p>
    <w:p w14:paraId="4DDB8708" w14:textId="6CA4BFDE" w:rsidR="00E0376D" w:rsidRPr="00AB74B1" w:rsidRDefault="00C64B23" w:rsidP="00FE79DA">
      <w:pPr>
        <w:tabs>
          <w:tab w:val="left" w:pos="284"/>
        </w:tabs>
        <w:spacing w:after="0" w:line="240" w:lineRule="auto"/>
        <w:ind w:left="567" w:right="64" w:hanging="283"/>
        <w:jc w:val="both"/>
        <w:rPr>
          <w:rFonts w:ascii="Times New Roman" w:eastAsia="Calibri" w:hAnsi="Times New Roman" w:cs="Times New Roman"/>
        </w:rPr>
      </w:pPr>
      <w:r w:rsidRPr="00AB74B1">
        <w:rPr>
          <w:rFonts w:ascii="Times New Roman" w:eastAsia="Calibri" w:hAnsi="Times New Roman" w:cs="Times New Roman"/>
        </w:rPr>
        <w:t xml:space="preserve">1) </w:t>
      </w:r>
      <w:r w:rsidR="00E0376D" w:rsidRPr="00AB74B1">
        <w:rPr>
          <w:rFonts w:ascii="Times New Roman" w:eastAsia="Calibri" w:hAnsi="Times New Roman" w:cs="Times New Roman"/>
        </w:rPr>
        <w:t>po wykonaniu</w:t>
      </w:r>
      <w:r w:rsidR="002E1850" w:rsidRPr="00AB74B1">
        <w:rPr>
          <w:rFonts w:ascii="Times New Roman" w:eastAsia="Calibri" w:hAnsi="Times New Roman" w:cs="Times New Roman"/>
        </w:rPr>
        <w:t xml:space="preserve"> </w:t>
      </w:r>
      <w:r w:rsidR="00063D4E" w:rsidRPr="00AB74B1">
        <w:rPr>
          <w:rFonts w:ascii="Times New Roman" w:eastAsia="Calibri" w:hAnsi="Times New Roman" w:cs="Times New Roman"/>
        </w:rPr>
        <w:t xml:space="preserve">audytu energetycznego,  inwentaryzacji i projektu wielobranżowego </w:t>
      </w:r>
      <w:r w:rsidR="00063D4E" w:rsidRPr="00AB74B1">
        <w:rPr>
          <w:rFonts w:ascii="Times New Roman" w:eastAsia="Calibri" w:hAnsi="Times New Roman" w:cs="Times New Roman"/>
        </w:rPr>
        <w:br/>
        <w:t>w stopniu zaawansowania min. 20% – nie więcej niż</w:t>
      </w:r>
      <w:r w:rsidR="006D6DE4" w:rsidRPr="00AB74B1">
        <w:rPr>
          <w:rFonts w:ascii="Times New Roman" w:eastAsia="Calibri" w:hAnsi="Times New Roman" w:cs="Times New Roman"/>
        </w:rPr>
        <w:t xml:space="preserve"> </w:t>
      </w:r>
      <w:r w:rsidR="004415DF" w:rsidRPr="00AB74B1">
        <w:rPr>
          <w:rFonts w:ascii="Times New Roman" w:eastAsia="Calibri" w:hAnsi="Times New Roman" w:cs="Times New Roman"/>
        </w:rPr>
        <w:t>3</w:t>
      </w:r>
      <w:r w:rsidR="006D6DE4" w:rsidRPr="00AB74B1">
        <w:rPr>
          <w:rFonts w:ascii="Times New Roman" w:eastAsia="Calibri" w:hAnsi="Times New Roman" w:cs="Times New Roman"/>
        </w:rPr>
        <w:t xml:space="preserve">0% </w:t>
      </w:r>
      <w:r w:rsidR="00E0376D" w:rsidRPr="00AB74B1">
        <w:rPr>
          <w:rFonts w:ascii="Times New Roman" w:eastAsia="Calibri" w:hAnsi="Times New Roman" w:cs="Times New Roman"/>
        </w:rPr>
        <w:t>wartości  określon</w:t>
      </w:r>
      <w:r w:rsidR="00063D4E" w:rsidRPr="00AB74B1">
        <w:rPr>
          <w:rFonts w:ascii="Times New Roman" w:eastAsia="Calibri" w:hAnsi="Times New Roman" w:cs="Times New Roman"/>
        </w:rPr>
        <w:t>ej</w:t>
      </w:r>
      <w:r w:rsidR="00E0376D" w:rsidRPr="00AB74B1">
        <w:rPr>
          <w:rFonts w:ascii="Times New Roman" w:eastAsia="Calibri" w:hAnsi="Times New Roman" w:cs="Times New Roman"/>
        </w:rPr>
        <w:t xml:space="preserve"> w</w:t>
      </w:r>
      <w:r w:rsidR="00E926BE" w:rsidRPr="00AB74B1">
        <w:rPr>
          <w:rFonts w:ascii="Times New Roman" w:eastAsia="Calibri" w:hAnsi="Times New Roman" w:cs="Times New Roman"/>
        </w:rPr>
        <w:t xml:space="preserve"> ust. 1 pkt. 1.</w:t>
      </w:r>
      <w:r w:rsidR="006D6DE4" w:rsidRPr="00AB74B1">
        <w:rPr>
          <w:rFonts w:ascii="Times New Roman" w:eastAsia="Calibri" w:hAnsi="Times New Roman" w:cs="Times New Roman"/>
        </w:rPr>
        <w:t>;</w:t>
      </w:r>
      <w:r w:rsidR="003D25D9" w:rsidRPr="00AB74B1">
        <w:rPr>
          <w:rFonts w:ascii="Times New Roman" w:eastAsia="Calibri" w:hAnsi="Times New Roman" w:cs="Times New Roman"/>
        </w:rPr>
        <w:t xml:space="preserve"> </w:t>
      </w:r>
    </w:p>
    <w:p w14:paraId="79D80DC7" w14:textId="1130E122" w:rsidR="00E0376D" w:rsidRPr="00AB74B1" w:rsidRDefault="00C64B23" w:rsidP="007A5254">
      <w:pPr>
        <w:tabs>
          <w:tab w:val="left" w:pos="426"/>
        </w:tabs>
        <w:spacing w:after="0" w:line="240" w:lineRule="auto"/>
        <w:ind w:left="426" w:right="62" w:hanging="142"/>
        <w:jc w:val="both"/>
        <w:rPr>
          <w:rFonts w:ascii="Times New Roman" w:eastAsia="Calibri" w:hAnsi="Times New Roman" w:cs="Times New Roman"/>
        </w:rPr>
      </w:pPr>
      <w:r w:rsidRPr="00AB74B1">
        <w:rPr>
          <w:rFonts w:ascii="Times New Roman" w:eastAsia="Calibri" w:hAnsi="Times New Roman" w:cs="Times New Roman"/>
        </w:rPr>
        <w:t xml:space="preserve">2) </w:t>
      </w:r>
      <w:r w:rsidR="00E0376D" w:rsidRPr="00AB74B1">
        <w:rPr>
          <w:rFonts w:ascii="Times New Roman" w:eastAsia="Calibri" w:hAnsi="Times New Roman" w:cs="Times New Roman"/>
        </w:rPr>
        <w:t>po odbiorze końcowym bez wad istotnych</w:t>
      </w:r>
      <w:r w:rsidR="007A5254" w:rsidRPr="00AB74B1">
        <w:rPr>
          <w:rFonts w:ascii="Times New Roman" w:eastAsia="Calibri" w:hAnsi="Times New Roman" w:cs="Times New Roman"/>
        </w:rPr>
        <w:t>.</w:t>
      </w:r>
      <w:r w:rsidRPr="00AB74B1">
        <w:rPr>
          <w:rFonts w:ascii="Times New Roman" w:eastAsia="Calibri" w:hAnsi="Times New Roman" w:cs="Times New Roman"/>
        </w:rPr>
        <w:t xml:space="preserve"> </w:t>
      </w:r>
    </w:p>
    <w:p w14:paraId="31F33175" w14:textId="77777777" w:rsidR="00E0376D" w:rsidRPr="00AB74B1" w:rsidRDefault="00E0376D" w:rsidP="00A839AA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284" w:right="62" w:hanging="284"/>
        <w:jc w:val="both"/>
        <w:rPr>
          <w:rFonts w:ascii="Times New Roman" w:eastAsia="Calibri" w:hAnsi="Times New Roman" w:cs="Times New Roman"/>
          <w:color w:val="000000"/>
        </w:rPr>
      </w:pPr>
      <w:r w:rsidRPr="00AB74B1">
        <w:rPr>
          <w:rFonts w:ascii="Times New Roman" w:eastAsia="Calibri" w:hAnsi="Times New Roman" w:cs="Times New Roman"/>
        </w:rPr>
        <w:t>Wynagrodzenie będzie płatne przelewem na konto Wykonawcy po ode</w:t>
      </w:r>
      <w:r w:rsidR="00F1025A" w:rsidRPr="00AB74B1">
        <w:rPr>
          <w:rFonts w:ascii="Times New Roman" w:eastAsia="Calibri" w:hAnsi="Times New Roman" w:cs="Times New Roman"/>
        </w:rPr>
        <w:t xml:space="preserve">braniu robót zgodnie z ust. 4 </w:t>
      </w:r>
      <w:r w:rsidRPr="00AB74B1">
        <w:rPr>
          <w:rFonts w:ascii="Times New Roman" w:eastAsia="Calibri" w:hAnsi="Times New Roman" w:cs="Times New Roman"/>
        </w:rPr>
        <w:t>po podpisaniu protokołów odbioru częściowego oraz protokołu odbioru końcowego bez wad istotnych przez Zamawiającego.</w:t>
      </w:r>
    </w:p>
    <w:p w14:paraId="59BD1F4F" w14:textId="77777777" w:rsidR="00F6092B" w:rsidRPr="00AB74B1" w:rsidRDefault="00F6092B" w:rsidP="00A839AA">
      <w:pPr>
        <w:numPr>
          <w:ilvl w:val="0"/>
          <w:numId w:val="8"/>
        </w:numPr>
        <w:tabs>
          <w:tab w:val="left" w:pos="930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AB74B1">
        <w:rPr>
          <w:rFonts w:ascii="Times New Roman" w:eastAsia="Calibri" w:hAnsi="Times New Roman" w:cs="Times New Roman"/>
        </w:rPr>
        <w:t xml:space="preserve">Wynagrodzenie za wykonanie </w:t>
      </w:r>
      <w:r w:rsidR="00C27472" w:rsidRPr="00AB74B1">
        <w:rPr>
          <w:rFonts w:ascii="Times New Roman" w:eastAsia="Calibri" w:hAnsi="Times New Roman" w:cs="Times New Roman"/>
        </w:rPr>
        <w:t>przedmiotu umowy o którym mowa w § 1</w:t>
      </w:r>
      <w:r w:rsidRPr="00AB74B1">
        <w:rPr>
          <w:rFonts w:ascii="Times New Roman" w:eastAsia="Calibri" w:hAnsi="Times New Roman" w:cs="Times New Roman"/>
        </w:rPr>
        <w:t xml:space="preserve"> płatne będzie na podstawie prawidłowo wystawionej faktur VAT </w:t>
      </w:r>
    </w:p>
    <w:p w14:paraId="4766F051" w14:textId="77777777" w:rsidR="00BB41A3" w:rsidRPr="00AB74B1" w:rsidRDefault="00BB41A3" w:rsidP="00A839AA">
      <w:pPr>
        <w:numPr>
          <w:ilvl w:val="0"/>
          <w:numId w:val="8"/>
        </w:numPr>
        <w:tabs>
          <w:tab w:val="num" w:pos="720"/>
          <w:tab w:val="left" w:pos="930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AB74B1">
        <w:rPr>
          <w:rFonts w:ascii="Times New Roman" w:eastAsia="Calibri" w:hAnsi="Times New Roman" w:cs="Times New Roman"/>
        </w:rPr>
        <w:t>Zamawiający upoważnia Wykonawcę do wystawiania faktury VAT bez podpisu osoby uprawnionej do odbioru tych faktur.</w:t>
      </w:r>
    </w:p>
    <w:p w14:paraId="531E2C5D" w14:textId="3B547412" w:rsidR="00BB41A3" w:rsidRPr="00AB74B1" w:rsidRDefault="00BB41A3" w:rsidP="00A839AA">
      <w:pPr>
        <w:numPr>
          <w:ilvl w:val="0"/>
          <w:numId w:val="8"/>
        </w:numPr>
        <w:tabs>
          <w:tab w:val="num" w:pos="720"/>
          <w:tab w:val="left" w:pos="930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AB74B1">
        <w:rPr>
          <w:rFonts w:ascii="Times New Roman" w:eastAsia="Calibri" w:hAnsi="Times New Roman" w:cs="Times New Roman"/>
        </w:rPr>
        <w:t xml:space="preserve">Zamawiający zapłaci Wykonawcy wynagrodzenie w terminie </w:t>
      </w:r>
      <w:r w:rsidR="00BD4982" w:rsidRPr="00AB74B1">
        <w:rPr>
          <w:rFonts w:ascii="Times New Roman" w:eastAsia="Calibri" w:hAnsi="Times New Roman" w:cs="Times New Roman"/>
        </w:rPr>
        <w:t xml:space="preserve">do </w:t>
      </w:r>
      <w:r w:rsidRPr="00AB74B1">
        <w:rPr>
          <w:rFonts w:ascii="Times New Roman" w:eastAsia="Calibri" w:hAnsi="Times New Roman" w:cs="Times New Roman"/>
          <w:bCs/>
        </w:rPr>
        <w:t>21 dni</w:t>
      </w:r>
      <w:r w:rsidRPr="00AB74B1">
        <w:rPr>
          <w:rFonts w:ascii="Times New Roman" w:eastAsia="Calibri" w:hAnsi="Times New Roman" w:cs="Times New Roman"/>
        </w:rPr>
        <w:t xml:space="preserve"> od dnia doręczenia faktury VAT (wraz ze kompletem wymaganych dokumentów) na rachunek ba</w:t>
      </w:r>
      <w:r w:rsidR="00C27472" w:rsidRPr="00AB74B1">
        <w:rPr>
          <w:rFonts w:ascii="Times New Roman" w:eastAsia="Calibri" w:hAnsi="Times New Roman" w:cs="Times New Roman"/>
        </w:rPr>
        <w:t>nkowy wskazany przez Wykonawcę.</w:t>
      </w:r>
    </w:p>
    <w:bookmarkEnd w:id="5"/>
    <w:p w14:paraId="4E605493" w14:textId="77777777" w:rsidR="00BB41A3" w:rsidRPr="00AB74B1" w:rsidRDefault="00BB41A3" w:rsidP="00A839AA">
      <w:pPr>
        <w:numPr>
          <w:ilvl w:val="0"/>
          <w:numId w:val="8"/>
        </w:numPr>
        <w:tabs>
          <w:tab w:val="num" w:pos="720"/>
          <w:tab w:val="left" w:pos="930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/>
          <w:bCs/>
        </w:rPr>
      </w:pPr>
      <w:r w:rsidRPr="00AB74B1">
        <w:rPr>
          <w:rFonts w:ascii="Times New Roman" w:eastAsia="Calibri" w:hAnsi="Times New Roman" w:cs="Times New Roman"/>
        </w:rPr>
        <w:lastRenderedPageBreak/>
        <w:t xml:space="preserve">Wykonawca zobowiązany jest do wystawiania faktur  wg następujących zasad: </w:t>
      </w:r>
    </w:p>
    <w:p w14:paraId="60997B7E" w14:textId="77777777" w:rsidR="00BB41A3" w:rsidRPr="00AB74B1" w:rsidRDefault="00BB41A3" w:rsidP="00144DFC">
      <w:pPr>
        <w:tabs>
          <w:tab w:val="left" w:pos="930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bCs/>
          <w:i/>
          <w:iCs/>
        </w:rPr>
      </w:pPr>
      <w:r w:rsidRPr="00AB74B1">
        <w:rPr>
          <w:rFonts w:ascii="Times New Roman" w:eastAsia="Calibri" w:hAnsi="Times New Roman" w:cs="Times New Roman"/>
          <w:b/>
          <w:bCs/>
        </w:rPr>
        <w:t xml:space="preserve">Sprzedawca: ..................................................... </w:t>
      </w:r>
      <w:r w:rsidRPr="00AB74B1">
        <w:rPr>
          <w:rFonts w:ascii="Times New Roman" w:eastAsia="Calibri" w:hAnsi="Times New Roman" w:cs="Times New Roman"/>
        </w:rPr>
        <w:t>(dane wykonawcy)</w:t>
      </w:r>
    </w:p>
    <w:p w14:paraId="3DE7B22F" w14:textId="4922C328" w:rsidR="00BB41A3" w:rsidRPr="003D2BE7" w:rsidRDefault="00BB41A3" w:rsidP="003D2BE7">
      <w:pPr>
        <w:tabs>
          <w:tab w:val="left" w:pos="930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i/>
          <w:iCs/>
        </w:rPr>
      </w:pPr>
      <w:r w:rsidRPr="00AB74B1">
        <w:rPr>
          <w:rFonts w:ascii="Times New Roman" w:eastAsia="Calibri" w:hAnsi="Times New Roman" w:cs="Times New Roman"/>
          <w:b/>
          <w:bCs/>
          <w:i/>
          <w:iCs/>
        </w:rPr>
        <w:t>Nabywca/Płatnik:</w:t>
      </w:r>
      <w:r w:rsidRPr="00AB74B1">
        <w:rPr>
          <w:rFonts w:ascii="Times New Roman" w:eastAsia="Calibri" w:hAnsi="Times New Roman" w:cs="Times New Roman"/>
          <w:i/>
          <w:iCs/>
        </w:rPr>
        <w:t xml:space="preserve"> Miasto Słupsk, ul. Pl. Zwycięstwa 3; </w:t>
      </w:r>
      <w:r w:rsidR="003D2BE7">
        <w:rPr>
          <w:rFonts w:ascii="Times New Roman" w:eastAsia="Calibri" w:hAnsi="Times New Roman" w:cs="Times New Roman"/>
          <w:i/>
          <w:iCs/>
        </w:rPr>
        <w:t xml:space="preserve">76-200 Słupsk , </w:t>
      </w:r>
      <w:r w:rsidRPr="00AB74B1">
        <w:rPr>
          <w:rFonts w:ascii="Times New Roman" w:eastAsia="Calibri" w:hAnsi="Times New Roman" w:cs="Times New Roman"/>
          <w:b/>
          <w:bCs/>
          <w:i/>
          <w:iCs/>
        </w:rPr>
        <w:t>NIP: 839-10-05-507</w:t>
      </w:r>
    </w:p>
    <w:p w14:paraId="7CAB84A5" w14:textId="4E3488C3" w:rsidR="0046385F" w:rsidRPr="00AB74B1" w:rsidRDefault="00957413" w:rsidP="00144DFC">
      <w:pPr>
        <w:tabs>
          <w:tab w:val="left" w:pos="930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Odbiorca</w:t>
      </w:r>
      <w:r w:rsidR="00BB41A3" w:rsidRPr="00AB74B1">
        <w:rPr>
          <w:rFonts w:ascii="Times New Roman" w:eastAsia="Calibri" w:hAnsi="Times New Roman" w:cs="Times New Roman"/>
          <w:i/>
          <w:iCs/>
        </w:rPr>
        <w:t>: Przedsiębiorstwo Gospodarki Mieszkaniowej Sp. z o.o.</w:t>
      </w:r>
      <w:r>
        <w:rPr>
          <w:rFonts w:ascii="Times New Roman" w:eastAsia="Calibri" w:hAnsi="Times New Roman" w:cs="Times New Roman"/>
          <w:i/>
          <w:iCs/>
        </w:rPr>
        <w:t xml:space="preserve">, </w:t>
      </w:r>
      <w:r w:rsidR="00BB41A3" w:rsidRPr="00AB74B1">
        <w:rPr>
          <w:rFonts w:ascii="Times New Roman" w:eastAsia="Calibri" w:hAnsi="Times New Roman" w:cs="Times New Roman"/>
          <w:i/>
          <w:iCs/>
        </w:rPr>
        <w:t xml:space="preserve"> 76-200 Słupsk , ul. Tuwima 4</w:t>
      </w:r>
    </w:p>
    <w:p w14:paraId="5B0CAA65" w14:textId="7C878C99" w:rsidR="00BB41A3" w:rsidRPr="00AB74B1" w:rsidRDefault="00BB41A3" w:rsidP="00482065">
      <w:pPr>
        <w:numPr>
          <w:ilvl w:val="0"/>
          <w:numId w:val="8"/>
        </w:numPr>
        <w:tabs>
          <w:tab w:val="num" w:pos="720"/>
          <w:tab w:val="left" w:pos="930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AB74B1">
        <w:rPr>
          <w:rFonts w:ascii="Times New Roman" w:eastAsia="Calibri" w:hAnsi="Times New Roman" w:cs="Times New Roman"/>
        </w:rPr>
        <w:t>Zamawiający w przypadku obopólnych wierzytelności pieniężnych na podstawie art. 498 KC dokona ich potrącenia.</w:t>
      </w:r>
    </w:p>
    <w:p w14:paraId="09595C20" w14:textId="77777777" w:rsidR="004B5802" w:rsidRPr="00AB74B1" w:rsidRDefault="004B5802" w:rsidP="004B5802">
      <w:pPr>
        <w:pStyle w:val="Akapitzlist"/>
        <w:spacing w:line="240" w:lineRule="auto"/>
        <w:ind w:left="426"/>
        <w:jc w:val="both"/>
        <w:rPr>
          <w:rFonts w:ascii="Times New Roman" w:hAnsi="Times New Roman" w:cs="Times New Roman"/>
        </w:rPr>
      </w:pPr>
    </w:p>
    <w:p w14:paraId="167B4AC6" w14:textId="77777777" w:rsidR="002D31C1" w:rsidRPr="00AB74B1" w:rsidRDefault="002D31C1" w:rsidP="004B5802">
      <w:pPr>
        <w:tabs>
          <w:tab w:val="left" w:pos="400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AB74B1">
        <w:rPr>
          <w:rFonts w:ascii="Times New Roman" w:eastAsia="Calibri" w:hAnsi="Times New Roman" w:cs="Times New Roman"/>
          <w:b/>
          <w:bCs/>
        </w:rPr>
        <w:t xml:space="preserve">§ </w:t>
      </w:r>
      <w:r w:rsidR="00A4330D" w:rsidRPr="00AB74B1">
        <w:rPr>
          <w:rFonts w:ascii="Times New Roman" w:eastAsia="Calibri" w:hAnsi="Times New Roman" w:cs="Times New Roman"/>
          <w:b/>
          <w:bCs/>
        </w:rPr>
        <w:t>7</w:t>
      </w:r>
      <w:r w:rsidRPr="00AB74B1">
        <w:rPr>
          <w:rFonts w:ascii="Times New Roman" w:eastAsia="Calibri" w:hAnsi="Times New Roman" w:cs="Times New Roman"/>
          <w:b/>
          <w:bCs/>
        </w:rPr>
        <w:t xml:space="preserve"> Prawa autorskie</w:t>
      </w:r>
    </w:p>
    <w:p w14:paraId="12F04142" w14:textId="770EA4EA" w:rsidR="002D31C1" w:rsidRPr="00AB74B1" w:rsidRDefault="00056ED4" w:rsidP="004B5802">
      <w:pPr>
        <w:pStyle w:val="Akapitzlist"/>
        <w:numPr>
          <w:ilvl w:val="1"/>
          <w:numId w:val="6"/>
        </w:numPr>
        <w:tabs>
          <w:tab w:val="clear" w:pos="1068"/>
          <w:tab w:val="num" w:pos="567"/>
          <w:tab w:val="left" w:pos="4005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>Wykonawca oświadcza, ze posiada autorskie prawa</w:t>
      </w:r>
      <w:r w:rsidR="002E1850" w:rsidRPr="00AB74B1">
        <w:rPr>
          <w:rFonts w:ascii="Times New Roman" w:eastAsia="Calibri" w:hAnsi="Times New Roman" w:cs="Times New Roman"/>
          <w:bCs/>
        </w:rPr>
        <w:t xml:space="preserve"> majątkowe oraz prawa zależne </w:t>
      </w:r>
      <w:r w:rsidR="002E1850" w:rsidRPr="00AB74B1">
        <w:rPr>
          <w:rFonts w:ascii="Times New Roman" w:eastAsia="Calibri" w:hAnsi="Times New Roman" w:cs="Times New Roman"/>
          <w:bCs/>
        </w:rPr>
        <w:br/>
        <w:t>w r</w:t>
      </w:r>
      <w:r w:rsidRPr="00AB74B1">
        <w:rPr>
          <w:rFonts w:ascii="Times New Roman" w:eastAsia="Calibri" w:hAnsi="Times New Roman" w:cs="Times New Roman"/>
          <w:bCs/>
        </w:rPr>
        <w:t xml:space="preserve">ozumieniu ustawy z dnia 4 lutego 1994 r o prawie autorskim i prawach pokrewnych </w:t>
      </w:r>
      <w:r w:rsidR="00FE79DA" w:rsidRPr="00AB74B1">
        <w:rPr>
          <w:rFonts w:ascii="Times New Roman" w:eastAsia="Calibri" w:hAnsi="Times New Roman" w:cs="Times New Roman"/>
          <w:bCs/>
        </w:rPr>
        <w:br/>
      </w:r>
      <w:r w:rsidRPr="00AB74B1">
        <w:rPr>
          <w:rFonts w:ascii="Times New Roman" w:eastAsia="Calibri" w:hAnsi="Times New Roman" w:cs="Times New Roman"/>
          <w:bCs/>
        </w:rPr>
        <w:t>(tj. Dz.U. z 20</w:t>
      </w:r>
      <w:r w:rsidR="00EA0157" w:rsidRPr="00AB74B1">
        <w:rPr>
          <w:rFonts w:ascii="Times New Roman" w:eastAsia="Calibri" w:hAnsi="Times New Roman" w:cs="Times New Roman"/>
          <w:bCs/>
        </w:rPr>
        <w:t>2</w:t>
      </w:r>
      <w:r w:rsidR="005F5140" w:rsidRPr="00AB74B1">
        <w:rPr>
          <w:rFonts w:ascii="Times New Roman" w:eastAsia="Calibri" w:hAnsi="Times New Roman" w:cs="Times New Roman"/>
          <w:bCs/>
        </w:rPr>
        <w:t>5</w:t>
      </w:r>
      <w:r w:rsidRPr="00AB74B1">
        <w:rPr>
          <w:rFonts w:ascii="Times New Roman" w:eastAsia="Calibri" w:hAnsi="Times New Roman" w:cs="Times New Roman"/>
          <w:bCs/>
        </w:rPr>
        <w:t xml:space="preserve"> r. poz. </w:t>
      </w:r>
      <w:r w:rsidR="00EA0157" w:rsidRPr="00AB74B1">
        <w:rPr>
          <w:rFonts w:ascii="Times New Roman" w:eastAsia="Calibri" w:hAnsi="Times New Roman" w:cs="Times New Roman"/>
          <w:bCs/>
        </w:rPr>
        <w:t>2</w:t>
      </w:r>
      <w:r w:rsidR="005F5140" w:rsidRPr="00AB74B1">
        <w:rPr>
          <w:rFonts w:ascii="Times New Roman" w:eastAsia="Calibri" w:hAnsi="Times New Roman" w:cs="Times New Roman"/>
          <w:bCs/>
        </w:rPr>
        <w:t>4</w:t>
      </w:r>
      <w:r w:rsidRPr="00AB74B1">
        <w:rPr>
          <w:rFonts w:ascii="Times New Roman" w:eastAsia="Calibri" w:hAnsi="Times New Roman" w:cs="Times New Roman"/>
          <w:bCs/>
        </w:rPr>
        <w:t xml:space="preserve"> ze zm.) do opracowanej w trakcie realizacji przedmiotu umowy dokumentacji projektowej oraz innych utworów.</w:t>
      </w:r>
    </w:p>
    <w:p w14:paraId="260444B7" w14:textId="1EFCE179" w:rsidR="00056ED4" w:rsidRPr="00AB74B1" w:rsidRDefault="00056ED4" w:rsidP="00A839AA">
      <w:pPr>
        <w:pStyle w:val="Akapitzlist"/>
        <w:numPr>
          <w:ilvl w:val="1"/>
          <w:numId w:val="6"/>
        </w:numPr>
        <w:tabs>
          <w:tab w:val="clear" w:pos="1068"/>
          <w:tab w:val="num" w:pos="567"/>
          <w:tab w:val="left" w:pos="4005"/>
        </w:tabs>
        <w:spacing w:line="240" w:lineRule="auto"/>
        <w:ind w:left="426" w:hanging="426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 xml:space="preserve">Wykonawca </w:t>
      </w:r>
      <w:r w:rsidR="001D2434" w:rsidRPr="00AB74B1">
        <w:rPr>
          <w:rFonts w:ascii="Times New Roman" w:eastAsia="Calibri" w:hAnsi="Times New Roman" w:cs="Times New Roman"/>
          <w:bCs/>
        </w:rPr>
        <w:t>zobowiązuje</w:t>
      </w:r>
      <w:r w:rsidRPr="00AB74B1">
        <w:rPr>
          <w:rFonts w:ascii="Times New Roman" w:eastAsia="Calibri" w:hAnsi="Times New Roman" w:cs="Times New Roman"/>
          <w:bCs/>
        </w:rPr>
        <w:t xml:space="preserve"> się do przestrzegania przepisów ustawy o </w:t>
      </w:r>
      <w:r w:rsidR="001D2434" w:rsidRPr="00AB74B1">
        <w:rPr>
          <w:rFonts w:ascii="Times New Roman" w:eastAsia="Calibri" w:hAnsi="Times New Roman" w:cs="Times New Roman"/>
          <w:bCs/>
        </w:rPr>
        <w:t>prawie</w:t>
      </w:r>
      <w:r w:rsidRPr="00AB74B1">
        <w:rPr>
          <w:rFonts w:ascii="Times New Roman" w:eastAsia="Calibri" w:hAnsi="Times New Roman" w:cs="Times New Roman"/>
          <w:bCs/>
        </w:rPr>
        <w:t xml:space="preserve"> autorski</w:t>
      </w:r>
      <w:r w:rsidR="009C5F38" w:rsidRPr="00AB74B1">
        <w:rPr>
          <w:rFonts w:ascii="Times New Roman" w:eastAsia="Calibri" w:hAnsi="Times New Roman" w:cs="Times New Roman"/>
          <w:bCs/>
        </w:rPr>
        <w:t>m</w:t>
      </w:r>
      <w:r w:rsidR="001D2434" w:rsidRPr="00AB74B1">
        <w:rPr>
          <w:rFonts w:ascii="Times New Roman" w:eastAsia="Calibri" w:hAnsi="Times New Roman" w:cs="Times New Roman"/>
          <w:bCs/>
        </w:rPr>
        <w:t xml:space="preserve"> </w:t>
      </w:r>
      <w:r w:rsidRPr="00AB74B1">
        <w:rPr>
          <w:rFonts w:ascii="Times New Roman" w:eastAsia="Calibri" w:hAnsi="Times New Roman" w:cs="Times New Roman"/>
          <w:bCs/>
        </w:rPr>
        <w:t>i prawach pokrewnych, do nie naruszania praw majątkowych osób trzecich o</w:t>
      </w:r>
      <w:r w:rsidR="001D2434" w:rsidRPr="00AB74B1">
        <w:rPr>
          <w:rFonts w:ascii="Times New Roman" w:eastAsia="Calibri" w:hAnsi="Times New Roman" w:cs="Times New Roman"/>
          <w:bCs/>
        </w:rPr>
        <w:t>raz do przekazywania Zamawiającemu dokumentacji projektowej i innych utworów w stanie wolnym od obciążeń prawami tych osób.</w:t>
      </w:r>
    </w:p>
    <w:p w14:paraId="0CCCDBC1" w14:textId="1FFCD146" w:rsidR="001D2434" w:rsidRPr="00144DFC" w:rsidRDefault="001D2434" w:rsidP="00144DFC">
      <w:pPr>
        <w:pStyle w:val="Akapitzlist"/>
        <w:numPr>
          <w:ilvl w:val="1"/>
          <w:numId w:val="6"/>
        </w:numPr>
        <w:tabs>
          <w:tab w:val="clear" w:pos="1068"/>
          <w:tab w:val="num" w:pos="567"/>
          <w:tab w:val="left" w:pos="4005"/>
        </w:tabs>
        <w:spacing w:line="240" w:lineRule="auto"/>
        <w:ind w:left="426" w:hanging="426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 xml:space="preserve"> Wykonawca z chwilą faktycznego przekazania dokumentacji projektowej Zamawiającemu przenosi w ramach wynagrodzenia ryczałtowego, o którym mowa w  § </w:t>
      </w:r>
      <w:r w:rsidR="00C64B23" w:rsidRPr="00AB74B1">
        <w:rPr>
          <w:rFonts w:ascii="Times New Roman" w:eastAsia="Calibri" w:hAnsi="Times New Roman" w:cs="Times New Roman"/>
          <w:bCs/>
        </w:rPr>
        <w:t>6</w:t>
      </w:r>
      <w:r w:rsidR="00144DFC">
        <w:rPr>
          <w:rFonts w:ascii="Times New Roman" w:eastAsia="Calibri" w:hAnsi="Times New Roman" w:cs="Times New Roman"/>
          <w:bCs/>
        </w:rPr>
        <w:t xml:space="preserve"> </w:t>
      </w:r>
      <w:r w:rsidR="00BD07FD" w:rsidRPr="00144DFC">
        <w:rPr>
          <w:rFonts w:ascii="Times New Roman" w:eastAsia="Calibri" w:hAnsi="Times New Roman" w:cs="Times New Roman"/>
          <w:bCs/>
        </w:rPr>
        <w:t xml:space="preserve">ust. 1 pkt. 1 </w:t>
      </w:r>
      <w:r w:rsidRPr="00144DFC">
        <w:rPr>
          <w:rFonts w:ascii="Times New Roman" w:eastAsia="Calibri" w:hAnsi="Times New Roman" w:cs="Times New Roman"/>
          <w:bCs/>
        </w:rPr>
        <w:t xml:space="preserve"> umowy, wszelkie majątkowe prawa autorskie oraz prawa zależne w rozumieniu ustawy o prawie autorskim i prawach pokrewnych do wszystkich utworów wytworzonych w trakcie realizacji przedmiotu umowy za Zamawiającego bez ograniczeń co do terytorium, czasu, liczby egzemplarzy na następujących polach eksploatacji:</w:t>
      </w:r>
    </w:p>
    <w:p w14:paraId="2A17223A" w14:textId="49127D98" w:rsidR="00A865AE" w:rsidRPr="00AB74B1" w:rsidRDefault="001D2434" w:rsidP="00AB74B1">
      <w:pPr>
        <w:pStyle w:val="Akapitzlist"/>
        <w:numPr>
          <w:ilvl w:val="0"/>
          <w:numId w:val="9"/>
        </w:numPr>
        <w:tabs>
          <w:tab w:val="left" w:pos="4005"/>
        </w:tabs>
        <w:spacing w:line="240" w:lineRule="auto"/>
        <w:ind w:left="709" w:hanging="283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 xml:space="preserve">korzystanie z utworu w dowolny sposób, w całości lub w częściach, dla potrzeb realizacji inwestycji oraz przyszłych projektów i inwestycji, w celu ewentualnych dodatkowych modyfikacji i zmian decyzji administracyjnych oraz wszelkiego dokumentowania </w:t>
      </w:r>
      <w:r w:rsidR="0076038A" w:rsidRPr="00AB74B1">
        <w:rPr>
          <w:rFonts w:ascii="Times New Roman" w:eastAsia="Calibri" w:hAnsi="Times New Roman" w:cs="Times New Roman"/>
          <w:bCs/>
        </w:rPr>
        <w:br/>
      </w:r>
      <w:r w:rsidRPr="00AB74B1">
        <w:rPr>
          <w:rFonts w:ascii="Times New Roman" w:eastAsia="Calibri" w:hAnsi="Times New Roman" w:cs="Times New Roman"/>
          <w:bCs/>
        </w:rPr>
        <w:t>i rejestrowania postępu realizacji robót budowlanych</w:t>
      </w:r>
      <w:r w:rsidR="00A865AE" w:rsidRPr="00AB74B1">
        <w:rPr>
          <w:rFonts w:ascii="Times New Roman" w:eastAsia="Calibri" w:hAnsi="Times New Roman" w:cs="Times New Roman"/>
          <w:bCs/>
        </w:rPr>
        <w:t>;</w:t>
      </w:r>
    </w:p>
    <w:p w14:paraId="5488DDDD" w14:textId="77777777" w:rsidR="00A865AE" w:rsidRPr="00AB74B1" w:rsidRDefault="00A865AE" w:rsidP="00A839AA">
      <w:pPr>
        <w:pStyle w:val="Akapitzlist"/>
        <w:numPr>
          <w:ilvl w:val="0"/>
          <w:numId w:val="9"/>
        </w:numPr>
        <w:tabs>
          <w:tab w:val="left" w:pos="4005"/>
        </w:tabs>
        <w:spacing w:line="240" w:lineRule="auto"/>
        <w:ind w:left="709" w:hanging="283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 xml:space="preserve">korzystanie z utworu w dowolny sposób, w całości lub w części w celach reklamowych, promocyjnych, reklamowych, </w:t>
      </w:r>
    </w:p>
    <w:p w14:paraId="21B45C7A" w14:textId="40F524CD" w:rsidR="00A865AE" w:rsidRPr="00AB74B1" w:rsidRDefault="00A865AE" w:rsidP="00A839AA">
      <w:pPr>
        <w:pStyle w:val="Akapitzlist"/>
        <w:numPr>
          <w:ilvl w:val="0"/>
          <w:numId w:val="9"/>
        </w:numPr>
        <w:tabs>
          <w:tab w:val="left" w:pos="4005"/>
        </w:tabs>
        <w:spacing w:line="240" w:lineRule="auto"/>
        <w:ind w:left="709" w:hanging="283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 xml:space="preserve">kopiowanie, utrwalanie, zwielokrotnienie, udostepnienie, rozpowszechnienie utworu, </w:t>
      </w:r>
      <w:r w:rsidR="0076038A" w:rsidRPr="00AB74B1">
        <w:rPr>
          <w:rFonts w:ascii="Times New Roman" w:eastAsia="Calibri" w:hAnsi="Times New Roman" w:cs="Times New Roman"/>
          <w:bCs/>
        </w:rPr>
        <w:br/>
      </w:r>
      <w:r w:rsidRPr="00AB74B1">
        <w:rPr>
          <w:rFonts w:ascii="Times New Roman" w:eastAsia="Calibri" w:hAnsi="Times New Roman" w:cs="Times New Roman"/>
          <w:bCs/>
        </w:rPr>
        <w:t xml:space="preserve">w postaci materialnych nośników dokumentacji z wykorzystaniem dowolnych technik, </w:t>
      </w:r>
      <w:r w:rsidR="00144DFC">
        <w:rPr>
          <w:rFonts w:ascii="Times New Roman" w:eastAsia="Calibri" w:hAnsi="Times New Roman" w:cs="Times New Roman"/>
          <w:bCs/>
        </w:rPr>
        <w:br/>
      </w:r>
      <w:r w:rsidRPr="00AB74B1">
        <w:rPr>
          <w:rFonts w:ascii="Times New Roman" w:eastAsia="Calibri" w:hAnsi="Times New Roman" w:cs="Times New Roman"/>
          <w:bCs/>
        </w:rPr>
        <w:t>w szczególności technik drukarskich, reprograficznych czy zapisu magnetycznego,</w:t>
      </w:r>
    </w:p>
    <w:p w14:paraId="1F4C6B18" w14:textId="56A40CFB" w:rsidR="001D2434" w:rsidRPr="00AB74B1" w:rsidRDefault="00A865AE" w:rsidP="00A839AA">
      <w:pPr>
        <w:pStyle w:val="Akapitzlist"/>
        <w:numPr>
          <w:ilvl w:val="0"/>
          <w:numId w:val="9"/>
        </w:numPr>
        <w:tabs>
          <w:tab w:val="left" w:pos="4005"/>
        </w:tabs>
        <w:spacing w:line="240" w:lineRule="auto"/>
        <w:ind w:left="709" w:hanging="283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>kopiowanie, utrwalanie, zwielokrotnianie, udostępnianie, rozpowszechnianie utworów postaci cyfrowego zapisu</w:t>
      </w:r>
      <w:r w:rsidR="001D2434" w:rsidRPr="00AB74B1">
        <w:rPr>
          <w:rFonts w:ascii="Times New Roman" w:eastAsia="Calibri" w:hAnsi="Times New Roman" w:cs="Times New Roman"/>
          <w:bCs/>
        </w:rPr>
        <w:t xml:space="preserve"> </w:t>
      </w:r>
      <w:r w:rsidRPr="00AB74B1">
        <w:rPr>
          <w:rFonts w:ascii="Times New Roman" w:eastAsia="Calibri" w:hAnsi="Times New Roman" w:cs="Times New Roman"/>
          <w:bCs/>
        </w:rPr>
        <w:t xml:space="preserve">poprzez umieszczenie dokumentu jako produktu multimedialnego na nośnikach materialnych i urządzeniach do przenoszenia danych cyfrowych, poprzez wprowadzenie i zapisywanie w pamięci komputera lub </w:t>
      </w:r>
      <w:r w:rsidR="00481F9E" w:rsidRPr="00AB74B1">
        <w:rPr>
          <w:rFonts w:ascii="Times New Roman" w:eastAsia="Calibri" w:hAnsi="Times New Roman" w:cs="Times New Roman"/>
          <w:bCs/>
        </w:rPr>
        <w:t>udostępnianie utworu</w:t>
      </w:r>
      <w:r w:rsidRPr="00AB74B1">
        <w:rPr>
          <w:rFonts w:ascii="Times New Roman" w:eastAsia="Calibri" w:hAnsi="Times New Roman" w:cs="Times New Roman"/>
          <w:bCs/>
        </w:rPr>
        <w:t xml:space="preserve"> </w:t>
      </w:r>
      <w:r w:rsidR="00481F9E" w:rsidRPr="00AB74B1">
        <w:rPr>
          <w:rFonts w:ascii="Times New Roman" w:eastAsia="Calibri" w:hAnsi="Times New Roman" w:cs="Times New Roman"/>
          <w:bCs/>
        </w:rPr>
        <w:t>jako produktu multimedialnego w sieciach teleinformatycznych (w szczególności poprzez umieszczenie utworu na serwerach, w sieci Internet, w sieci komputerowej, pamięci RAM, poszczególnych urządzeń, biorących udział w przekazie internetowy</w:t>
      </w:r>
      <w:r w:rsidR="009C5F38" w:rsidRPr="00AB74B1">
        <w:rPr>
          <w:rFonts w:ascii="Times New Roman" w:eastAsia="Calibri" w:hAnsi="Times New Roman" w:cs="Times New Roman"/>
          <w:bCs/>
        </w:rPr>
        <w:t>m</w:t>
      </w:r>
      <w:r w:rsidR="00481F9E" w:rsidRPr="00AB74B1">
        <w:rPr>
          <w:rFonts w:ascii="Times New Roman" w:eastAsia="Calibri" w:hAnsi="Times New Roman" w:cs="Times New Roman"/>
          <w:bCs/>
        </w:rPr>
        <w:t>) oraz umożliwienie powszechnego dostępu do utworu w wybranym miejscu i momencie,</w:t>
      </w:r>
    </w:p>
    <w:p w14:paraId="51B54917" w14:textId="1791930F" w:rsidR="00481F9E" w:rsidRPr="00AB74B1" w:rsidRDefault="00481F9E" w:rsidP="00A839AA">
      <w:pPr>
        <w:pStyle w:val="Akapitzlist"/>
        <w:numPr>
          <w:ilvl w:val="0"/>
          <w:numId w:val="9"/>
        </w:numPr>
        <w:tabs>
          <w:tab w:val="left" w:pos="4005"/>
        </w:tabs>
        <w:spacing w:line="240" w:lineRule="auto"/>
        <w:ind w:left="709" w:hanging="283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 xml:space="preserve">rozpowszechnianie utworu niezależnie jakimikolwiek środkami i jakiejkolwiek formie, niezależnie od formatu, </w:t>
      </w:r>
      <w:r w:rsidR="005658C1" w:rsidRPr="00AB74B1">
        <w:rPr>
          <w:rFonts w:ascii="Times New Roman" w:eastAsia="Calibri" w:hAnsi="Times New Roman" w:cs="Times New Roman"/>
          <w:bCs/>
        </w:rPr>
        <w:t>systemu</w:t>
      </w:r>
      <w:r w:rsidRPr="00AB74B1">
        <w:rPr>
          <w:rFonts w:ascii="Times New Roman" w:eastAsia="Calibri" w:hAnsi="Times New Roman" w:cs="Times New Roman"/>
          <w:bCs/>
        </w:rPr>
        <w:t xml:space="preserve"> lub standardu, zarówno w formie materialnych </w:t>
      </w:r>
      <w:r w:rsidR="005658C1" w:rsidRPr="00AB74B1">
        <w:rPr>
          <w:rFonts w:ascii="Times New Roman" w:eastAsia="Calibri" w:hAnsi="Times New Roman" w:cs="Times New Roman"/>
          <w:bCs/>
        </w:rPr>
        <w:t>nośników</w:t>
      </w:r>
      <w:r w:rsidRPr="00AB74B1">
        <w:rPr>
          <w:rFonts w:ascii="Times New Roman" w:eastAsia="Calibri" w:hAnsi="Times New Roman" w:cs="Times New Roman"/>
          <w:bCs/>
        </w:rPr>
        <w:t xml:space="preserve"> jak </w:t>
      </w:r>
      <w:r w:rsidR="00144DFC">
        <w:rPr>
          <w:rFonts w:ascii="Times New Roman" w:eastAsia="Calibri" w:hAnsi="Times New Roman" w:cs="Times New Roman"/>
          <w:bCs/>
        </w:rPr>
        <w:br/>
      </w:r>
      <w:r w:rsidRPr="00AB74B1">
        <w:rPr>
          <w:rFonts w:ascii="Times New Roman" w:eastAsia="Calibri" w:hAnsi="Times New Roman" w:cs="Times New Roman"/>
          <w:bCs/>
        </w:rPr>
        <w:t>i w postaci cyfrowej przez publiczne wystawienie, wyświetlenie, odtwarzanie, publicznie udostępnianie, przekazyw</w:t>
      </w:r>
      <w:r w:rsidR="002E1850" w:rsidRPr="00AB74B1">
        <w:rPr>
          <w:rFonts w:ascii="Times New Roman" w:eastAsia="Calibri" w:hAnsi="Times New Roman" w:cs="Times New Roman"/>
          <w:bCs/>
        </w:rPr>
        <w:t>anie</w:t>
      </w:r>
      <w:r w:rsidR="004B5802" w:rsidRPr="00AB74B1">
        <w:rPr>
          <w:rFonts w:ascii="Times New Roman" w:eastAsia="Calibri" w:hAnsi="Times New Roman" w:cs="Times New Roman"/>
          <w:bCs/>
        </w:rPr>
        <w:t xml:space="preserve"> </w:t>
      </w:r>
      <w:r w:rsidR="002E1850" w:rsidRPr="00AB74B1">
        <w:rPr>
          <w:rFonts w:ascii="Times New Roman" w:eastAsia="Calibri" w:hAnsi="Times New Roman" w:cs="Times New Roman"/>
          <w:bCs/>
        </w:rPr>
        <w:t xml:space="preserve">i </w:t>
      </w:r>
      <w:r w:rsidRPr="00AB74B1">
        <w:rPr>
          <w:rFonts w:ascii="Times New Roman" w:eastAsia="Calibri" w:hAnsi="Times New Roman" w:cs="Times New Roman"/>
          <w:bCs/>
        </w:rPr>
        <w:t xml:space="preserve">przechowywania czy elektroniczne komunikowanie utworu publiczności w taki sposób aby </w:t>
      </w:r>
      <w:r w:rsidR="005658C1" w:rsidRPr="00AB74B1">
        <w:rPr>
          <w:rFonts w:ascii="Times New Roman" w:eastAsia="Calibri" w:hAnsi="Times New Roman" w:cs="Times New Roman"/>
          <w:bCs/>
        </w:rPr>
        <w:t>każdy</w:t>
      </w:r>
      <w:r w:rsidRPr="00AB74B1">
        <w:rPr>
          <w:rFonts w:ascii="Times New Roman" w:eastAsia="Calibri" w:hAnsi="Times New Roman" w:cs="Times New Roman"/>
          <w:bCs/>
        </w:rPr>
        <w:t xml:space="preserve"> mógł mieć do niego dostęp w miejscu i czasie przez siebie wybranym przy użyciu </w:t>
      </w:r>
      <w:r w:rsidR="005658C1" w:rsidRPr="00AB74B1">
        <w:rPr>
          <w:rFonts w:ascii="Times New Roman" w:eastAsia="Calibri" w:hAnsi="Times New Roman" w:cs="Times New Roman"/>
          <w:bCs/>
        </w:rPr>
        <w:t>sieci telekomunikacyjnych,</w:t>
      </w:r>
    </w:p>
    <w:p w14:paraId="32C1DB3C" w14:textId="77777777" w:rsidR="005658C1" w:rsidRPr="00AB74B1" w:rsidRDefault="005658C1" w:rsidP="00A839AA">
      <w:pPr>
        <w:pStyle w:val="Akapitzlist"/>
        <w:numPr>
          <w:ilvl w:val="0"/>
          <w:numId w:val="9"/>
        </w:numPr>
        <w:tabs>
          <w:tab w:val="left" w:pos="4005"/>
        </w:tabs>
        <w:spacing w:line="240" w:lineRule="auto"/>
        <w:ind w:left="709" w:hanging="283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>przetwarzanie utworu w celu realizacji inwestycji,</w:t>
      </w:r>
    </w:p>
    <w:p w14:paraId="52046B81" w14:textId="77777777" w:rsidR="005658C1" w:rsidRPr="00AB74B1" w:rsidRDefault="005658C1" w:rsidP="00A839AA">
      <w:pPr>
        <w:pStyle w:val="Akapitzlist"/>
        <w:numPr>
          <w:ilvl w:val="0"/>
          <w:numId w:val="9"/>
        </w:numPr>
        <w:tabs>
          <w:tab w:val="left" w:pos="4005"/>
        </w:tabs>
        <w:spacing w:line="240" w:lineRule="auto"/>
        <w:ind w:left="709" w:hanging="283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 xml:space="preserve">przekazanie </w:t>
      </w:r>
      <w:r w:rsidR="00654CB3" w:rsidRPr="00AB74B1">
        <w:rPr>
          <w:rFonts w:ascii="Times New Roman" w:eastAsia="Calibri" w:hAnsi="Times New Roman" w:cs="Times New Roman"/>
          <w:bCs/>
        </w:rPr>
        <w:t>utworu wykonawcom biorącym udział w postępowaniu o udzielenie zamówienia publicznego jako części jako części specyfikacji istotnych warunków zamówienia,</w:t>
      </w:r>
    </w:p>
    <w:p w14:paraId="0E9D247C" w14:textId="77777777" w:rsidR="00654CB3" w:rsidRPr="00AB74B1" w:rsidRDefault="00654CB3" w:rsidP="00A839AA">
      <w:pPr>
        <w:pStyle w:val="Akapitzlist"/>
        <w:numPr>
          <w:ilvl w:val="0"/>
          <w:numId w:val="9"/>
        </w:numPr>
        <w:tabs>
          <w:tab w:val="left" w:pos="4005"/>
        </w:tabs>
        <w:spacing w:line="240" w:lineRule="auto"/>
        <w:ind w:left="709" w:hanging="283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>powierzenie wykonania robót budowlanych według utworu stanowiącego przedmiot umowy wybranemu w odrębnym postepowaniu wykonawcy,</w:t>
      </w:r>
    </w:p>
    <w:p w14:paraId="3D8D5CBF" w14:textId="77777777" w:rsidR="00C524C4" w:rsidRPr="00AB74B1" w:rsidRDefault="00654CB3" w:rsidP="00A839AA">
      <w:pPr>
        <w:pStyle w:val="Akapitzlist"/>
        <w:numPr>
          <w:ilvl w:val="0"/>
          <w:numId w:val="9"/>
        </w:numPr>
        <w:tabs>
          <w:tab w:val="left" w:pos="4005"/>
        </w:tabs>
        <w:spacing w:line="240" w:lineRule="auto"/>
        <w:ind w:left="709" w:hanging="283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>wykorzystanie utworu w celu promocji przedsięwzięcia oraz pozyskania środków finansowych na jego realizację,</w:t>
      </w:r>
    </w:p>
    <w:p w14:paraId="732BF1F6" w14:textId="1BA6FBF2" w:rsidR="00654CB3" w:rsidRPr="00AB74B1" w:rsidRDefault="00654CB3" w:rsidP="00A839AA">
      <w:pPr>
        <w:pStyle w:val="Akapitzlist"/>
        <w:numPr>
          <w:ilvl w:val="0"/>
          <w:numId w:val="9"/>
        </w:numPr>
        <w:tabs>
          <w:tab w:val="left" w:pos="851"/>
        </w:tabs>
        <w:spacing w:line="240" w:lineRule="auto"/>
        <w:ind w:left="851" w:hanging="425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 xml:space="preserve">Z chwilą przeniesienia praw autorskich majątkowych o których mowa poniżej Wykonawca udziela Zamawiającemu w ramach wynagrodzenia określonego w § </w:t>
      </w:r>
      <w:r w:rsidR="00BD07FD" w:rsidRPr="00AB74B1">
        <w:rPr>
          <w:rFonts w:ascii="Times New Roman" w:eastAsia="Calibri" w:hAnsi="Times New Roman" w:cs="Times New Roman"/>
          <w:bCs/>
        </w:rPr>
        <w:t>6 ust. 1 pkt. 1</w:t>
      </w:r>
      <w:r w:rsidRPr="00AB74B1">
        <w:rPr>
          <w:rFonts w:ascii="Times New Roman" w:eastAsia="Calibri" w:hAnsi="Times New Roman" w:cs="Times New Roman"/>
          <w:bCs/>
        </w:rPr>
        <w:t xml:space="preserve"> umowy </w:t>
      </w:r>
      <w:r w:rsidRPr="00AB74B1">
        <w:rPr>
          <w:rFonts w:ascii="Times New Roman" w:eastAsia="Calibri" w:hAnsi="Times New Roman" w:cs="Times New Roman"/>
          <w:bCs/>
        </w:rPr>
        <w:lastRenderedPageBreak/>
        <w:t>zezwolenia na wprowadzenie zmian do wszystkich utworów wytworzonych w trakcie realizacji przedmiotu umowy oraz na wykonanie praw zależnych do opracowanych na ich podstawie utworów w tym za korzystanie i rozpowszechnianie wszelkich utworów zależnych w powyższym zakresie, w tym w szczególności adaptacji, zmian, przeróbek. Wykonawca wyraża przy tym zgodę na udzielenie przez Zamawiającego osobom trzecim na dokonywanie opracowań utwor</w:t>
      </w:r>
      <w:r w:rsidR="00364127" w:rsidRPr="00AB74B1">
        <w:rPr>
          <w:rFonts w:ascii="Times New Roman" w:eastAsia="Calibri" w:hAnsi="Times New Roman" w:cs="Times New Roman"/>
          <w:bCs/>
        </w:rPr>
        <w:t>ów wytworzonych w trakcie realizacji przedmiotu umowy oraz na korzystanie i rozpowszechnianie utworów zależnych, o których mowa powyżej, przez osoby trzecie bez konieczności uzyskania zgody Wykonawcy.</w:t>
      </w:r>
    </w:p>
    <w:p w14:paraId="77EE5DC1" w14:textId="77777777" w:rsidR="00364127" w:rsidRPr="00AB74B1" w:rsidRDefault="00364127" w:rsidP="00A839AA">
      <w:pPr>
        <w:pStyle w:val="Akapitzlist"/>
        <w:numPr>
          <w:ilvl w:val="0"/>
          <w:numId w:val="9"/>
        </w:numPr>
        <w:tabs>
          <w:tab w:val="left" w:pos="851"/>
        </w:tabs>
        <w:spacing w:line="240" w:lineRule="auto"/>
        <w:ind w:left="993" w:hanging="567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>Równocześnie z nabyciem praw autorskich majątkowych do utworu Zamawiający nabywa własność wszystkich egzemplarzy, na których utwory zostały utrwalone.</w:t>
      </w:r>
    </w:p>
    <w:p w14:paraId="0E8FAAD4" w14:textId="77777777" w:rsidR="00364127" w:rsidRPr="00AB74B1" w:rsidRDefault="00364127" w:rsidP="00A839AA">
      <w:pPr>
        <w:pStyle w:val="Akapitzlist"/>
        <w:numPr>
          <w:ilvl w:val="0"/>
          <w:numId w:val="9"/>
        </w:numPr>
        <w:tabs>
          <w:tab w:val="left" w:pos="1134"/>
        </w:tabs>
        <w:spacing w:line="240" w:lineRule="auto"/>
        <w:ind w:left="851" w:hanging="425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>Zamawiający uprawiony jest do przeniesieni</w:t>
      </w:r>
      <w:r w:rsidR="009C5F38" w:rsidRPr="00AB74B1">
        <w:rPr>
          <w:rFonts w:ascii="Times New Roman" w:eastAsia="Calibri" w:hAnsi="Times New Roman" w:cs="Times New Roman"/>
          <w:bCs/>
        </w:rPr>
        <w:t>a</w:t>
      </w:r>
      <w:r w:rsidRPr="00AB74B1">
        <w:rPr>
          <w:rFonts w:ascii="Times New Roman" w:eastAsia="Calibri" w:hAnsi="Times New Roman" w:cs="Times New Roman"/>
          <w:bCs/>
        </w:rPr>
        <w:t xml:space="preserve"> własności nabytych praw autorskich majątkowych na inne podmioty w drodze umowy,</w:t>
      </w:r>
    </w:p>
    <w:p w14:paraId="38994847" w14:textId="46C35DF9" w:rsidR="00364127" w:rsidRPr="00AB74B1" w:rsidRDefault="00364127" w:rsidP="00A839AA">
      <w:pPr>
        <w:pStyle w:val="Akapitzlist"/>
        <w:numPr>
          <w:ilvl w:val="0"/>
          <w:numId w:val="9"/>
        </w:numPr>
        <w:tabs>
          <w:tab w:val="left" w:pos="851"/>
        </w:tabs>
        <w:spacing w:line="240" w:lineRule="auto"/>
        <w:ind w:left="851" w:hanging="425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 xml:space="preserve">W ramach wynagrodzenia ryczałtowego Wykonawca upoważnia Zamawiającego </w:t>
      </w:r>
      <w:r w:rsidR="002E1850" w:rsidRPr="00AB74B1">
        <w:rPr>
          <w:rFonts w:ascii="Times New Roman" w:eastAsia="Calibri" w:hAnsi="Times New Roman" w:cs="Times New Roman"/>
          <w:bCs/>
        </w:rPr>
        <w:br/>
      </w:r>
      <w:r w:rsidRPr="00AB74B1">
        <w:rPr>
          <w:rFonts w:ascii="Times New Roman" w:eastAsia="Calibri" w:hAnsi="Times New Roman" w:cs="Times New Roman"/>
          <w:bCs/>
        </w:rPr>
        <w:t xml:space="preserve">do wykonywania praw osobistych do utworu w rozumieniu ustawy o prawie autorskim </w:t>
      </w:r>
      <w:r w:rsidR="00144DFC">
        <w:rPr>
          <w:rFonts w:ascii="Times New Roman" w:eastAsia="Calibri" w:hAnsi="Times New Roman" w:cs="Times New Roman"/>
          <w:bCs/>
        </w:rPr>
        <w:br/>
      </w:r>
      <w:r w:rsidRPr="00AB74B1">
        <w:rPr>
          <w:rFonts w:ascii="Times New Roman" w:eastAsia="Calibri" w:hAnsi="Times New Roman" w:cs="Times New Roman"/>
          <w:bCs/>
        </w:rPr>
        <w:t>i prawach pokrewnych wytwarzanych w trakcie realizacji przedmiotu umowy w jego imieniu oraz zobowiązuje się do ich niewykonywania w części obejmującej zgodę na zmiany opracowań projektowych w zakresie niezbędnym do realizacji umowy oraz robót budowlanych  realizowanych w oparciu o utwory powstałe w ramach niniejszej umowy,</w:t>
      </w:r>
    </w:p>
    <w:p w14:paraId="6B76ADA6" w14:textId="77777777" w:rsidR="00256833" w:rsidRPr="00AB74B1" w:rsidRDefault="00AC5341" w:rsidP="00A839AA">
      <w:pPr>
        <w:pStyle w:val="Akapitzlist"/>
        <w:numPr>
          <w:ilvl w:val="0"/>
          <w:numId w:val="9"/>
        </w:numPr>
        <w:tabs>
          <w:tab w:val="left" w:pos="851"/>
        </w:tabs>
        <w:spacing w:line="240" w:lineRule="auto"/>
        <w:ind w:left="851" w:hanging="425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 xml:space="preserve">Wykonawca nie może odstąpić od umowy lub jej wypowiedzieć w zakresie dotyczącym nabytych przez Zamawiającego praw autorskich, których Wykonawca jest twórcą lub </w:t>
      </w:r>
      <w:r w:rsidR="00256833" w:rsidRPr="00AB74B1">
        <w:rPr>
          <w:rFonts w:ascii="Times New Roman" w:eastAsia="Calibri" w:hAnsi="Times New Roman" w:cs="Times New Roman"/>
          <w:bCs/>
        </w:rPr>
        <w:t>współtwórcą, ze względu na swe istotne interesy twórcze.</w:t>
      </w:r>
    </w:p>
    <w:p w14:paraId="42F09BB0" w14:textId="1A47770E" w:rsidR="00364127" w:rsidRPr="00AB74B1" w:rsidRDefault="00256833" w:rsidP="00A839AA">
      <w:pPr>
        <w:pStyle w:val="Akapitzlist"/>
        <w:numPr>
          <w:ilvl w:val="0"/>
          <w:numId w:val="9"/>
        </w:numPr>
        <w:tabs>
          <w:tab w:val="left" w:pos="851"/>
        </w:tabs>
        <w:spacing w:line="240" w:lineRule="auto"/>
        <w:ind w:left="851" w:hanging="425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 xml:space="preserve">Niezależnie od innych postanowień umowy, w przypadku wystąpienia przez osoby trzecie </w:t>
      </w:r>
      <w:r w:rsidR="00144DFC">
        <w:rPr>
          <w:rFonts w:ascii="Times New Roman" w:eastAsia="Calibri" w:hAnsi="Times New Roman" w:cs="Times New Roman"/>
          <w:bCs/>
        </w:rPr>
        <w:br/>
      </w:r>
      <w:r w:rsidRPr="00AB74B1">
        <w:rPr>
          <w:rFonts w:ascii="Times New Roman" w:eastAsia="Calibri" w:hAnsi="Times New Roman" w:cs="Times New Roman"/>
          <w:bCs/>
        </w:rPr>
        <w:t xml:space="preserve">z roszczeniami wobec Zamawiającego </w:t>
      </w:r>
      <w:r w:rsidR="00AC5341" w:rsidRPr="00AB74B1">
        <w:rPr>
          <w:rFonts w:ascii="Times New Roman" w:eastAsia="Calibri" w:hAnsi="Times New Roman" w:cs="Times New Roman"/>
          <w:bCs/>
        </w:rPr>
        <w:t xml:space="preserve"> </w:t>
      </w:r>
      <w:r w:rsidRPr="00AB74B1">
        <w:rPr>
          <w:rFonts w:ascii="Times New Roman" w:eastAsia="Calibri" w:hAnsi="Times New Roman" w:cs="Times New Roman"/>
          <w:bCs/>
        </w:rPr>
        <w:t>wynikającymi z ewentualnych naruszeń praw autorskich, zarówno majątkowych jak i osobistych, powstałych w wyniku korzystania przez Zamawiającego z przedmiotu niemniejszej umowy Wykonawca zobowiązuje się do podjęci</w:t>
      </w:r>
      <w:r w:rsidR="009C5F38" w:rsidRPr="00AB74B1">
        <w:rPr>
          <w:rFonts w:ascii="Times New Roman" w:eastAsia="Calibri" w:hAnsi="Times New Roman" w:cs="Times New Roman"/>
          <w:bCs/>
        </w:rPr>
        <w:t>a</w:t>
      </w:r>
      <w:r w:rsidRPr="00AB74B1">
        <w:rPr>
          <w:rFonts w:ascii="Times New Roman" w:eastAsia="Calibri" w:hAnsi="Times New Roman" w:cs="Times New Roman"/>
          <w:bCs/>
        </w:rPr>
        <w:t xml:space="preserve"> na swój koszt wszelkich kroków prawnych zapewniających Zamawiającemu należytą ochronę przed takimi roszczeniami.</w:t>
      </w:r>
      <w:r w:rsidR="00365BD5" w:rsidRPr="00AB74B1">
        <w:rPr>
          <w:rFonts w:ascii="Times New Roman" w:eastAsia="Calibri" w:hAnsi="Times New Roman" w:cs="Times New Roman"/>
          <w:bCs/>
        </w:rPr>
        <w:t xml:space="preserve"> </w:t>
      </w:r>
      <w:r w:rsidRPr="00AB74B1">
        <w:rPr>
          <w:rFonts w:ascii="Times New Roman" w:eastAsia="Calibri" w:hAnsi="Times New Roman" w:cs="Times New Roman"/>
          <w:bCs/>
        </w:rPr>
        <w:t>W szczególności zobowiązuje się wstąpić w miejsce Zamawiającego lub w przypadku braku takiej możliwości przystąpić po stronie Zamawiającego do wszelkich postepowań toczących się przeciwko Zamawiającemu oraz zwrócić Zamawia</w:t>
      </w:r>
      <w:r w:rsidR="009C5F38" w:rsidRPr="00AB74B1">
        <w:rPr>
          <w:rFonts w:ascii="Times New Roman" w:eastAsia="Calibri" w:hAnsi="Times New Roman" w:cs="Times New Roman"/>
          <w:bCs/>
        </w:rPr>
        <w:t>jącemu</w:t>
      </w:r>
      <w:r w:rsidRPr="00AB74B1">
        <w:rPr>
          <w:rFonts w:ascii="Times New Roman" w:eastAsia="Calibri" w:hAnsi="Times New Roman" w:cs="Times New Roman"/>
          <w:bCs/>
        </w:rPr>
        <w:t xml:space="preserve"> wypłacone przez niego kwoty odszkodowań i innych należności, </w:t>
      </w:r>
      <w:r w:rsidR="00144DFC">
        <w:rPr>
          <w:rFonts w:ascii="Times New Roman" w:eastAsia="Calibri" w:hAnsi="Times New Roman" w:cs="Times New Roman"/>
          <w:bCs/>
        </w:rPr>
        <w:br/>
      </w:r>
      <w:r w:rsidRPr="00AB74B1">
        <w:rPr>
          <w:rFonts w:ascii="Times New Roman" w:eastAsia="Calibri" w:hAnsi="Times New Roman" w:cs="Times New Roman"/>
          <w:bCs/>
        </w:rPr>
        <w:t xml:space="preserve">w tym koszty pomocy prawnej, wynikającej z ewentualnych naruszeń w/w prawa osób trzecich w terminie 14 dni od dnia przedstawienia przez Zamawiającego pisemnego żądania ich zwrotu.    </w:t>
      </w:r>
    </w:p>
    <w:p w14:paraId="23917572" w14:textId="42AF102E" w:rsidR="00256833" w:rsidRPr="00AB74B1" w:rsidRDefault="00256833" w:rsidP="00A839AA">
      <w:pPr>
        <w:pStyle w:val="Akapitzlist"/>
        <w:numPr>
          <w:ilvl w:val="0"/>
          <w:numId w:val="9"/>
        </w:numPr>
        <w:tabs>
          <w:tab w:val="left" w:pos="851"/>
        </w:tabs>
        <w:spacing w:line="240" w:lineRule="auto"/>
        <w:ind w:left="851" w:hanging="425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 xml:space="preserve">Wraz z przekazaniem danego utworu Zamawiającemu Wykonawca załączył oświadczenie </w:t>
      </w:r>
      <w:r w:rsidR="00144DFC">
        <w:rPr>
          <w:rFonts w:ascii="Times New Roman" w:eastAsia="Calibri" w:hAnsi="Times New Roman" w:cs="Times New Roman"/>
          <w:bCs/>
        </w:rPr>
        <w:br/>
      </w:r>
      <w:r w:rsidRPr="00AB74B1">
        <w:rPr>
          <w:rFonts w:ascii="Times New Roman" w:eastAsia="Calibri" w:hAnsi="Times New Roman" w:cs="Times New Roman"/>
          <w:bCs/>
        </w:rPr>
        <w:t>o potwierdzeniu przeniesienia praw autorskich, w tym praw zależnych,</w:t>
      </w:r>
    </w:p>
    <w:p w14:paraId="1E536D55" w14:textId="5878E8BB" w:rsidR="00256833" w:rsidRPr="00AB74B1" w:rsidRDefault="00256833" w:rsidP="00A839AA">
      <w:pPr>
        <w:pStyle w:val="Akapitzlist"/>
        <w:numPr>
          <w:ilvl w:val="0"/>
          <w:numId w:val="9"/>
        </w:numPr>
        <w:tabs>
          <w:tab w:val="left" w:pos="851"/>
        </w:tabs>
        <w:spacing w:line="240" w:lineRule="auto"/>
        <w:ind w:left="993" w:hanging="567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 xml:space="preserve"> </w:t>
      </w:r>
      <w:r w:rsidR="001C1F00" w:rsidRPr="00AB74B1">
        <w:rPr>
          <w:rFonts w:ascii="Times New Roman" w:eastAsia="Calibri" w:hAnsi="Times New Roman" w:cs="Times New Roman"/>
          <w:bCs/>
        </w:rPr>
        <w:t>Wykonawca zobowiązuje się</w:t>
      </w:r>
      <w:r w:rsidR="00B13C1F" w:rsidRPr="00AB74B1">
        <w:rPr>
          <w:rFonts w:ascii="Times New Roman" w:eastAsia="Calibri" w:hAnsi="Times New Roman" w:cs="Times New Roman"/>
          <w:bCs/>
        </w:rPr>
        <w:t xml:space="preserve">, że w przypadku gdyby jakiekolwiek majątkowe lub osobiste prawa autorskie lub autorskie prawa zależne przysługiwały osobom trzecim, w tym </w:t>
      </w:r>
      <w:r w:rsidR="00144DFC">
        <w:rPr>
          <w:rFonts w:ascii="Times New Roman" w:eastAsia="Calibri" w:hAnsi="Times New Roman" w:cs="Times New Roman"/>
          <w:bCs/>
        </w:rPr>
        <w:br/>
      </w:r>
      <w:r w:rsidR="00B13C1F" w:rsidRPr="00AB74B1">
        <w:rPr>
          <w:rFonts w:ascii="Times New Roman" w:eastAsia="Calibri" w:hAnsi="Times New Roman" w:cs="Times New Roman"/>
          <w:bCs/>
        </w:rPr>
        <w:t xml:space="preserve">w szczególności pracownikom i podwykonawcom, Wykonawca spowoduje, żeby  wszelkie takie osoby trzecie niezwłocznie i bez dodatkowego wynagrodzenia przeniosły przysługujące im prawa majątkowe na Zamawiającego w zakresie opisanym powyżej jak </w:t>
      </w:r>
      <w:r w:rsidR="00144DFC">
        <w:rPr>
          <w:rFonts w:ascii="Times New Roman" w:eastAsia="Calibri" w:hAnsi="Times New Roman" w:cs="Times New Roman"/>
          <w:bCs/>
        </w:rPr>
        <w:br/>
      </w:r>
      <w:r w:rsidR="00B13C1F" w:rsidRPr="00AB74B1">
        <w:rPr>
          <w:rFonts w:ascii="Times New Roman" w:eastAsia="Calibri" w:hAnsi="Times New Roman" w:cs="Times New Roman"/>
          <w:bCs/>
        </w:rPr>
        <w:t>i udzieliły Zamawiającemu, niezwłocznie i bez dodatkowego wynagrodzenia, wszelkich upoważnień i zezwoleń na korzystanie</w:t>
      </w:r>
      <w:r w:rsidR="00365BD5" w:rsidRPr="00AB74B1">
        <w:rPr>
          <w:rFonts w:ascii="Times New Roman" w:eastAsia="Calibri" w:hAnsi="Times New Roman" w:cs="Times New Roman"/>
          <w:bCs/>
        </w:rPr>
        <w:t xml:space="preserve"> </w:t>
      </w:r>
      <w:r w:rsidR="00B13C1F" w:rsidRPr="00AB74B1">
        <w:rPr>
          <w:rFonts w:ascii="Times New Roman" w:eastAsia="Calibri" w:hAnsi="Times New Roman" w:cs="Times New Roman"/>
          <w:bCs/>
        </w:rPr>
        <w:t xml:space="preserve">i rozpowszechnianie  majątkowych praw autorskich, jak i praw osobistych oraz praw zależnych w zakresie nie mniejszym niż określony </w:t>
      </w:r>
      <w:r w:rsidR="00144DFC">
        <w:rPr>
          <w:rFonts w:ascii="Times New Roman" w:eastAsia="Calibri" w:hAnsi="Times New Roman" w:cs="Times New Roman"/>
          <w:bCs/>
        </w:rPr>
        <w:br/>
      </w:r>
      <w:r w:rsidR="00B13C1F" w:rsidRPr="00AB74B1">
        <w:rPr>
          <w:rFonts w:ascii="Times New Roman" w:eastAsia="Calibri" w:hAnsi="Times New Roman" w:cs="Times New Roman"/>
          <w:bCs/>
        </w:rPr>
        <w:t>w umowie.</w:t>
      </w:r>
    </w:p>
    <w:p w14:paraId="01962455" w14:textId="77777777" w:rsidR="00B13C1F" w:rsidRPr="00AB74B1" w:rsidRDefault="00B13C1F" w:rsidP="00A839AA">
      <w:pPr>
        <w:pStyle w:val="Akapitzlist"/>
        <w:numPr>
          <w:ilvl w:val="0"/>
          <w:numId w:val="9"/>
        </w:numPr>
        <w:tabs>
          <w:tab w:val="left" w:pos="993"/>
        </w:tabs>
        <w:spacing w:line="240" w:lineRule="auto"/>
        <w:ind w:left="993" w:hanging="567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>Wykonawca zapewnia iż osoby, które opracowały utwory wytworzone w trakcie realizacji przedmiotu umowy, a którym przysługują majątkowe i osobiste prawa autorskie lub jakiekolwiek prawa w odniesieniu do utworów zależnych, nie będą podnosić w stosunku do Zamawiającego żadnych roszczeń z tytułu naruszenia ich praw, w szczególności roszczeń wynikających z dokonania przez Zamawiającego jakichkolwiek zmian, adaptacji i przeróbek dokumentacji</w:t>
      </w:r>
    </w:p>
    <w:p w14:paraId="77FC8B2C" w14:textId="77777777" w:rsidR="00C27472" w:rsidRPr="00AB74B1" w:rsidRDefault="00B13C1F" w:rsidP="00BB6602">
      <w:pPr>
        <w:pStyle w:val="Akapitzlist"/>
        <w:numPr>
          <w:ilvl w:val="0"/>
          <w:numId w:val="9"/>
        </w:numPr>
        <w:tabs>
          <w:tab w:val="left" w:pos="851"/>
        </w:tabs>
        <w:spacing w:line="240" w:lineRule="auto"/>
        <w:ind w:left="993" w:hanging="567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 xml:space="preserve">W razie </w:t>
      </w:r>
      <w:r w:rsidR="009C5F38" w:rsidRPr="00AB74B1">
        <w:rPr>
          <w:rFonts w:ascii="Times New Roman" w:eastAsia="Calibri" w:hAnsi="Times New Roman" w:cs="Times New Roman"/>
          <w:bCs/>
        </w:rPr>
        <w:t>rozwiązania umowy Zamawiający</w:t>
      </w:r>
      <w:r w:rsidR="00BB41A3" w:rsidRPr="00AB74B1">
        <w:rPr>
          <w:rFonts w:ascii="Times New Roman" w:eastAsia="Calibri" w:hAnsi="Times New Roman" w:cs="Times New Roman"/>
          <w:bCs/>
        </w:rPr>
        <w:t xml:space="preserve"> oraz osoby </w:t>
      </w:r>
      <w:r w:rsidRPr="00AB74B1">
        <w:rPr>
          <w:rFonts w:ascii="Times New Roman" w:eastAsia="Calibri" w:hAnsi="Times New Roman" w:cs="Times New Roman"/>
          <w:bCs/>
        </w:rPr>
        <w:t xml:space="preserve"> </w:t>
      </w:r>
      <w:r w:rsidR="00BB41A3" w:rsidRPr="00AB74B1">
        <w:rPr>
          <w:rFonts w:ascii="Times New Roman" w:eastAsia="Calibri" w:hAnsi="Times New Roman" w:cs="Times New Roman"/>
          <w:bCs/>
        </w:rPr>
        <w:t>przez niego wskazane mają prawo, bez zapłaty dodatkowego wynagrodzenia, do swobodnego dysponowani</w:t>
      </w:r>
      <w:r w:rsidR="009C5F38" w:rsidRPr="00AB74B1">
        <w:rPr>
          <w:rFonts w:ascii="Times New Roman" w:eastAsia="Calibri" w:hAnsi="Times New Roman" w:cs="Times New Roman"/>
          <w:bCs/>
        </w:rPr>
        <w:t>a</w:t>
      </w:r>
      <w:r w:rsidR="00BB41A3" w:rsidRPr="00AB74B1">
        <w:rPr>
          <w:rFonts w:ascii="Times New Roman" w:eastAsia="Calibri" w:hAnsi="Times New Roman" w:cs="Times New Roman"/>
          <w:bCs/>
        </w:rPr>
        <w:t xml:space="preserve"> otrzymanymi do zatwierdzenia od Wykonawcy opracowaniem i kontynowania prac projektowych z użyciem tych opracowań w wybranych przez siebie biurach projektowych.</w:t>
      </w:r>
      <w:r w:rsidR="0047672F" w:rsidRPr="00AB74B1">
        <w:rPr>
          <w:rFonts w:ascii="Times New Roman" w:eastAsia="Calibri" w:hAnsi="Times New Roman" w:cs="Times New Roman"/>
          <w:bCs/>
        </w:rPr>
        <w:t xml:space="preserve"> </w:t>
      </w:r>
    </w:p>
    <w:p w14:paraId="2E73FCF7" w14:textId="77777777" w:rsidR="00BB6602" w:rsidRPr="00AB74B1" w:rsidRDefault="00BB6602" w:rsidP="00BB6602">
      <w:pPr>
        <w:pStyle w:val="Akapitzlist"/>
        <w:tabs>
          <w:tab w:val="left" w:pos="851"/>
        </w:tabs>
        <w:spacing w:line="240" w:lineRule="auto"/>
        <w:ind w:left="993"/>
        <w:jc w:val="both"/>
        <w:rPr>
          <w:rFonts w:ascii="Times New Roman" w:eastAsia="Calibri" w:hAnsi="Times New Roman" w:cs="Times New Roman"/>
          <w:bCs/>
        </w:rPr>
      </w:pPr>
    </w:p>
    <w:p w14:paraId="7E61F7C8" w14:textId="31D94302" w:rsidR="00A839AA" w:rsidRPr="00AB74B1" w:rsidRDefault="0047672F" w:rsidP="00B81566">
      <w:pPr>
        <w:pStyle w:val="Akapitzlist"/>
        <w:tabs>
          <w:tab w:val="left" w:pos="1134"/>
        </w:tabs>
        <w:ind w:left="993"/>
        <w:jc w:val="center"/>
        <w:rPr>
          <w:rFonts w:ascii="Times New Roman" w:eastAsia="Calibri" w:hAnsi="Times New Roman" w:cs="Times New Roman"/>
          <w:b/>
          <w:bCs/>
        </w:rPr>
      </w:pPr>
      <w:r w:rsidRPr="00AB74B1">
        <w:rPr>
          <w:rFonts w:ascii="Times New Roman" w:eastAsia="Calibri" w:hAnsi="Times New Roman" w:cs="Times New Roman"/>
          <w:b/>
          <w:bCs/>
        </w:rPr>
        <w:lastRenderedPageBreak/>
        <w:t xml:space="preserve">§ </w:t>
      </w:r>
      <w:r w:rsidR="00A4330D" w:rsidRPr="00AB74B1">
        <w:rPr>
          <w:rFonts w:ascii="Times New Roman" w:eastAsia="Calibri" w:hAnsi="Times New Roman" w:cs="Times New Roman"/>
          <w:b/>
          <w:bCs/>
        </w:rPr>
        <w:t>8</w:t>
      </w:r>
      <w:r w:rsidRPr="00AB74B1">
        <w:rPr>
          <w:rFonts w:ascii="Times New Roman" w:eastAsia="Calibri" w:hAnsi="Times New Roman" w:cs="Times New Roman"/>
          <w:b/>
          <w:bCs/>
        </w:rPr>
        <w:t xml:space="preserve"> Odbiór dokumentacji projektowej</w:t>
      </w:r>
    </w:p>
    <w:p w14:paraId="0F6BA5A0" w14:textId="40376249" w:rsidR="007B535C" w:rsidRPr="00AB74B1" w:rsidRDefault="007B535C" w:rsidP="00FE79DA">
      <w:pPr>
        <w:pStyle w:val="Akapitzlist"/>
        <w:numPr>
          <w:ilvl w:val="5"/>
          <w:numId w:val="7"/>
        </w:numPr>
        <w:spacing w:line="240" w:lineRule="auto"/>
        <w:ind w:left="284" w:hanging="284"/>
        <w:jc w:val="both"/>
        <w:rPr>
          <w:rFonts w:ascii="Times New Roman" w:eastAsia="Calibri" w:hAnsi="Times New Roman" w:cs="Times New Roman"/>
          <w:bCs/>
        </w:rPr>
      </w:pPr>
      <w:bookmarkStart w:id="6" w:name="_Hlk137717785"/>
      <w:r w:rsidRPr="00AB74B1">
        <w:rPr>
          <w:rFonts w:ascii="Times New Roman" w:eastAsia="Calibri" w:hAnsi="Times New Roman" w:cs="Times New Roman"/>
          <w:bCs/>
        </w:rPr>
        <w:t>Wykonawca zagwarantuje Zamawiającemu możliwość sprawdzenia i bieżącej kon</w:t>
      </w:r>
      <w:r w:rsidR="000372DA" w:rsidRPr="00AB74B1">
        <w:rPr>
          <w:rFonts w:ascii="Times New Roman" w:eastAsia="Calibri" w:hAnsi="Times New Roman" w:cs="Times New Roman"/>
          <w:bCs/>
        </w:rPr>
        <w:t xml:space="preserve">troli postępu prac projektowych </w:t>
      </w:r>
      <w:r w:rsidR="001A7518" w:rsidRPr="00AB74B1">
        <w:rPr>
          <w:rFonts w:ascii="Times New Roman" w:eastAsia="Calibri" w:hAnsi="Times New Roman" w:cs="Times New Roman"/>
          <w:bCs/>
        </w:rPr>
        <w:t>oraz</w:t>
      </w:r>
      <w:r w:rsidR="000372DA" w:rsidRPr="00AB74B1">
        <w:rPr>
          <w:rFonts w:ascii="Times New Roman" w:eastAsia="Calibri" w:hAnsi="Times New Roman" w:cs="Times New Roman"/>
          <w:bCs/>
        </w:rPr>
        <w:t xml:space="preserve"> spisania protokołu odbioru</w:t>
      </w:r>
      <w:r w:rsidR="00945DC0" w:rsidRPr="00AB74B1">
        <w:rPr>
          <w:rFonts w:ascii="Times New Roman" w:eastAsia="Calibri" w:hAnsi="Times New Roman" w:cs="Times New Roman"/>
          <w:bCs/>
        </w:rPr>
        <w:t xml:space="preserve"> na poniższych warunkach</w:t>
      </w:r>
      <w:r w:rsidR="000372DA" w:rsidRPr="00AB74B1">
        <w:rPr>
          <w:rFonts w:ascii="Times New Roman" w:eastAsia="Calibri" w:hAnsi="Times New Roman" w:cs="Times New Roman"/>
          <w:bCs/>
        </w:rPr>
        <w:t>.</w:t>
      </w:r>
    </w:p>
    <w:p w14:paraId="39824746" w14:textId="4365D4B4" w:rsidR="006E2ADD" w:rsidRPr="00AB74B1" w:rsidRDefault="00B87BED" w:rsidP="00FE79DA">
      <w:pPr>
        <w:pStyle w:val="Akapitzlist"/>
        <w:numPr>
          <w:ilvl w:val="5"/>
          <w:numId w:val="7"/>
        </w:numPr>
        <w:spacing w:line="240" w:lineRule="auto"/>
        <w:ind w:left="284" w:hanging="284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 xml:space="preserve">Wykonawca w wyznaczonych terminach, zobowiązany jest </w:t>
      </w:r>
      <w:r w:rsidR="001F7591" w:rsidRPr="00AB74B1">
        <w:rPr>
          <w:rFonts w:ascii="Times New Roman" w:eastAsia="Calibri" w:hAnsi="Times New Roman" w:cs="Times New Roman"/>
          <w:bCs/>
        </w:rPr>
        <w:t>udziału w</w:t>
      </w:r>
      <w:r w:rsidRPr="00AB74B1">
        <w:rPr>
          <w:rFonts w:ascii="Times New Roman" w:eastAsia="Calibri" w:hAnsi="Times New Roman" w:cs="Times New Roman"/>
          <w:bCs/>
        </w:rPr>
        <w:t xml:space="preserve"> </w:t>
      </w:r>
      <w:r w:rsidR="001F7591" w:rsidRPr="00AB74B1">
        <w:rPr>
          <w:rFonts w:ascii="Times New Roman" w:eastAsia="Calibri" w:hAnsi="Times New Roman" w:cs="Times New Roman"/>
          <w:bCs/>
        </w:rPr>
        <w:t xml:space="preserve">organizowanych przez Zamawiającego </w:t>
      </w:r>
      <w:r w:rsidR="006E2ADD" w:rsidRPr="00AB74B1">
        <w:rPr>
          <w:rFonts w:ascii="Times New Roman" w:eastAsia="Calibri" w:hAnsi="Times New Roman" w:cs="Times New Roman"/>
          <w:bCs/>
        </w:rPr>
        <w:t>spotka</w:t>
      </w:r>
      <w:r w:rsidRPr="00AB74B1">
        <w:rPr>
          <w:rFonts w:ascii="Times New Roman" w:eastAsia="Calibri" w:hAnsi="Times New Roman" w:cs="Times New Roman"/>
          <w:bCs/>
        </w:rPr>
        <w:t>niach,  zgodnie z  § 3  ust.</w:t>
      </w:r>
      <w:r w:rsidR="001F7591" w:rsidRPr="00AB74B1">
        <w:rPr>
          <w:rFonts w:ascii="Times New Roman" w:eastAsia="Calibri" w:hAnsi="Times New Roman" w:cs="Times New Roman"/>
          <w:bCs/>
        </w:rPr>
        <w:t>3</w:t>
      </w:r>
      <w:r w:rsidRPr="00AB74B1">
        <w:rPr>
          <w:rFonts w:ascii="Times New Roman" w:eastAsia="Calibri" w:hAnsi="Times New Roman" w:cs="Times New Roman"/>
          <w:bCs/>
        </w:rPr>
        <w:t xml:space="preserve"> niniejszej umowy.</w:t>
      </w:r>
    </w:p>
    <w:p w14:paraId="49B93B38" w14:textId="31852AB2" w:rsidR="007B535C" w:rsidRPr="00AB74B1" w:rsidRDefault="007B535C" w:rsidP="00A839AA">
      <w:pPr>
        <w:pStyle w:val="Akapitzlist"/>
        <w:numPr>
          <w:ilvl w:val="5"/>
          <w:numId w:val="7"/>
        </w:numPr>
        <w:tabs>
          <w:tab w:val="clear" w:pos="3240"/>
        </w:tabs>
        <w:spacing w:line="240" w:lineRule="auto"/>
        <w:ind w:left="284" w:hanging="284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>Zamawiający</w:t>
      </w:r>
      <w:r w:rsidR="00B81566" w:rsidRPr="00AB74B1">
        <w:rPr>
          <w:rFonts w:ascii="Times New Roman" w:eastAsia="Calibri" w:hAnsi="Times New Roman" w:cs="Times New Roman"/>
          <w:bCs/>
        </w:rPr>
        <w:t xml:space="preserve"> </w:t>
      </w:r>
      <w:r w:rsidR="009C56C2" w:rsidRPr="00AB74B1">
        <w:rPr>
          <w:rFonts w:ascii="Times New Roman" w:eastAsia="Calibri" w:hAnsi="Times New Roman" w:cs="Times New Roman"/>
          <w:bCs/>
        </w:rPr>
        <w:t>sprawdzi i zweryfik</w:t>
      </w:r>
      <w:r w:rsidR="00B81566" w:rsidRPr="00AB74B1">
        <w:rPr>
          <w:rFonts w:ascii="Times New Roman" w:eastAsia="Calibri" w:hAnsi="Times New Roman" w:cs="Times New Roman"/>
          <w:bCs/>
        </w:rPr>
        <w:t>uje</w:t>
      </w:r>
      <w:r w:rsidR="009C56C2" w:rsidRPr="00AB74B1">
        <w:rPr>
          <w:rFonts w:ascii="Times New Roman" w:eastAsia="Calibri" w:hAnsi="Times New Roman" w:cs="Times New Roman"/>
          <w:bCs/>
        </w:rPr>
        <w:t xml:space="preserve"> przekazaną dokumentację </w:t>
      </w:r>
      <w:r w:rsidR="00B87BED" w:rsidRPr="00AB74B1">
        <w:rPr>
          <w:rFonts w:ascii="Times New Roman" w:eastAsia="Calibri" w:hAnsi="Times New Roman" w:cs="Times New Roman"/>
          <w:bCs/>
        </w:rPr>
        <w:t>(zawierającą ustalenia</w:t>
      </w:r>
      <w:r w:rsidR="001F7591" w:rsidRPr="00AB74B1">
        <w:rPr>
          <w:rFonts w:ascii="Times New Roman" w:eastAsia="Calibri" w:hAnsi="Times New Roman" w:cs="Times New Roman"/>
          <w:bCs/>
        </w:rPr>
        <w:t xml:space="preserve">, </w:t>
      </w:r>
      <w:r w:rsidR="00AD1661" w:rsidRPr="00AB74B1">
        <w:rPr>
          <w:rFonts w:ascii="Times New Roman" w:eastAsia="Calibri" w:hAnsi="Times New Roman" w:cs="Times New Roman"/>
          <w:bCs/>
        </w:rPr>
        <w:br/>
      </w:r>
      <w:r w:rsidR="001F7591" w:rsidRPr="00AB74B1">
        <w:rPr>
          <w:rFonts w:ascii="Times New Roman" w:eastAsia="Calibri" w:hAnsi="Times New Roman" w:cs="Times New Roman"/>
          <w:bCs/>
        </w:rPr>
        <w:t>o któr</w:t>
      </w:r>
      <w:r w:rsidR="00F56436" w:rsidRPr="00AB74B1">
        <w:rPr>
          <w:rFonts w:ascii="Times New Roman" w:eastAsia="Calibri" w:hAnsi="Times New Roman" w:cs="Times New Roman"/>
          <w:bCs/>
        </w:rPr>
        <w:t>ych</w:t>
      </w:r>
      <w:r w:rsidR="001F7591" w:rsidRPr="00AB74B1">
        <w:rPr>
          <w:rFonts w:ascii="Times New Roman" w:eastAsia="Calibri" w:hAnsi="Times New Roman" w:cs="Times New Roman"/>
          <w:bCs/>
        </w:rPr>
        <w:t xml:space="preserve"> mowa w ust.2</w:t>
      </w:r>
      <w:r w:rsidR="00B87BED" w:rsidRPr="00AB74B1">
        <w:rPr>
          <w:rFonts w:ascii="Times New Roman" w:eastAsia="Calibri" w:hAnsi="Times New Roman" w:cs="Times New Roman"/>
          <w:bCs/>
        </w:rPr>
        <w:t xml:space="preserve">) </w:t>
      </w:r>
      <w:r w:rsidR="00C61E60" w:rsidRPr="00AB74B1">
        <w:rPr>
          <w:rFonts w:ascii="Times New Roman" w:eastAsia="Calibri" w:hAnsi="Times New Roman" w:cs="Times New Roman"/>
          <w:bCs/>
        </w:rPr>
        <w:t>przez Wykonawcę w terminie 10</w:t>
      </w:r>
      <w:r w:rsidR="009C56C2" w:rsidRPr="00AB74B1">
        <w:rPr>
          <w:rFonts w:ascii="Times New Roman" w:eastAsia="Calibri" w:hAnsi="Times New Roman" w:cs="Times New Roman"/>
          <w:bCs/>
        </w:rPr>
        <w:t xml:space="preserve"> dni</w:t>
      </w:r>
      <w:r w:rsidR="001A7518" w:rsidRPr="00AB74B1">
        <w:rPr>
          <w:rFonts w:ascii="Times New Roman" w:eastAsia="Calibri" w:hAnsi="Times New Roman" w:cs="Times New Roman"/>
          <w:bCs/>
        </w:rPr>
        <w:t xml:space="preserve"> roboczych</w:t>
      </w:r>
      <w:r w:rsidR="009C56C2" w:rsidRPr="00AB74B1">
        <w:rPr>
          <w:rFonts w:ascii="Times New Roman" w:eastAsia="Calibri" w:hAnsi="Times New Roman" w:cs="Times New Roman"/>
          <w:bCs/>
        </w:rPr>
        <w:t xml:space="preserve"> od jej dostarczenia</w:t>
      </w:r>
      <w:r w:rsidR="00B81566" w:rsidRPr="00AB74B1">
        <w:rPr>
          <w:rFonts w:ascii="Times New Roman" w:eastAsia="Calibri" w:hAnsi="Times New Roman" w:cs="Times New Roman"/>
          <w:bCs/>
        </w:rPr>
        <w:t xml:space="preserve"> </w:t>
      </w:r>
      <w:r w:rsidR="00144DFC">
        <w:rPr>
          <w:rFonts w:ascii="Times New Roman" w:eastAsia="Calibri" w:hAnsi="Times New Roman" w:cs="Times New Roman"/>
          <w:bCs/>
        </w:rPr>
        <w:br/>
      </w:r>
      <w:r w:rsidR="00B87BED" w:rsidRPr="00AB74B1">
        <w:rPr>
          <w:rFonts w:ascii="Times New Roman" w:eastAsia="Calibri" w:hAnsi="Times New Roman" w:cs="Times New Roman"/>
          <w:bCs/>
        </w:rPr>
        <w:t xml:space="preserve">w formie papierowej </w:t>
      </w:r>
      <w:r w:rsidR="00CA7286" w:rsidRPr="00AB74B1">
        <w:rPr>
          <w:rFonts w:ascii="Times New Roman" w:eastAsia="Calibri" w:hAnsi="Times New Roman" w:cs="Times New Roman"/>
          <w:bCs/>
        </w:rPr>
        <w:t>do Zamawiającego</w:t>
      </w:r>
      <w:r w:rsidR="001F7591" w:rsidRPr="00AB74B1">
        <w:rPr>
          <w:rFonts w:ascii="Times New Roman" w:eastAsia="Calibri" w:hAnsi="Times New Roman" w:cs="Times New Roman"/>
          <w:bCs/>
        </w:rPr>
        <w:t xml:space="preserve">, </w:t>
      </w:r>
      <w:r w:rsidR="00B87BED" w:rsidRPr="00AB74B1">
        <w:rPr>
          <w:rFonts w:ascii="Times New Roman" w:eastAsia="Calibri" w:hAnsi="Times New Roman" w:cs="Times New Roman"/>
          <w:bCs/>
        </w:rPr>
        <w:t>a</w:t>
      </w:r>
      <w:r w:rsidR="00B81566" w:rsidRPr="00AB74B1">
        <w:rPr>
          <w:rFonts w:ascii="Times New Roman" w:eastAsia="Calibri" w:hAnsi="Times New Roman" w:cs="Times New Roman"/>
          <w:bCs/>
        </w:rPr>
        <w:t xml:space="preserve"> </w:t>
      </w:r>
      <w:r w:rsidR="001F7591" w:rsidRPr="00AB74B1">
        <w:rPr>
          <w:rFonts w:ascii="Times New Roman" w:eastAsia="Calibri" w:hAnsi="Times New Roman" w:cs="Times New Roman"/>
          <w:bCs/>
        </w:rPr>
        <w:t xml:space="preserve">Zamawiający </w:t>
      </w:r>
      <w:r w:rsidR="00B81566" w:rsidRPr="00AB74B1">
        <w:rPr>
          <w:rFonts w:ascii="Times New Roman" w:eastAsia="Calibri" w:hAnsi="Times New Roman" w:cs="Times New Roman"/>
          <w:bCs/>
        </w:rPr>
        <w:t>za pośrednictwem poczty elektronicznej zgłosi ewentualne uwagi i poprawki</w:t>
      </w:r>
      <w:r w:rsidR="009C56C2" w:rsidRPr="00AB74B1">
        <w:rPr>
          <w:rFonts w:ascii="Times New Roman" w:eastAsia="Calibri" w:hAnsi="Times New Roman" w:cs="Times New Roman"/>
          <w:bCs/>
        </w:rPr>
        <w:t>.</w:t>
      </w:r>
    </w:p>
    <w:p w14:paraId="23463E0A" w14:textId="6D890129" w:rsidR="00B81566" w:rsidRPr="00AB74B1" w:rsidRDefault="00B81566" w:rsidP="00A839AA">
      <w:pPr>
        <w:pStyle w:val="Akapitzlist"/>
        <w:numPr>
          <w:ilvl w:val="5"/>
          <w:numId w:val="7"/>
        </w:numPr>
        <w:tabs>
          <w:tab w:val="clear" w:pos="3240"/>
        </w:tabs>
        <w:spacing w:line="240" w:lineRule="auto"/>
        <w:ind w:left="284" w:hanging="284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 xml:space="preserve">Wykonawca w ciągu 5 dni roboczych od zgłoszenia poprawek wprowadzi do dokumentacji </w:t>
      </w:r>
      <w:r w:rsidR="001A7518" w:rsidRPr="00AB74B1">
        <w:rPr>
          <w:rFonts w:ascii="Times New Roman" w:eastAsia="Calibri" w:hAnsi="Times New Roman" w:cs="Times New Roman"/>
          <w:bCs/>
        </w:rPr>
        <w:t>poprawki zgłoszone przez Zamawiającego.</w:t>
      </w:r>
    </w:p>
    <w:p w14:paraId="24C98067" w14:textId="3BFE7BE1" w:rsidR="001A7518" w:rsidRPr="00AB74B1" w:rsidRDefault="001A7518" w:rsidP="00A839AA">
      <w:pPr>
        <w:pStyle w:val="Akapitzlist"/>
        <w:numPr>
          <w:ilvl w:val="5"/>
          <w:numId w:val="7"/>
        </w:numPr>
        <w:tabs>
          <w:tab w:val="clear" w:pos="3240"/>
        </w:tabs>
        <w:spacing w:line="240" w:lineRule="auto"/>
        <w:ind w:left="284" w:hanging="284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 xml:space="preserve">Zamawiający dokona weryfikacji przesłanego projektu o którym mowa w ust. </w:t>
      </w:r>
      <w:r w:rsidR="00B87BED" w:rsidRPr="00AB74B1">
        <w:rPr>
          <w:rFonts w:ascii="Times New Roman" w:eastAsia="Calibri" w:hAnsi="Times New Roman" w:cs="Times New Roman"/>
          <w:bCs/>
        </w:rPr>
        <w:t>4</w:t>
      </w:r>
      <w:r w:rsidRPr="00AB74B1">
        <w:rPr>
          <w:rFonts w:ascii="Times New Roman" w:eastAsia="Calibri" w:hAnsi="Times New Roman" w:cs="Times New Roman"/>
          <w:bCs/>
        </w:rPr>
        <w:t xml:space="preserve">, a w przypadku </w:t>
      </w:r>
      <w:r w:rsidR="00945DC0" w:rsidRPr="00AB74B1">
        <w:rPr>
          <w:rFonts w:ascii="Times New Roman" w:eastAsia="Calibri" w:hAnsi="Times New Roman" w:cs="Times New Roman"/>
          <w:bCs/>
        </w:rPr>
        <w:t>konieczności wprowadzenia kolejnych zmian ponownie zgłosi za pośrednictwem poczty elektronicznej Wykonawcy ewentualne uwagi i poprawki.</w:t>
      </w:r>
    </w:p>
    <w:p w14:paraId="379938DC" w14:textId="1AF6793A" w:rsidR="00945DC0" w:rsidRPr="00AB74B1" w:rsidRDefault="00945DC0" w:rsidP="00A839AA">
      <w:pPr>
        <w:pStyle w:val="Akapitzlist"/>
        <w:numPr>
          <w:ilvl w:val="5"/>
          <w:numId w:val="7"/>
        </w:numPr>
        <w:tabs>
          <w:tab w:val="clear" w:pos="3240"/>
        </w:tabs>
        <w:spacing w:line="240" w:lineRule="auto"/>
        <w:ind w:left="284" w:hanging="284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 xml:space="preserve">Zamawiający i Wykonawca będą postępować według schematu opisanego w pkt. </w:t>
      </w:r>
      <w:r w:rsidR="00B87BED" w:rsidRPr="00AB74B1">
        <w:rPr>
          <w:rFonts w:ascii="Times New Roman" w:eastAsia="Calibri" w:hAnsi="Times New Roman" w:cs="Times New Roman"/>
          <w:bCs/>
        </w:rPr>
        <w:t>3</w:t>
      </w:r>
      <w:r w:rsidRPr="00AB74B1">
        <w:rPr>
          <w:rFonts w:ascii="Times New Roman" w:eastAsia="Calibri" w:hAnsi="Times New Roman" w:cs="Times New Roman"/>
          <w:bCs/>
        </w:rPr>
        <w:t>-</w:t>
      </w:r>
      <w:r w:rsidR="00B87BED" w:rsidRPr="00AB74B1">
        <w:rPr>
          <w:rFonts w:ascii="Times New Roman" w:eastAsia="Calibri" w:hAnsi="Times New Roman" w:cs="Times New Roman"/>
          <w:bCs/>
        </w:rPr>
        <w:t>5</w:t>
      </w:r>
      <w:r w:rsidRPr="00AB74B1">
        <w:rPr>
          <w:rFonts w:ascii="Times New Roman" w:eastAsia="Calibri" w:hAnsi="Times New Roman" w:cs="Times New Roman"/>
          <w:bCs/>
        </w:rPr>
        <w:t xml:space="preserve"> aż do stwierdzenia przez Zamawiającego braku uwag do projektu.</w:t>
      </w:r>
    </w:p>
    <w:p w14:paraId="43F5A520" w14:textId="58117EE2" w:rsidR="00945DC0" w:rsidRPr="00AB74B1" w:rsidRDefault="00CA7286" w:rsidP="00A839AA">
      <w:pPr>
        <w:pStyle w:val="Akapitzlist"/>
        <w:numPr>
          <w:ilvl w:val="5"/>
          <w:numId w:val="7"/>
        </w:numPr>
        <w:tabs>
          <w:tab w:val="clear" w:pos="3240"/>
        </w:tabs>
        <w:spacing w:line="240" w:lineRule="auto"/>
        <w:ind w:left="284" w:hanging="284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 xml:space="preserve">Po </w:t>
      </w:r>
      <w:r w:rsidR="00A04617" w:rsidRPr="00AB74B1">
        <w:rPr>
          <w:rFonts w:ascii="Times New Roman" w:eastAsia="Calibri" w:hAnsi="Times New Roman" w:cs="Times New Roman"/>
          <w:bCs/>
        </w:rPr>
        <w:t xml:space="preserve">uzyskaniu wymaganych opinii, uzgodnień i sprawdzeniu rozwiązań projektowych </w:t>
      </w:r>
      <w:r w:rsidR="00290E5E" w:rsidRPr="00AB74B1">
        <w:rPr>
          <w:rFonts w:ascii="Times New Roman" w:eastAsia="Calibri" w:hAnsi="Times New Roman" w:cs="Times New Roman"/>
          <w:bCs/>
        </w:rPr>
        <w:br/>
      </w:r>
      <w:r w:rsidR="00A04617" w:rsidRPr="00AB74B1">
        <w:rPr>
          <w:rFonts w:ascii="Times New Roman" w:eastAsia="Calibri" w:hAnsi="Times New Roman" w:cs="Times New Roman"/>
          <w:bCs/>
        </w:rPr>
        <w:t xml:space="preserve">w zakresie wynikającym z </w:t>
      </w:r>
      <w:hyperlink r:id="rId8" w:anchor="/search-hypertext/16796118_art(20)_3?pit=2023-04-20" w:tgtFrame="_blank" w:history="1">
        <w:r w:rsidR="00A04617" w:rsidRPr="00AB74B1">
          <w:rPr>
            <w:rStyle w:val="Hipercze"/>
            <w:rFonts w:ascii="Times New Roman" w:eastAsia="Calibri" w:hAnsi="Times New Roman" w:cs="Times New Roman"/>
            <w:bCs/>
            <w:color w:val="auto"/>
            <w:u w:val="none"/>
          </w:rPr>
          <w:t>przepisów</w:t>
        </w:r>
      </w:hyperlink>
      <w:r w:rsidR="00A04617" w:rsidRPr="00AB74B1">
        <w:rPr>
          <w:rFonts w:ascii="Times New Roman" w:eastAsia="Calibri" w:hAnsi="Times New Roman" w:cs="Times New Roman"/>
          <w:bCs/>
        </w:rPr>
        <w:t xml:space="preserve"> Wykonawca </w:t>
      </w:r>
      <w:r w:rsidR="00945DC0" w:rsidRPr="00AB74B1">
        <w:rPr>
          <w:rFonts w:ascii="Times New Roman" w:eastAsia="Calibri" w:hAnsi="Times New Roman" w:cs="Times New Roman"/>
          <w:bCs/>
        </w:rPr>
        <w:t xml:space="preserve">dostarczy </w:t>
      </w:r>
      <w:r w:rsidRPr="00AB74B1">
        <w:rPr>
          <w:rFonts w:ascii="Times New Roman" w:eastAsia="Calibri" w:hAnsi="Times New Roman" w:cs="Times New Roman"/>
          <w:bCs/>
        </w:rPr>
        <w:t xml:space="preserve">kompletną i </w:t>
      </w:r>
      <w:r w:rsidR="00945DC0" w:rsidRPr="00AB74B1">
        <w:rPr>
          <w:rFonts w:ascii="Times New Roman" w:eastAsia="Calibri" w:hAnsi="Times New Roman" w:cs="Times New Roman"/>
          <w:bCs/>
        </w:rPr>
        <w:t xml:space="preserve">wydrukowaną dokumentację projektową </w:t>
      </w:r>
      <w:r w:rsidRPr="00AB74B1">
        <w:rPr>
          <w:rFonts w:ascii="Times New Roman" w:eastAsia="Calibri" w:hAnsi="Times New Roman" w:cs="Times New Roman"/>
          <w:bCs/>
        </w:rPr>
        <w:t xml:space="preserve">Zamawiającemu </w:t>
      </w:r>
      <w:r w:rsidR="00945DC0" w:rsidRPr="00AB74B1">
        <w:rPr>
          <w:rFonts w:ascii="Times New Roman" w:eastAsia="Calibri" w:hAnsi="Times New Roman" w:cs="Times New Roman"/>
          <w:bCs/>
        </w:rPr>
        <w:t>w ciągu 5 dni roboczych.</w:t>
      </w:r>
    </w:p>
    <w:p w14:paraId="703F7D27" w14:textId="5CC3C38E" w:rsidR="00945DC0" w:rsidRPr="00AB74B1" w:rsidRDefault="00945DC0" w:rsidP="00D5030B">
      <w:pPr>
        <w:pStyle w:val="Akapitzlist"/>
        <w:numPr>
          <w:ilvl w:val="5"/>
          <w:numId w:val="7"/>
        </w:numPr>
        <w:tabs>
          <w:tab w:val="clear" w:pos="3240"/>
        </w:tabs>
        <w:spacing w:line="240" w:lineRule="auto"/>
        <w:ind w:left="284" w:hanging="284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>Wszystkie egzemplarze dokumentacji Wykonawca dostarczy do siedziby Zamawiającego w Słupsku przy ul. Prusa 6</w:t>
      </w:r>
      <w:r w:rsidR="009F20BC" w:rsidRPr="00AB74B1">
        <w:rPr>
          <w:rFonts w:ascii="Times New Roman" w:eastAsia="Calibri" w:hAnsi="Times New Roman" w:cs="Times New Roman"/>
          <w:bCs/>
        </w:rPr>
        <w:t xml:space="preserve">, </w:t>
      </w:r>
      <w:r w:rsidRPr="00AB74B1">
        <w:rPr>
          <w:rFonts w:ascii="Times New Roman" w:eastAsia="Calibri" w:hAnsi="Times New Roman" w:cs="Times New Roman"/>
          <w:bCs/>
        </w:rPr>
        <w:t xml:space="preserve"> I pi</w:t>
      </w:r>
      <w:r w:rsidR="009F20BC" w:rsidRPr="00AB74B1">
        <w:rPr>
          <w:rFonts w:ascii="Times New Roman" w:eastAsia="Calibri" w:hAnsi="Times New Roman" w:cs="Times New Roman"/>
          <w:bCs/>
        </w:rPr>
        <w:t>ę</w:t>
      </w:r>
      <w:r w:rsidRPr="00AB74B1">
        <w:rPr>
          <w:rFonts w:ascii="Times New Roman" w:eastAsia="Calibri" w:hAnsi="Times New Roman" w:cs="Times New Roman"/>
          <w:bCs/>
        </w:rPr>
        <w:t>tro</w:t>
      </w:r>
      <w:r w:rsidR="009F20BC" w:rsidRPr="00AB74B1">
        <w:rPr>
          <w:rFonts w:ascii="Times New Roman" w:eastAsia="Calibri" w:hAnsi="Times New Roman" w:cs="Times New Roman"/>
          <w:bCs/>
        </w:rPr>
        <w:t xml:space="preserve">, </w:t>
      </w:r>
      <w:r w:rsidRPr="00AB74B1">
        <w:rPr>
          <w:rFonts w:ascii="Times New Roman" w:eastAsia="Calibri" w:hAnsi="Times New Roman" w:cs="Times New Roman"/>
          <w:bCs/>
        </w:rPr>
        <w:t xml:space="preserve"> pok. </w:t>
      </w:r>
      <w:r w:rsidR="009F20BC" w:rsidRPr="00AB74B1">
        <w:rPr>
          <w:rFonts w:ascii="Times New Roman" w:eastAsia="Calibri" w:hAnsi="Times New Roman" w:cs="Times New Roman"/>
          <w:bCs/>
        </w:rPr>
        <w:t>Nr 13</w:t>
      </w:r>
      <w:r w:rsidRPr="00AB74B1">
        <w:rPr>
          <w:rFonts w:ascii="Times New Roman" w:eastAsia="Calibri" w:hAnsi="Times New Roman" w:cs="Times New Roman"/>
          <w:bCs/>
        </w:rPr>
        <w:t xml:space="preserve"> na własny koszt i ryzyko.</w:t>
      </w:r>
    </w:p>
    <w:p w14:paraId="7A9050A3" w14:textId="77777777" w:rsidR="004B5802" w:rsidRPr="00AB74B1" w:rsidRDefault="00945DC0" w:rsidP="00D5030B">
      <w:pPr>
        <w:pStyle w:val="Akapitzlist"/>
        <w:numPr>
          <w:ilvl w:val="5"/>
          <w:numId w:val="7"/>
        </w:numPr>
        <w:tabs>
          <w:tab w:val="clear" w:pos="3240"/>
        </w:tabs>
        <w:spacing w:line="240" w:lineRule="auto"/>
        <w:ind w:left="284" w:hanging="284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>Odbiór dokumentacji projektowej wraz z wykonanym audytem nastąpi na podstawie protokół odbioru, który powinien zawierać w szczególności:</w:t>
      </w:r>
    </w:p>
    <w:p w14:paraId="28E48ACB" w14:textId="6C4051D5" w:rsidR="00945DC0" w:rsidRPr="00AB74B1" w:rsidRDefault="004B5802" w:rsidP="00D5030B">
      <w:pPr>
        <w:pStyle w:val="Akapitzlist"/>
        <w:spacing w:line="240" w:lineRule="auto"/>
        <w:ind w:left="284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 xml:space="preserve">1) </w:t>
      </w:r>
      <w:r w:rsidR="00945DC0" w:rsidRPr="00AB74B1">
        <w:rPr>
          <w:rFonts w:ascii="Times New Roman" w:eastAsia="Calibri" w:hAnsi="Times New Roman" w:cs="Times New Roman"/>
          <w:bCs/>
        </w:rPr>
        <w:t xml:space="preserve">informacje o czasie i miejscu przekazanie dokumentacji projektowej, </w:t>
      </w:r>
    </w:p>
    <w:p w14:paraId="62AD58E6" w14:textId="2E0AA212" w:rsidR="00945DC0" w:rsidRPr="00AB74B1" w:rsidRDefault="00945DC0" w:rsidP="00D5030B">
      <w:pPr>
        <w:pStyle w:val="Akapitzlist"/>
        <w:numPr>
          <w:ilvl w:val="0"/>
          <w:numId w:val="7"/>
        </w:numPr>
        <w:tabs>
          <w:tab w:val="clear" w:pos="360"/>
          <w:tab w:val="num" w:pos="567"/>
        </w:tabs>
        <w:spacing w:line="240" w:lineRule="auto"/>
        <w:ind w:left="567" w:hanging="283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>wykaz przekazanej dokumentacji projektowej,</w:t>
      </w:r>
    </w:p>
    <w:p w14:paraId="2F385083" w14:textId="7213CC6A" w:rsidR="00945DC0" w:rsidRPr="00AB74B1" w:rsidRDefault="00945DC0" w:rsidP="00D5030B">
      <w:pPr>
        <w:pStyle w:val="Akapitzlist"/>
        <w:numPr>
          <w:ilvl w:val="0"/>
          <w:numId w:val="7"/>
        </w:numPr>
        <w:tabs>
          <w:tab w:val="clear" w:pos="360"/>
          <w:tab w:val="num" w:pos="567"/>
        </w:tabs>
        <w:spacing w:line="240" w:lineRule="auto"/>
        <w:ind w:left="567" w:hanging="283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 xml:space="preserve">oświadczenie Wykonawcy, że wymieniona w protokole dokumentacja jest zgodna </w:t>
      </w:r>
      <w:r w:rsidRPr="00AB74B1">
        <w:rPr>
          <w:rFonts w:ascii="Times New Roman" w:eastAsia="Calibri" w:hAnsi="Times New Roman" w:cs="Times New Roman"/>
          <w:bCs/>
        </w:rPr>
        <w:br/>
        <w:t xml:space="preserve">z umową, obowiązującymi przepisami, w tym </w:t>
      </w:r>
      <w:proofErr w:type="spellStart"/>
      <w:r w:rsidRPr="00AB74B1">
        <w:rPr>
          <w:rFonts w:ascii="Times New Roman" w:eastAsia="Calibri" w:hAnsi="Times New Roman" w:cs="Times New Roman"/>
          <w:bCs/>
        </w:rPr>
        <w:t>techniczno</w:t>
      </w:r>
      <w:proofErr w:type="spellEnd"/>
      <w:r w:rsidRPr="00AB74B1">
        <w:rPr>
          <w:rFonts w:ascii="Times New Roman" w:eastAsia="Calibri" w:hAnsi="Times New Roman" w:cs="Times New Roman"/>
          <w:bCs/>
        </w:rPr>
        <w:t xml:space="preserve"> - budowlanymi, oraz normami i jest kompletna z punktu widzenia celu, któremu ma służyć, </w:t>
      </w:r>
    </w:p>
    <w:p w14:paraId="1E758D14" w14:textId="646481F1" w:rsidR="00945DC0" w:rsidRPr="00AB74B1" w:rsidRDefault="00945DC0" w:rsidP="00D5030B">
      <w:pPr>
        <w:pStyle w:val="Akapitzlist"/>
        <w:numPr>
          <w:ilvl w:val="0"/>
          <w:numId w:val="7"/>
        </w:numPr>
        <w:tabs>
          <w:tab w:val="clear" w:pos="360"/>
          <w:tab w:val="num" w:pos="567"/>
        </w:tabs>
        <w:spacing w:line="240" w:lineRule="auto"/>
        <w:ind w:left="567" w:hanging="283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>pisemne oświadczenie Wykonawcy przenoszące bezwarunkowo i nieodwołalnie na Zamawiającego autorskie prawa majątkowe, w tym prawa zależne do wykonanej dokumentacji projektowej,</w:t>
      </w:r>
    </w:p>
    <w:p w14:paraId="1EB209CA" w14:textId="5FB44198" w:rsidR="00945DC0" w:rsidRPr="00AB74B1" w:rsidRDefault="00945DC0" w:rsidP="00D5030B">
      <w:pPr>
        <w:pStyle w:val="Akapitzlist"/>
        <w:numPr>
          <w:ilvl w:val="0"/>
          <w:numId w:val="7"/>
        </w:numPr>
        <w:tabs>
          <w:tab w:val="clear" w:pos="360"/>
          <w:tab w:val="num" w:pos="567"/>
        </w:tabs>
        <w:spacing w:line="240" w:lineRule="auto"/>
        <w:ind w:left="567" w:hanging="283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>oświadczenie, że zawartość wersji elektronicznej dokumentacji projektowej jest identyczna z wersją papierową.</w:t>
      </w:r>
    </w:p>
    <w:p w14:paraId="6221A11E" w14:textId="2D77AAB3" w:rsidR="009C56C2" w:rsidRPr="00AB74B1" w:rsidRDefault="009C56C2" w:rsidP="00D5030B">
      <w:pPr>
        <w:pStyle w:val="Akapitzlist"/>
        <w:numPr>
          <w:ilvl w:val="0"/>
          <w:numId w:val="44"/>
        </w:numPr>
        <w:spacing w:line="240" w:lineRule="auto"/>
        <w:ind w:left="284" w:hanging="284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>W wyniku dokonani</w:t>
      </w:r>
      <w:r w:rsidR="001D43A3" w:rsidRPr="00AB74B1">
        <w:rPr>
          <w:rFonts w:ascii="Times New Roman" w:eastAsia="Calibri" w:hAnsi="Times New Roman" w:cs="Times New Roman"/>
          <w:bCs/>
        </w:rPr>
        <w:t>a</w:t>
      </w:r>
      <w:r w:rsidRPr="00AB74B1">
        <w:rPr>
          <w:rFonts w:ascii="Times New Roman" w:eastAsia="Calibri" w:hAnsi="Times New Roman" w:cs="Times New Roman"/>
          <w:bCs/>
        </w:rPr>
        <w:t xml:space="preserve"> weryfikacji Zamawiający może:</w:t>
      </w:r>
    </w:p>
    <w:p w14:paraId="3F2EEA91" w14:textId="69FD8CDD" w:rsidR="009C56C2" w:rsidRPr="00AB74B1" w:rsidRDefault="009C56C2" w:rsidP="00D5030B">
      <w:pPr>
        <w:pStyle w:val="Akapitzlist"/>
        <w:numPr>
          <w:ilvl w:val="0"/>
          <w:numId w:val="12"/>
        </w:numPr>
        <w:spacing w:line="240" w:lineRule="auto"/>
        <w:ind w:left="709" w:hanging="283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>podpisać protokół odbioru</w:t>
      </w:r>
      <w:r w:rsidR="003D25D9" w:rsidRPr="00AB74B1">
        <w:rPr>
          <w:rFonts w:ascii="Times New Roman" w:eastAsia="Calibri" w:hAnsi="Times New Roman" w:cs="Times New Roman"/>
          <w:bCs/>
        </w:rPr>
        <w:t>,</w:t>
      </w:r>
    </w:p>
    <w:p w14:paraId="689BB575" w14:textId="77777777" w:rsidR="003D25D9" w:rsidRPr="00AB74B1" w:rsidRDefault="009C56C2" w:rsidP="00D5030B">
      <w:pPr>
        <w:pStyle w:val="Akapitzlist"/>
        <w:numPr>
          <w:ilvl w:val="0"/>
          <w:numId w:val="12"/>
        </w:numPr>
        <w:spacing w:line="240" w:lineRule="auto"/>
        <w:ind w:left="709" w:hanging="283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>odmówić podpisania protokołu odbioru i wezwać Wykonawcę do usunięcia wad/usterek lub przedstawienia kompletnej dokumentacji wyznaczając przy tym odpowiedni termin dla Wykonawcy</w:t>
      </w:r>
      <w:r w:rsidR="003D25D9" w:rsidRPr="00AB74B1">
        <w:rPr>
          <w:rFonts w:ascii="Times New Roman" w:eastAsia="Calibri" w:hAnsi="Times New Roman" w:cs="Times New Roman"/>
          <w:bCs/>
        </w:rPr>
        <w:t>.</w:t>
      </w:r>
    </w:p>
    <w:p w14:paraId="21023B08" w14:textId="4F022242" w:rsidR="000372DA" w:rsidRPr="00AB74B1" w:rsidRDefault="009C56C2" w:rsidP="00FE5945">
      <w:pPr>
        <w:pStyle w:val="Akapitzlist"/>
        <w:numPr>
          <w:ilvl w:val="0"/>
          <w:numId w:val="44"/>
        </w:numPr>
        <w:spacing w:line="240" w:lineRule="auto"/>
        <w:ind w:left="284" w:hanging="284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>W przypadku gdy forma elektroniczna i papierowa nie będą jednakowe, będzie to podstawą dla Zamawiającego odmowy podpisania protokołu do czasu usunięcia rozbieżności.</w:t>
      </w:r>
    </w:p>
    <w:bookmarkEnd w:id="6"/>
    <w:p w14:paraId="2BC008B1" w14:textId="77777777" w:rsidR="004B5802" w:rsidRPr="00AB74B1" w:rsidRDefault="004B5802" w:rsidP="004B5802">
      <w:pPr>
        <w:pStyle w:val="Akapitzlist"/>
        <w:spacing w:line="240" w:lineRule="auto"/>
        <w:ind w:left="567"/>
        <w:jc w:val="both"/>
        <w:rPr>
          <w:rFonts w:ascii="Times New Roman" w:eastAsia="Calibri" w:hAnsi="Times New Roman" w:cs="Times New Roman"/>
          <w:bCs/>
        </w:rPr>
      </w:pPr>
    </w:p>
    <w:p w14:paraId="6D9F5F7F" w14:textId="70F21657" w:rsidR="00F940F8" w:rsidRPr="00AB74B1" w:rsidRDefault="000372DA" w:rsidP="004B5802">
      <w:pPr>
        <w:pStyle w:val="Akapitzlist"/>
        <w:spacing w:after="0"/>
        <w:jc w:val="center"/>
        <w:rPr>
          <w:rFonts w:ascii="Times New Roman" w:eastAsia="Calibri" w:hAnsi="Times New Roman" w:cs="Times New Roman"/>
          <w:b/>
          <w:bCs/>
        </w:rPr>
      </w:pPr>
      <w:r w:rsidRPr="00AB74B1">
        <w:rPr>
          <w:rFonts w:ascii="Times New Roman" w:eastAsia="Calibri" w:hAnsi="Times New Roman" w:cs="Times New Roman"/>
          <w:b/>
          <w:bCs/>
        </w:rPr>
        <w:t>§</w:t>
      </w:r>
      <w:r w:rsidR="00A4330D" w:rsidRPr="00AB74B1">
        <w:rPr>
          <w:rFonts w:ascii="Times New Roman" w:eastAsia="Calibri" w:hAnsi="Times New Roman" w:cs="Times New Roman"/>
          <w:b/>
          <w:bCs/>
        </w:rPr>
        <w:t xml:space="preserve"> </w:t>
      </w:r>
      <w:r w:rsidR="003D25D9" w:rsidRPr="00AB74B1">
        <w:rPr>
          <w:rFonts w:ascii="Times New Roman" w:eastAsia="Calibri" w:hAnsi="Times New Roman" w:cs="Times New Roman"/>
          <w:b/>
          <w:bCs/>
        </w:rPr>
        <w:t>9</w:t>
      </w:r>
      <w:r w:rsidRPr="00AB74B1">
        <w:rPr>
          <w:rFonts w:ascii="Times New Roman" w:eastAsia="Calibri" w:hAnsi="Times New Roman" w:cs="Times New Roman"/>
          <w:b/>
          <w:bCs/>
        </w:rPr>
        <w:t xml:space="preserve"> Kary umowne</w:t>
      </w:r>
    </w:p>
    <w:p w14:paraId="161F70D1" w14:textId="77777777" w:rsidR="000372DA" w:rsidRPr="00AB74B1" w:rsidRDefault="000372DA" w:rsidP="004B5802">
      <w:pPr>
        <w:numPr>
          <w:ilvl w:val="3"/>
          <w:numId w:val="16"/>
        </w:numPr>
        <w:tabs>
          <w:tab w:val="num" w:pos="426"/>
        </w:tabs>
        <w:suppressAutoHyphens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bookmarkStart w:id="7" w:name="_Hlk137720063"/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W razie nie wykonania lub nienależytego wykonania umowy </w:t>
      </w:r>
      <w:r w:rsidR="00C61E60" w:rsidRPr="00AB74B1">
        <w:rPr>
          <w:rFonts w:ascii="Times New Roman" w:eastAsia="Times New Roman" w:hAnsi="Times New Roman" w:cs="Times New Roman"/>
          <w:kern w:val="1"/>
          <w:lang w:eastAsia="ar-SA"/>
        </w:rPr>
        <w:t>z winy Wykonawcy</w:t>
      </w:r>
      <w:r w:rsidRPr="00AB74B1">
        <w:rPr>
          <w:rFonts w:ascii="Times New Roman" w:eastAsia="Times New Roman" w:hAnsi="Times New Roman" w:cs="Times New Roman"/>
          <w:kern w:val="1"/>
          <w:lang w:eastAsia="ar-SA"/>
        </w:rPr>
        <w:t>, Wykonawca zobowiązuje się zapłacić Zamawiającemu kary umowne:</w:t>
      </w:r>
    </w:p>
    <w:p w14:paraId="4F37C822" w14:textId="1D112846" w:rsidR="00175D2C" w:rsidRPr="00AB74B1" w:rsidRDefault="00A839AA" w:rsidP="00A839AA">
      <w:pPr>
        <w:numPr>
          <w:ilvl w:val="0"/>
          <w:numId w:val="17"/>
        </w:numPr>
        <w:tabs>
          <w:tab w:val="num" w:pos="709"/>
        </w:tabs>
        <w:suppressAutoHyphens/>
        <w:spacing w:after="0" w:line="24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>za zwłokę</w:t>
      </w:r>
      <w:r w:rsidR="00175D2C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w wykonaniu prac</w:t>
      </w: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projektowych</w:t>
      </w:r>
      <w:r w:rsidR="00175D2C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- w wysokości </w:t>
      </w:r>
      <w:r w:rsidR="00BD4982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1 </w:t>
      </w:r>
      <w:r w:rsidR="00175D2C" w:rsidRPr="00AB74B1">
        <w:rPr>
          <w:rFonts w:ascii="Times New Roman" w:eastAsia="Times New Roman" w:hAnsi="Times New Roman" w:cs="Times New Roman"/>
          <w:kern w:val="1"/>
          <w:lang w:eastAsia="ar-SA"/>
        </w:rPr>
        <w:t>% wynagrodzenia u</w:t>
      </w:r>
      <w:r w:rsidR="00C27472" w:rsidRPr="00AB74B1">
        <w:rPr>
          <w:rFonts w:ascii="Times New Roman" w:eastAsia="Times New Roman" w:hAnsi="Times New Roman" w:cs="Times New Roman"/>
          <w:kern w:val="1"/>
          <w:lang w:eastAsia="ar-SA"/>
        </w:rPr>
        <w:t>mownego brutto określonego w § 6</w:t>
      </w:r>
      <w:r w:rsidR="00175D2C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ust.1 </w:t>
      </w:r>
      <w:r w:rsidR="00C27472" w:rsidRPr="00AB74B1">
        <w:rPr>
          <w:rFonts w:ascii="Times New Roman" w:eastAsia="Times New Roman" w:hAnsi="Times New Roman" w:cs="Times New Roman"/>
          <w:kern w:val="1"/>
          <w:lang w:eastAsia="ar-SA"/>
        </w:rPr>
        <w:t>pkt. 1 u</w:t>
      </w:r>
      <w:r w:rsidR="00175D2C" w:rsidRPr="00AB74B1">
        <w:rPr>
          <w:rFonts w:ascii="Times New Roman" w:eastAsia="Times New Roman" w:hAnsi="Times New Roman" w:cs="Times New Roman"/>
          <w:kern w:val="1"/>
          <w:lang w:eastAsia="ar-SA"/>
        </w:rPr>
        <w:t>mowy za każdy dzień zwłoki,</w:t>
      </w:r>
    </w:p>
    <w:p w14:paraId="318A527E" w14:textId="1EE48EDF" w:rsidR="001D43A3" w:rsidRPr="00AB74B1" w:rsidRDefault="001D43A3" w:rsidP="00E27F97">
      <w:pPr>
        <w:numPr>
          <w:ilvl w:val="0"/>
          <w:numId w:val="17"/>
        </w:numPr>
        <w:tabs>
          <w:tab w:val="num" w:pos="709"/>
        </w:tabs>
        <w:suppressAutoHyphens/>
        <w:spacing w:after="0" w:line="24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>w przypadku opóźnienia wykonani</w:t>
      </w:r>
      <w:r w:rsidR="009425CB" w:rsidRPr="00AB74B1">
        <w:rPr>
          <w:rFonts w:ascii="Times New Roman" w:eastAsia="Times New Roman" w:hAnsi="Times New Roman" w:cs="Times New Roman"/>
          <w:kern w:val="1"/>
          <w:lang w:eastAsia="ar-SA"/>
        </w:rPr>
        <w:t>a</w:t>
      </w: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czynności, o których mowa w § 8 pkt. 3</w:t>
      </w:r>
      <w:r w:rsidR="00F56436" w:rsidRPr="00AB74B1">
        <w:rPr>
          <w:rFonts w:ascii="Times New Roman" w:eastAsia="Times New Roman" w:hAnsi="Times New Roman" w:cs="Times New Roman"/>
          <w:kern w:val="1"/>
          <w:lang w:eastAsia="ar-SA"/>
        </w:rPr>
        <w:t>,4</w:t>
      </w: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i </w:t>
      </w:r>
      <w:r w:rsidR="00F56436" w:rsidRPr="00AB74B1">
        <w:rPr>
          <w:rFonts w:ascii="Times New Roman" w:eastAsia="Times New Roman" w:hAnsi="Times New Roman" w:cs="Times New Roman"/>
          <w:kern w:val="1"/>
          <w:lang w:eastAsia="ar-SA"/>
        </w:rPr>
        <w:t>7</w:t>
      </w: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 w:rsidR="004B5802" w:rsidRPr="00AB74B1">
        <w:rPr>
          <w:rFonts w:ascii="Times New Roman" w:eastAsia="Times New Roman" w:hAnsi="Times New Roman" w:cs="Times New Roman"/>
          <w:kern w:val="1"/>
          <w:lang w:eastAsia="ar-SA"/>
        </w:rPr>
        <w:br/>
      </w: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w wysokości </w:t>
      </w:r>
      <w:r w:rsidR="00BD4982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1,2 </w:t>
      </w: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% wynagrodzenia Wykonawcy, o którym mowa </w:t>
      </w:r>
      <w:r w:rsidR="002E246E" w:rsidRPr="00AB74B1">
        <w:rPr>
          <w:rFonts w:ascii="Times New Roman" w:eastAsia="Times New Roman" w:hAnsi="Times New Roman" w:cs="Times New Roman"/>
          <w:kern w:val="1"/>
          <w:lang w:eastAsia="ar-SA"/>
        </w:rPr>
        <w:t>§ 6 ust. 1</w:t>
      </w: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za każdy dzień zwłoki, licząc od dnia w którym upływa termin na wykonanie określonej czynności;</w:t>
      </w:r>
    </w:p>
    <w:p w14:paraId="351B6E69" w14:textId="65ABEA60" w:rsidR="00175D2C" w:rsidRPr="00AB74B1" w:rsidRDefault="00175D2C" w:rsidP="00A839AA">
      <w:pPr>
        <w:numPr>
          <w:ilvl w:val="0"/>
          <w:numId w:val="17"/>
        </w:numPr>
        <w:tabs>
          <w:tab w:val="num" w:pos="709"/>
        </w:tabs>
        <w:suppressAutoHyphens/>
        <w:spacing w:after="0" w:line="24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>nie wzięcie ud</w:t>
      </w:r>
      <w:r w:rsidR="005A0FC0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ziału w spotkaniu, o którym mowa  w § 3 </w:t>
      </w:r>
      <w:r w:rsidR="00A839AA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ust. </w:t>
      </w:r>
      <w:r w:rsidR="00084F13" w:rsidRPr="00AB74B1">
        <w:rPr>
          <w:rFonts w:ascii="Times New Roman" w:eastAsia="Times New Roman" w:hAnsi="Times New Roman" w:cs="Times New Roman"/>
          <w:kern w:val="1"/>
          <w:lang w:eastAsia="ar-SA"/>
        </w:rPr>
        <w:t>3</w:t>
      </w:r>
      <w:r w:rsidR="00A839AA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- 1 000 zł za każde spotkanie, </w:t>
      </w:r>
      <w:r w:rsidR="00144DFC">
        <w:rPr>
          <w:rFonts w:ascii="Times New Roman" w:eastAsia="Times New Roman" w:hAnsi="Times New Roman" w:cs="Times New Roman"/>
          <w:kern w:val="1"/>
          <w:lang w:eastAsia="ar-SA"/>
        </w:rPr>
        <w:br/>
      </w:r>
      <w:r w:rsidRPr="00AB74B1">
        <w:rPr>
          <w:rFonts w:ascii="Times New Roman" w:eastAsia="Times New Roman" w:hAnsi="Times New Roman" w:cs="Times New Roman"/>
          <w:kern w:val="1"/>
          <w:lang w:eastAsia="ar-SA"/>
        </w:rPr>
        <w:t>z tym że brak udziału w dwóch kolejnych spotkaniach może być powodem do rozwiązania umowy,</w:t>
      </w:r>
    </w:p>
    <w:p w14:paraId="383E2B0A" w14:textId="0F4B40BE" w:rsidR="00175D2C" w:rsidRPr="00AB74B1" w:rsidRDefault="00175D2C" w:rsidP="00A839AA">
      <w:pPr>
        <w:numPr>
          <w:ilvl w:val="0"/>
          <w:numId w:val="17"/>
        </w:numPr>
        <w:tabs>
          <w:tab w:val="num" w:pos="709"/>
        </w:tabs>
        <w:suppressAutoHyphens/>
        <w:spacing w:after="0" w:line="24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odstąpienia od umowy przez którąkolwiek ze stron z przyczyn zależnych od Wykonawcy </w:t>
      </w:r>
      <w:r w:rsidR="00144DFC">
        <w:rPr>
          <w:rFonts w:ascii="Times New Roman" w:eastAsia="Times New Roman" w:hAnsi="Times New Roman" w:cs="Times New Roman"/>
          <w:kern w:val="1"/>
          <w:lang w:eastAsia="ar-SA"/>
        </w:rPr>
        <w:br/>
      </w:r>
      <w:r w:rsidRPr="00AB74B1">
        <w:rPr>
          <w:rFonts w:ascii="Times New Roman" w:eastAsia="Times New Roman" w:hAnsi="Times New Roman" w:cs="Times New Roman"/>
          <w:kern w:val="1"/>
          <w:lang w:eastAsia="ar-SA"/>
        </w:rPr>
        <w:t>lub przez niego zawinionych w wysokości 10% wynag</w:t>
      </w:r>
      <w:r w:rsidR="005A0FC0" w:rsidRPr="00AB74B1">
        <w:rPr>
          <w:rFonts w:ascii="Times New Roman" w:eastAsia="Times New Roman" w:hAnsi="Times New Roman" w:cs="Times New Roman"/>
          <w:kern w:val="1"/>
          <w:lang w:eastAsia="ar-SA"/>
        </w:rPr>
        <w:t>rodzenia umownego określonego  w § 6</w:t>
      </w: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ust. 1 </w:t>
      </w:r>
      <w:r w:rsidR="005A0FC0" w:rsidRPr="00AB74B1">
        <w:rPr>
          <w:rFonts w:ascii="Times New Roman" w:eastAsia="Times New Roman" w:hAnsi="Times New Roman" w:cs="Times New Roman"/>
          <w:kern w:val="1"/>
          <w:lang w:eastAsia="ar-SA"/>
        </w:rPr>
        <w:t>pkt. 1 u</w:t>
      </w:r>
      <w:r w:rsidRPr="00AB74B1">
        <w:rPr>
          <w:rFonts w:ascii="Times New Roman" w:eastAsia="Times New Roman" w:hAnsi="Times New Roman" w:cs="Times New Roman"/>
          <w:kern w:val="1"/>
          <w:lang w:eastAsia="ar-SA"/>
        </w:rPr>
        <w:t>mowy,</w:t>
      </w:r>
    </w:p>
    <w:p w14:paraId="4405E00C" w14:textId="77777777" w:rsidR="00175D2C" w:rsidRPr="00AB74B1" w:rsidRDefault="00175D2C" w:rsidP="00A839AA">
      <w:pPr>
        <w:numPr>
          <w:ilvl w:val="0"/>
          <w:numId w:val="17"/>
        </w:numPr>
        <w:tabs>
          <w:tab w:val="num" w:pos="709"/>
        </w:tabs>
        <w:suppressAutoHyphens/>
        <w:spacing w:after="0" w:line="24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lastRenderedPageBreak/>
        <w:t xml:space="preserve">wystąpienia błędu projektowego w wysokości 10% wynagrodzenia umownego netto określonego w § </w:t>
      </w:r>
      <w:r w:rsidR="005A0FC0" w:rsidRPr="00AB74B1">
        <w:rPr>
          <w:rFonts w:ascii="Times New Roman" w:eastAsia="Times New Roman" w:hAnsi="Times New Roman" w:cs="Times New Roman"/>
          <w:kern w:val="1"/>
          <w:lang w:eastAsia="ar-SA"/>
        </w:rPr>
        <w:t>6</w:t>
      </w: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ust. 1 </w:t>
      </w:r>
      <w:r w:rsidR="005A0FC0" w:rsidRPr="00AB74B1">
        <w:rPr>
          <w:rFonts w:ascii="Times New Roman" w:eastAsia="Times New Roman" w:hAnsi="Times New Roman" w:cs="Times New Roman"/>
          <w:kern w:val="1"/>
          <w:lang w:eastAsia="ar-SA"/>
        </w:rPr>
        <w:t>pkt. 1 u</w:t>
      </w:r>
      <w:r w:rsidRPr="00AB74B1">
        <w:rPr>
          <w:rFonts w:ascii="Times New Roman" w:eastAsia="Times New Roman" w:hAnsi="Times New Roman" w:cs="Times New Roman"/>
          <w:kern w:val="1"/>
          <w:lang w:eastAsia="ar-SA"/>
        </w:rPr>
        <w:t>mowy. Kara będzie naliczana m.in. w nw. sytuacjach:</w:t>
      </w:r>
    </w:p>
    <w:p w14:paraId="7E163F3B" w14:textId="5966D282" w:rsidR="009425CB" w:rsidRPr="00AB74B1" w:rsidRDefault="005A0FC0" w:rsidP="00AD224D">
      <w:pPr>
        <w:suppressAutoHyphens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a)  </w:t>
      </w:r>
      <w:r w:rsidR="00175D2C" w:rsidRPr="00AB74B1">
        <w:rPr>
          <w:rFonts w:ascii="Times New Roman" w:eastAsia="Times New Roman" w:hAnsi="Times New Roman" w:cs="Times New Roman"/>
          <w:kern w:val="1"/>
          <w:lang w:eastAsia="ar-SA"/>
        </w:rPr>
        <w:t>jeżeli błąd spowoduje zmianę zakresu prac budowlanych do wykonania</w:t>
      </w:r>
    </w:p>
    <w:p w14:paraId="78922085" w14:textId="54FF60A9" w:rsidR="00175D2C" w:rsidRPr="00AB74B1" w:rsidRDefault="00AD224D" w:rsidP="005A0FC0">
      <w:pPr>
        <w:suppressAutoHyphens/>
        <w:spacing w:after="0" w:line="240" w:lineRule="auto"/>
        <w:ind w:left="993" w:hanging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>b</w:t>
      </w:r>
      <w:r w:rsidR="005A0FC0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) </w:t>
      </w:r>
      <w:r w:rsidR="00175D2C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jeżeli okaże się, że konieczne będzie rozwiązanie umowy z wykonawcą robót wybranym </w:t>
      </w:r>
      <w:r w:rsidR="00144DFC">
        <w:rPr>
          <w:rFonts w:ascii="Times New Roman" w:eastAsia="Times New Roman" w:hAnsi="Times New Roman" w:cs="Times New Roman"/>
          <w:kern w:val="1"/>
          <w:lang w:eastAsia="ar-SA"/>
        </w:rPr>
        <w:br/>
      </w:r>
      <w:r w:rsidR="00175D2C" w:rsidRPr="00AB74B1">
        <w:rPr>
          <w:rFonts w:ascii="Times New Roman" w:eastAsia="Times New Roman" w:hAnsi="Times New Roman" w:cs="Times New Roman"/>
          <w:kern w:val="1"/>
          <w:lang w:eastAsia="ar-SA"/>
        </w:rPr>
        <w:t>w wyniku przeprowadzonego postępowania przetargowego ze względu na zmianę zakresu robót</w:t>
      </w:r>
      <w:r w:rsidR="005A0FC0" w:rsidRPr="00AB74B1">
        <w:rPr>
          <w:rFonts w:ascii="Times New Roman" w:eastAsia="Times New Roman" w:hAnsi="Times New Roman" w:cs="Times New Roman"/>
          <w:kern w:val="1"/>
          <w:lang w:eastAsia="ar-SA"/>
        </w:rPr>
        <w:t>;</w:t>
      </w:r>
    </w:p>
    <w:p w14:paraId="18F67BDD" w14:textId="54EEE228" w:rsidR="005A0FC0" w:rsidRPr="00AB74B1" w:rsidRDefault="00AD224D" w:rsidP="005A0FC0">
      <w:pPr>
        <w:suppressAutoHyphens/>
        <w:spacing w:after="0" w:line="240" w:lineRule="auto"/>
        <w:ind w:left="993" w:hanging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>c</w:t>
      </w:r>
      <w:r w:rsidR="005A0FC0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) odmowy aktualizacji kosztorysu lub niewykonania aktualizacji w terminie 14 dni </w:t>
      </w:r>
      <w:r w:rsidR="004B5802" w:rsidRPr="00AB74B1">
        <w:rPr>
          <w:rFonts w:ascii="Times New Roman" w:eastAsia="Times New Roman" w:hAnsi="Times New Roman" w:cs="Times New Roman"/>
          <w:kern w:val="1"/>
          <w:lang w:eastAsia="ar-SA"/>
        </w:rPr>
        <w:br/>
      </w:r>
      <w:r w:rsidR="005A0FC0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od daty przekazania informacji przez Zamawiającego o potrzebie wykonania aktualizacji kosztorysu - w wysokości </w:t>
      </w:r>
      <w:r w:rsidR="00FA4011" w:rsidRPr="00AB74B1">
        <w:rPr>
          <w:rFonts w:ascii="Times New Roman" w:eastAsia="Times New Roman" w:hAnsi="Times New Roman" w:cs="Times New Roman"/>
          <w:kern w:val="1"/>
          <w:lang w:eastAsia="ar-SA"/>
        </w:rPr>
        <w:t>5</w:t>
      </w:r>
      <w:r w:rsidR="005A0FC0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000 zł,</w:t>
      </w:r>
    </w:p>
    <w:p w14:paraId="5BDA1D1D" w14:textId="0985E2A7" w:rsidR="00FA4011" w:rsidRPr="00AB74B1" w:rsidRDefault="005A0FC0" w:rsidP="005A0FC0">
      <w:pPr>
        <w:suppressAutoHyphens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2. </w:t>
      </w:r>
      <w:r w:rsidR="00FA4011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Całkowita </w:t>
      </w:r>
      <w:r w:rsidR="00ED4D85" w:rsidRPr="00AB74B1">
        <w:rPr>
          <w:rFonts w:ascii="Times New Roman" w:eastAsia="Times New Roman" w:hAnsi="Times New Roman" w:cs="Times New Roman"/>
          <w:kern w:val="1"/>
          <w:lang w:eastAsia="ar-SA"/>
        </w:rPr>
        <w:t>łączna</w:t>
      </w:r>
      <w:r w:rsidR="00FA4011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odpowiedzialność Wykonawcy z tytułu kar umownych w związku z umową jest ograniczona do wartości </w:t>
      </w:r>
      <w:r w:rsidR="0076038A" w:rsidRPr="00AB74B1">
        <w:rPr>
          <w:rFonts w:ascii="Times New Roman" w:eastAsia="Times New Roman" w:hAnsi="Times New Roman" w:cs="Times New Roman"/>
          <w:kern w:val="1"/>
          <w:lang w:eastAsia="ar-SA"/>
        </w:rPr>
        <w:t>3</w:t>
      </w:r>
      <w:r w:rsidR="00FA4011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0% całkowitego wynagrodzenia, </w:t>
      </w:r>
      <w:r w:rsidR="00FC6E4F" w:rsidRPr="00AB74B1">
        <w:rPr>
          <w:rFonts w:ascii="Times New Roman" w:eastAsia="Times New Roman" w:hAnsi="Times New Roman" w:cs="Times New Roman"/>
          <w:kern w:val="1"/>
          <w:lang w:eastAsia="ar-SA"/>
        </w:rPr>
        <w:t>o</w:t>
      </w:r>
      <w:r w:rsidR="00FA4011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którym mowa w</w:t>
      </w:r>
      <w:r w:rsidR="00FC6E4F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§ 6 ust. 1</w:t>
      </w:r>
    </w:p>
    <w:p w14:paraId="22666545" w14:textId="7490D10F" w:rsidR="005A0FC0" w:rsidRPr="00AB74B1" w:rsidRDefault="00FA4011" w:rsidP="005A0FC0">
      <w:pPr>
        <w:suppressAutoHyphens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3. </w:t>
      </w:r>
      <w:r w:rsidR="005A0FC0" w:rsidRPr="00AB74B1">
        <w:rPr>
          <w:rFonts w:ascii="Times New Roman" w:eastAsia="Times New Roman" w:hAnsi="Times New Roman" w:cs="Times New Roman"/>
          <w:kern w:val="1"/>
          <w:lang w:eastAsia="ar-SA"/>
        </w:rPr>
        <w:t>W przypadku stwierdzenia nienależytego wykonania przedmiotu umowy Wykonawca zobowiązany jest do nieodpłatnego usunięcia wady, błędu projektowego w terminie ustalonym przez Zamawiającego.</w:t>
      </w:r>
    </w:p>
    <w:p w14:paraId="4D47BD7D" w14:textId="7054DA0F" w:rsidR="005A0FC0" w:rsidRPr="00AB74B1" w:rsidRDefault="005A0FC0" w:rsidP="005A0FC0">
      <w:pPr>
        <w:suppressAutoHyphens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3. Zamawiający może potrącić należne kary umowne określone w ust. 1 pkt. </w:t>
      </w:r>
      <w:r w:rsidR="00A839AA" w:rsidRPr="00AB74B1">
        <w:rPr>
          <w:rFonts w:ascii="Times New Roman" w:eastAsia="Times New Roman" w:hAnsi="Times New Roman" w:cs="Times New Roman"/>
          <w:kern w:val="1"/>
          <w:lang w:eastAsia="ar-SA"/>
        </w:rPr>
        <w:t>1-4</w:t>
      </w: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 w:rsidR="00A839AA" w:rsidRPr="00AB74B1">
        <w:rPr>
          <w:rFonts w:ascii="Times New Roman" w:eastAsia="Times New Roman" w:hAnsi="Times New Roman" w:cs="Times New Roman"/>
          <w:kern w:val="1"/>
          <w:lang w:eastAsia="ar-SA"/>
        </w:rPr>
        <w:t>z wynagrodzenia Wykonawcy</w:t>
      </w:r>
      <w:r w:rsidR="00E27F97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lub zostaną potrącone z zabezpieczenia należytego wykonania umowy. Wykonawca wyraża zgodę na pomniejszenie wynagrodzenia o te należności lub potrącenie ich z zabezpieczenia należytego wykonania umowy.</w:t>
      </w:r>
    </w:p>
    <w:p w14:paraId="543D51CE" w14:textId="77777777" w:rsidR="00BD07FD" w:rsidRPr="00AB74B1" w:rsidRDefault="00BD07FD" w:rsidP="00E27F97">
      <w:pPr>
        <w:suppressAutoHyphens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4. Zamawiający ma prawo do kumulowania kar </w:t>
      </w:r>
      <w:r w:rsidR="00E27F97" w:rsidRPr="00AB74B1">
        <w:rPr>
          <w:rFonts w:ascii="Times New Roman" w:eastAsia="Times New Roman" w:hAnsi="Times New Roman" w:cs="Times New Roman"/>
          <w:kern w:val="1"/>
          <w:lang w:eastAsia="ar-SA"/>
        </w:rPr>
        <w:t>z</w:t>
      </w: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kilku tytułów oraz dochodzenia odszkodowania przekraczającego wysokość </w:t>
      </w:r>
      <w:r w:rsidR="00E27F97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zastrzeżonych </w:t>
      </w:r>
      <w:r w:rsidRPr="00AB74B1">
        <w:rPr>
          <w:rFonts w:ascii="Times New Roman" w:eastAsia="Times New Roman" w:hAnsi="Times New Roman" w:cs="Times New Roman"/>
          <w:kern w:val="1"/>
          <w:lang w:eastAsia="ar-SA"/>
        </w:rPr>
        <w:t>kar</w:t>
      </w:r>
      <w:r w:rsidR="00E27F97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umownych.</w:t>
      </w:r>
    </w:p>
    <w:p w14:paraId="4F782D2B" w14:textId="77777777" w:rsidR="005A0FC0" w:rsidRPr="00AB74B1" w:rsidRDefault="00E27F97" w:rsidP="005A0FC0">
      <w:pPr>
        <w:suppressAutoHyphens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>5</w:t>
      </w:r>
      <w:r w:rsidR="005A0FC0" w:rsidRPr="00AB74B1">
        <w:rPr>
          <w:rFonts w:ascii="Times New Roman" w:eastAsia="Times New Roman" w:hAnsi="Times New Roman" w:cs="Times New Roman"/>
          <w:kern w:val="1"/>
          <w:lang w:eastAsia="ar-SA"/>
        </w:rPr>
        <w:t>. Strony zastrzegają sobie prawo dochodzenia odszkodowania uzupełniającego do wysokości rzeczywiście poniesionej szkody.</w:t>
      </w:r>
    </w:p>
    <w:bookmarkEnd w:id="7"/>
    <w:p w14:paraId="6BCE03F7" w14:textId="77777777" w:rsidR="00956C33" w:rsidRPr="00AB74B1" w:rsidRDefault="00956C33" w:rsidP="00FC6E4F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</w:p>
    <w:p w14:paraId="345B7442" w14:textId="148274F8" w:rsidR="000372DA" w:rsidRPr="00AB74B1" w:rsidRDefault="00A4330D" w:rsidP="00FA4011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b/>
          <w:kern w:val="1"/>
          <w:lang w:eastAsia="ar-SA"/>
        </w:rPr>
        <w:t>§ 1</w:t>
      </w:r>
      <w:r w:rsidR="00482065" w:rsidRPr="00AB74B1">
        <w:rPr>
          <w:rFonts w:ascii="Times New Roman" w:eastAsia="Times New Roman" w:hAnsi="Times New Roman" w:cs="Times New Roman"/>
          <w:b/>
          <w:kern w:val="1"/>
          <w:lang w:eastAsia="ar-SA"/>
        </w:rPr>
        <w:t>1</w:t>
      </w:r>
      <w:r w:rsidR="000372DA" w:rsidRPr="00AB74B1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Odstąpienie od umowy</w:t>
      </w:r>
    </w:p>
    <w:p w14:paraId="3387CCD6" w14:textId="77777777" w:rsidR="000372DA" w:rsidRPr="00AB74B1" w:rsidRDefault="000372DA" w:rsidP="00A839AA">
      <w:pPr>
        <w:numPr>
          <w:ilvl w:val="1"/>
          <w:numId w:val="18"/>
        </w:numPr>
        <w:tabs>
          <w:tab w:val="num" w:pos="284"/>
        </w:tabs>
        <w:suppressAutoHyphens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>W przypadku rozwiązania umowy Wykonawca i Zamawiający przedłożą szczegółowe zestawienie swoich roszczeń, aby umożliwić zawarcie polubownego porozumienia.</w:t>
      </w:r>
    </w:p>
    <w:p w14:paraId="7BCA04CE" w14:textId="77777777" w:rsidR="000372DA" w:rsidRPr="00AB74B1" w:rsidRDefault="000372DA" w:rsidP="00A839AA">
      <w:pPr>
        <w:numPr>
          <w:ilvl w:val="1"/>
          <w:numId w:val="18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Zamawiającemu przysługuje prawo odstąpienia </w:t>
      </w:r>
      <w:r w:rsidR="008D21C3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lub rozwiązanie </w:t>
      </w:r>
      <w:r w:rsidRPr="00AB74B1">
        <w:rPr>
          <w:rFonts w:ascii="Times New Roman" w:eastAsia="Times New Roman" w:hAnsi="Times New Roman" w:cs="Times New Roman"/>
          <w:kern w:val="1"/>
          <w:lang w:eastAsia="ar-SA"/>
        </w:rPr>
        <w:t>umowy w następujących sytuacjach:</w:t>
      </w:r>
    </w:p>
    <w:p w14:paraId="10275597" w14:textId="77777777" w:rsidR="008D21C3" w:rsidRPr="00AB74B1" w:rsidRDefault="008D21C3" w:rsidP="008D21C3">
      <w:pPr>
        <w:tabs>
          <w:tab w:val="num" w:pos="1068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>1) jeżeli Wykonawca  zakończy działalność lub wszczęta zostanie likwidacja lub upadłość Wykonawcy lub przedsiębiorstwa Wykonawcy kończy byt prawny w inny sposób;</w:t>
      </w:r>
    </w:p>
    <w:p w14:paraId="500B33FB" w14:textId="77777777" w:rsidR="008D21C3" w:rsidRPr="00AB74B1" w:rsidRDefault="008D21C3" w:rsidP="008D21C3">
      <w:pPr>
        <w:tabs>
          <w:tab w:val="num" w:pos="1068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>2) jeżeli zostanie wydany nakaz zajęcia majątku Wykonawcy w wysokości utrudniającej realizację umowy;</w:t>
      </w:r>
    </w:p>
    <w:p w14:paraId="58D611E1" w14:textId="5D321712" w:rsidR="008D21C3" w:rsidRPr="00AB74B1" w:rsidRDefault="008D21C3" w:rsidP="008D21C3">
      <w:pPr>
        <w:tabs>
          <w:tab w:val="num" w:pos="1068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>3) jeżeli Wykonawca opóźnia się z rozpoczęciem lub wykonaniem przedmiotu umowy tak dalece, że nie jest prawdopodobne, aby zdążył go wykonać w terminie wskazanym w § 4 ust. 2, Zamawiający ma prawo bez wyznaczania dodatkowego terminu odstąpić od umowy lub rozwiązać umowę</w:t>
      </w:r>
      <w:r w:rsidR="00ED4D85" w:rsidRPr="00AB74B1">
        <w:rPr>
          <w:rFonts w:ascii="Times New Roman" w:eastAsia="Times New Roman" w:hAnsi="Times New Roman" w:cs="Times New Roman"/>
          <w:kern w:val="1"/>
          <w:lang w:eastAsia="ar-SA"/>
        </w:rPr>
        <w:t>;</w:t>
      </w:r>
    </w:p>
    <w:p w14:paraId="5DC10A9C" w14:textId="023E76E7" w:rsidR="00A43BDB" w:rsidRPr="00AB74B1" w:rsidRDefault="00A43BDB" w:rsidP="00302494">
      <w:pPr>
        <w:suppressAutoHyphens/>
        <w:autoSpaceDE w:val="0"/>
        <w:spacing w:after="0" w:line="100" w:lineRule="atLeast"/>
        <w:ind w:left="567" w:hanging="283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4) </w:t>
      </w:r>
      <w:r w:rsidRPr="00AB74B1">
        <w:rPr>
          <w:rFonts w:ascii="Times New Roman" w:eastAsia="Times New Roman" w:hAnsi="Times New Roman" w:cs="Times New Roman"/>
          <w:color w:val="000000"/>
          <w:lang w:eastAsia="ar-SA"/>
        </w:rPr>
        <w:t xml:space="preserve">w przypadku stwierdzenia, że jakość wykonanych prac nie odpowiada obowiązującym normom </w:t>
      </w:r>
      <w:r w:rsidR="00144DFC">
        <w:rPr>
          <w:rFonts w:ascii="Times New Roman" w:eastAsia="Times New Roman" w:hAnsi="Times New Roman" w:cs="Times New Roman"/>
          <w:color w:val="000000"/>
          <w:lang w:eastAsia="ar-SA"/>
        </w:rPr>
        <w:br/>
      </w:r>
      <w:r w:rsidRPr="00AB74B1">
        <w:rPr>
          <w:rFonts w:ascii="Times New Roman" w:eastAsia="Times New Roman" w:hAnsi="Times New Roman" w:cs="Times New Roman"/>
          <w:color w:val="000000"/>
          <w:lang w:eastAsia="ar-SA"/>
        </w:rPr>
        <w:t>i przepisom, Zamawiający może wyznaczyć dodatkowy termin 14 dni do należytego wykonania zobowiązania (świadczenia)</w:t>
      </w:r>
      <w:r w:rsidR="0043619E" w:rsidRPr="00AB74B1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Pr="00AB74B1">
        <w:rPr>
          <w:rFonts w:ascii="Times New Roman" w:eastAsia="Times New Roman" w:hAnsi="Times New Roman" w:cs="Times New Roman"/>
          <w:color w:val="000000"/>
          <w:lang w:eastAsia="ar-SA"/>
        </w:rPr>
        <w:t>z zastrzeżeniem, iż w razie bezskutecznego upływu wyznaczonego terminu będzie uprawniony do odstąpienia od umowy lub rozwiązania umowy z winy Wykonawcy,</w:t>
      </w:r>
    </w:p>
    <w:p w14:paraId="61F3CAC4" w14:textId="1A374433" w:rsidR="000372DA" w:rsidRPr="00AB74B1" w:rsidRDefault="00302494" w:rsidP="00ED4D85">
      <w:pPr>
        <w:suppressAutoHyphens/>
        <w:autoSpaceDE w:val="0"/>
        <w:spacing w:after="0" w:line="100" w:lineRule="atLeast"/>
        <w:ind w:left="567" w:hanging="283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AB74B1">
        <w:rPr>
          <w:rFonts w:ascii="Times New Roman" w:eastAsia="Times New Roman" w:hAnsi="Times New Roman" w:cs="Times New Roman"/>
          <w:color w:val="000000"/>
          <w:lang w:eastAsia="ar-SA"/>
        </w:rPr>
        <w:t>5</w:t>
      </w:r>
      <w:r w:rsidR="00A43BDB" w:rsidRPr="00AB74B1">
        <w:rPr>
          <w:rFonts w:ascii="Times New Roman" w:eastAsia="Times New Roman" w:hAnsi="Times New Roman" w:cs="Times New Roman"/>
          <w:color w:val="000000"/>
          <w:lang w:eastAsia="ar-SA"/>
        </w:rPr>
        <w:t>) w innych przypadkach określonych w pr</w:t>
      </w:r>
      <w:r w:rsidR="00036D86" w:rsidRPr="00AB74B1">
        <w:rPr>
          <w:rFonts w:ascii="Times New Roman" w:eastAsia="Times New Roman" w:hAnsi="Times New Roman" w:cs="Times New Roman"/>
          <w:color w:val="000000"/>
          <w:lang w:eastAsia="ar-SA"/>
        </w:rPr>
        <w:t xml:space="preserve">zepisach prawa, w szczególności </w:t>
      </w:r>
      <w:r w:rsidR="00A43BDB" w:rsidRPr="00AB74B1">
        <w:rPr>
          <w:rFonts w:ascii="Times New Roman" w:eastAsia="Times New Roman" w:hAnsi="Times New Roman" w:cs="Times New Roman"/>
          <w:color w:val="000000"/>
          <w:lang w:eastAsia="ar-SA"/>
        </w:rPr>
        <w:t>w przepisach Kodeksu cywilnego.</w:t>
      </w:r>
    </w:p>
    <w:p w14:paraId="60B69FD6" w14:textId="16A04273" w:rsidR="000372DA" w:rsidRPr="00AB74B1" w:rsidRDefault="00302494" w:rsidP="008D21C3">
      <w:pPr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>6</w:t>
      </w:r>
      <w:r w:rsidR="008D21C3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) </w:t>
      </w:r>
      <w:r w:rsidR="000372DA" w:rsidRPr="00AB74B1">
        <w:rPr>
          <w:rFonts w:ascii="Times New Roman" w:eastAsia="Times New Roman" w:hAnsi="Times New Roman" w:cs="Times New Roman"/>
          <w:kern w:val="1"/>
          <w:lang w:eastAsia="ar-SA"/>
        </w:rPr>
        <w:t>Wykonawca, pomimo wezwania Zama</w:t>
      </w:r>
      <w:r w:rsidR="00351090" w:rsidRPr="00AB74B1">
        <w:rPr>
          <w:rFonts w:ascii="Times New Roman" w:eastAsia="Times New Roman" w:hAnsi="Times New Roman" w:cs="Times New Roman"/>
          <w:kern w:val="1"/>
          <w:lang w:eastAsia="ar-SA"/>
        </w:rPr>
        <w:t>wiającego na piśmie, realizuje zadanie będące</w:t>
      </w:r>
      <w:r w:rsidR="000372DA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przedmiotem niniejszej umowy w sposób niezgodny z jej zapisami, zapisami specyfikacji</w:t>
      </w:r>
      <w:r w:rsidR="00351090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warunków zamówienia,</w:t>
      </w:r>
    </w:p>
    <w:p w14:paraId="591EBE64" w14:textId="68A0E836" w:rsidR="00A43BDB" w:rsidRPr="00AB74B1" w:rsidRDefault="00A43BDB" w:rsidP="00A43BDB">
      <w:pPr>
        <w:suppressAutoHyphens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3. W razie zaistnienia istotnej zmiany okoliczności powodującej, że wykonanie umowy nie leży </w:t>
      </w:r>
      <w:r w:rsidR="00144DFC">
        <w:rPr>
          <w:rFonts w:ascii="Times New Roman" w:eastAsia="Times New Roman" w:hAnsi="Times New Roman" w:cs="Times New Roman"/>
          <w:kern w:val="1"/>
          <w:lang w:eastAsia="ar-SA"/>
        </w:rPr>
        <w:br/>
      </w:r>
      <w:r w:rsidRPr="00AB74B1">
        <w:rPr>
          <w:rFonts w:ascii="Times New Roman" w:eastAsia="Times New Roman" w:hAnsi="Times New Roman" w:cs="Times New Roman"/>
          <w:kern w:val="1"/>
          <w:lang w:eastAsia="ar-SA"/>
        </w:rPr>
        <w:t>w interesie publicznym, czego nie można było przewidzieć w chwili zawarcia umowy; w takim wypadku Zamawiający może odstąpić od umowy w terminie 30 dni od powzięcia wiadomości o tych okolicznościach;</w:t>
      </w:r>
    </w:p>
    <w:p w14:paraId="0B7AE084" w14:textId="05E21A82" w:rsidR="00A43BDB" w:rsidRPr="00AB74B1" w:rsidRDefault="00A43BDB" w:rsidP="00A43BDB">
      <w:pPr>
        <w:widowControl w:val="0"/>
        <w:suppressAutoHyphens/>
        <w:autoSpaceDE w:val="0"/>
        <w:spacing w:after="0" w:line="100" w:lineRule="atLeast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AB74B1">
        <w:rPr>
          <w:rFonts w:ascii="Times New Roman" w:hAnsi="Times New Roman" w:cs="Times New Roman"/>
          <w:color w:val="000000"/>
        </w:rPr>
        <w:t xml:space="preserve">4. W przypadku określonym w </w:t>
      </w:r>
      <w:r w:rsidRPr="00AB74B1">
        <w:rPr>
          <w:rFonts w:ascii="Times New Roman" w:hAnsi="Times New Roman" w:cs="Times New Roman"/>
          <w:b/>
          <w:bCs/>
        </w:rPr>
        <w:t xml:space="preserve">ust. </w:t>
      </w:r>
      <w:r w:rsidR="006A4664" w:rsidRPr="00AB74B1">
        <w:rPr>
          <w:rFonts w:ascii="Times New Roman" w:hAnsi="Times New Roman" w:cs="Times New Roman"/>
          <w:b/>
          <w:bCs/>
        </w:rPr>
        <w:t>3</w:t>
      </w:r>
      <w:r w:rsidRPr="00AB74B1">
        <w:rPr>
          <w:rFonts w:ascii="Times New Roman" w:hAnsi="Times New Roman" w:cs="Times New Roman"/>
        </w:rPr>
        <w:t xml:space="preserve"> </w:t>
      </w:r>
      <w:r w:rsidRPr="00AB74B1">
        <w:rPr>
          <w:rFonts w:ascii="Times New Roman" w:hAnsi="Times New Roman" w:cs="Times New Roman"/>
          <w:color w:val="000000"/>
        </w:rPr>
        <w:t xml:space="preserve">Wykonawcy przysługuje wynagrodzenie tylko za prace wykonane do dnia powzięcia wiadomości o odstąpieniu od umowy na podstawie inwentaryzacji określającej procentowe zaawansowanie opracowania dokumentacji projektowej, co stanowi całkowite wynagrodzenie dla Wykonawcy za wykonane </w:t>
      </w:r>
      <w:proofErr w:type="spellStart"/>
      <w:r w:rsidRPr="00AB74B1">
        <w:rPr>
          <w:rFonts w:ascii="Times New Roman" w:hAnsi="Times New Roman" w:cs="Times New Roman"/>
          <w:color w:val="000000"/>
        </w:rPr>
        <w:t>pracei</w:t>
      </w:r>
      <w:proofErr w:type="spellEnd"/>
      <w:r w:rsidRPr="00AB74B1">
        <w:rPr>
          <w:rFonts w:ascii="Times New Roman" w:hAnsi="Times New Roman" w:cs="Times New Roman"/>
          <w:color w:val="000000"/>
        </w:rPr>
        <w:t xml:space="preserve"> wyczerpuje całość roszczeń Wykonawcy.</w:t>
      </w:r>
    </w:p>
    <w:p w14:paraId="0403E7CC" w14:textId="77777777" w:rsidR="00A43BDB" w:rsidRPr="00AB74B1" w:rsidRDefault="00A43BDB" w:rsidP="006038E9">
      <w:pPr>
        <w:widowControl w:val="0"/>
        <w:suppressAutoHyphens/>
        <w:autoSpaceDE w:val="0"/>
        <w:spacing w:after="0" w:line="100" w:lineRule="atLeast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AB74B1">
        <w:rPr>
          <w:rFonts w:ascii="Times New Roman" w:hAnsi="Times New Roman" w:cs="Times New Roman"/>
          <w:color w:val="000000"/>
        </w:rPr>
        <w:t xml:space="preserve">5. W przypadkach określonych w </w:t>
      </w:r>
      <w:r w:rsidRPr="00AB74B1">
        <w:rPr>
          <w:rFonts w:ascii="Times New Roman" w:hAnsi="Times New Roman" w:cs="Times New Roman"/>
          <w:b/>
          <w:bCs/>
          <w:color w:val="000000"/>
        </w:rPr>
        <w:t>ust. 2 pkt 1-2</w:t>
      </w:r>
      <w:r w:rsidRPr="00AB74B1">
        <w:rPr>
          <w:rFonts w:ascii="Times New Roman" w:hAnsi="Times New Roman" w:cs="Times New Roman"/>
          <w:color w:val="000000"/>
        </w:rPr>
        <w:t xml:space="preserve">, Wykonawcy przysługuje wynagrodzenie tylko za prace </w:t>
      </w:r>
      <w:r w:rsidRPr="00AB74B1">
        <w:rPr>
          <w:rFonts w:ascii="Times New Roman" w:hAnsi="Times New Roman" w:cs="Times New Roman"/>
          <w:color w:val="000000"/>
        </w:rPr>
        <w:lastRenderedPageBreak/>
        <w:t xml:space="preserve">wykonane. W pozostałych przypadkach określonych w </w:t>
      </w:r>
      <w:r w:rsidRPr="00AB74B1">
        <w:rPr>
          <w:rFonts w:ascii="Times New Roman" w:hAnsi="Times New Roman" w:cs="Times New Roman"/>
          <w:b/>
          <w:bCs/>
          <w:color w:val="000000"/>
        </w:rPr>
        <w:t>ust.2</w:t>
      </w:r>
      <w:r w:rsidRPr="00AB74B1">
        <w:rPr>
          <w:rFonts w:ascii="Times New Roman" w:hAnsi="Times New Roman" w:cs="Times New Roman"/>
          <w:color w:val="000000"/>
        </w:rPr>
        <w:t xml:space="preserve"> wynagrodzenie nie przysługuje, chyba że Zamawiający zażąda wydania dotychczas wykonanego przedmiotu umowy, wtedy wynagrodzenie przysługuje  proporcjonalnie do wykonanego przedmiotu umowy. Wydanie przedmiotu umowy nastąpi również w przypadku wcześniejszej częściowej zapłaty przez Zamawiającego.</w:t>
      </w:r>
    </w:p>
    <w:p w14:paraId="24E0274C" w14:textId="7FF95AF2" w:rsidR="00A43BDB" w:rsidRPr="00AB74B1" w:rsidRDefault="006038E9" w:rsidP="00A43BDB">
      <w:pPr>
        <w:widowControl w:val="0"/>
        <w:suppressAutoHyphens/>
        <w:autoSpaceDE w:val="0"/>
        <w:spacing w:after="0" w:line="100" w:lineRule="atLeast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AB74B1">
        <w:rPr>
          <w:rFonts w:ascii="Times New Roman" w:hAnsi="Times New Roman" w:cs="Times New Roman"/>
          <w:color w:val="000000"/>
        </w:rPr>
        <w:t>6</w:t>
      </w:r>
      <w:r w:rsidR="00A43BDB" w:rsidRPr="00AB74B1">
        <w:rPr>
          <w:rFonts w:ascii="Times New Roman" w:hAnsi="Times New Roman" w:cs="Times New Roman"/>
          <w:color w:val="000000"/>
        </w:rPr>
        <w:t xml:space="preserve">. W razie odstąpienia od umowy lub rozwiązania umowy przez którąkolwiek ze </w:t>
      </w:r>
      <w:proofErr w:type="spellStart"/>
      <w:r w:rsidR="00A43BDB" w:rsidRPr="00AB74B1">
        <w:rPr>
          <w:rFonts w:ascii="Times New Roman" w:hAnsi="Times New Roman" w:cs="Times New Roman"/>
          <w:color w:val="000000"/>
        </w:rPr>
        <w:t>stron,z</w:t>
      </w:r>
      <w:proofErr w:type="spellEnd"/>
      <w:r w:rsidR="00A43BDB" w:rsidRPr="00AB74B1">
        <w:rPr>
          <w:rFonts w:ascii="Times New Roman" w:hAnsi="Times New Roman" w:cs="Times New Roman"/>
          <w:color w:val="000000"/>
        </w:rPr>
        <w:t xml:space="preserve"> przyczyn leżących po stronie Wykonawcy, Zamawiający zastrzega sobie prawo zlecenia wykonania projektów wybranemu przez siebie projektantowi. W tym przypadku Wykonawca zobowiązany jest przekazać Zamawiającemu wykonane prace projektowe nie później jednak niż w ciągu 3 dni od dnia odstąpienia od umowy.</w:t>
      </w:r>
    </w:p>
    <w:p w14:paraId="46504C33" w14:textId="77777777" w:rsidR="00A43BDB" w:rsidRPr="00AB74B1" w:rsidRDefault="006038E9" w:rsidP="00A43BDB">
      <w:pPr>
        <w:widowControl w:val="0"/>
        <w:suppressAutoHyphens/>
        <w:autoSpaceDE w:val="0"/>
        <w:spacing w:after="0" w:line="100" w:lineRule="atLeast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AB74B1">
        <w:rPr>
          <w:rFonts w:ascii="Times New Roman" w:hAnsi="Times New Roman" w:cs="Times New Roman"/>
          <w:color w:val="000000"/>
        </w:rPr>
        <w:t>7</w:t>
      </w:r>
      <w:r w:rsidR="00A43BDB" w:rsidRPr="00AB74B1">
        <w:rPr>
          <w:rFonts w:ascii="Times New Roman" w:hAnsi="Times New Roman" w:cs="Times New Roman"/>
          <w:color w:val="000000"/>
        </w:rPr>
        <w:t>. Odstąpienie od umowy oraz rozwiązanie umowy powinny nastąpić w formie pisemnej pod rygorem nieważności takiego oświadczenia.</w:t>
      </w:r>
    </w:p>
    <w:p w14:paraId="11882635" w14:textId="6E997D30" w:rsidR="00A43BDB" w:rsidRPr="00AB74B1" w:rsidRDefault="006038E9" w:rsidP="00A43BDB">
      <w:pPr>
        <w:widowControl w:val="0"/>
        <w:suppressAutoHyphens/>
        <w:autoSpaceDE w:val="0"/>
        <w:spacing w:after="0" w:line="100" w:lineRule="atLeast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AB74B1">
        <w:rPr>
          <w:rFonts w:ascii="Times New Roman" w:hAnsi="Times New Roman" w:cs="Times New Roman"/>
          <w:color w:val="000000"/>
        </w:rPr>
        <w:t>8</w:t>
      </w:r>
      <w:r w:rsidR="00A43BDB" w:rsidRPr="00AB74B1">
        <w:rPr>
          <w:rFonts w:ascii="Times New Roman" w:hAnsi="Times New Roman" w:cs="Times New Roman"/>
          <w:color w:val="000000"/>
        </w:rPr>
        <w:t xml:space="preserve">. Wykonawca ponosi pełną odpowiedzialność odszkodowawczą na zasadach ogólnych prawa cywilnego za szkody wyrządzone Zamawiającemu lub osobom trzecim w związku </w:t>
      </w:r>
      <w:r w:rsidR="004B5802" w:rsidRPr="00AB74B1">
        <w:rPr>
          <w:rFonts w:ascii="Times New Roman" w:hAnsi="Times New Roman" w:cs="Times New Roman"/>
          <w:color w:val="000000"/>
        </w:rPr>
        <w:br/>
      </w:r>
      <w:r w:rsidR="00A43BDB" w:rsidRPr="00AB74B1">
        <w:rPr>
          <w:rFonts w:ascii="Times New Roman" w:hAnsi="Times New Roman" w:cs="Times New Roman"/>
          <w:color w:val="000000"/>
        </w:rPr>
        <w:t>z wykonywaniem przedmiotu umowy.</w:t>
      </w:r>
    </w:p>
    <w:p w14:paraId="2F2E8563" w14:textId="77777777" w:rsidR="00A43BDB" w:rsidRPr="00AB74B1" w:rsidRDefault="006038E9" w:rsidP="00A43BDB">
      <w:pPr>
        <w:widowControl w:val="0"/>
        <w:suppressAutoHyphens/>
        <w:autoSpaceDE w:val="0"/>
        <w:spacing w:after="0" w:line="100" w:lineRule="atLeast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AB74B1">
        <w:rPr>
          <w:rFonts w:ascii="Times New Roman" w:hAnsi="Times New Roman" w:cs="Times New Roman"/>
          <w:color w:val="000000"/>
        </w:rPr>
        <w:t>9</w:t>
      </w:r>
      <w:r w:rsidR="00A43BDB" w:rsidRPr="00AB74B1">
        <w:rPr>
          <w:rFonts w:ascii="Times New Roman" w:hAnsi="Times New Roman" w:cs="Times New Roman"/>
          <w:color w:val="000000"/>
        </w:rPr>
        <w:t>. W przypadku odstąpienia od umowy lub rozwiązania umowy, w terminie 2 dni licząc od daty odstąpienia od umowy lub rozwiązania umowy, Wykonawca przy udziale Zamawiającego sporządzi szczegółowy protokół inwentaryzacji prac w toku wg stanu na dzień odstąpienia od umowy lub rozwiązania umowy.</w:t>
      </w:r>
    </w:p>
    <w:p w14:paraId="1DE6C717" w14:textId="678FCD4A" w:rsidR="002E246E" w:rsidRPr="00AB74B1" w:rsidRDefault="000372DA" w:rsidP="003272FE">
      <w:pPr>
        <w:suppressAutoHyphens/>
        <w:spacing w:after="0" w:line="240" w:lineRule="auto"/>
        <w:ind w:left="4248" w:firstLine="43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  </w:t>
      </w:r>
    </w:p>
    <w:p w14:paraId="2F02AF79" w14:textId="5CBEC70B" w:rsidR="005C6B42" w:rsidRPr="00AB74B1" w:rsidRDefault="00351090" w:rsidP="004B58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B74B1">
        <w:rPr>
          <w:rFonts w:ascii="Times New Roman" w:hAnsi="Times New Roman" w:cs="Times New Roman"/>
          <w:b/>
        </w:rPr>
        <w:t>§ 1</w:t>
      </w:r>
      <w:r w:rsidR="00482065" w:rsidRPr="00AB74B1">
        <w:rPr>
          <w:rFonts w:ascii="Times New Roman" w:hAnsi="Times New Roman" w:cs="Times New Roman"/>
          <w:b/>
        </w:rPr>
        <w:t>2</w:t>
      </w:r>
      <w:r w:rsidR="005C6B42" w:rsidRPr="00AB74B1">
        <w:rPr>
          <w:rFonts w:ascii="Times New Roman" w:hAnsi="Times New Roman" w:cs="Times New Roman"/>
          <w:b/>
        </w:rPr>
        <w:t xml:space="preserve"> Koordynatorzy</w:t>
      </w:r>
    </w:p>
    <w:p w14:paraId="151293BF" w14:textId="4486BD8A" w:rsidR="00EE5491" w:rsidRPr="00AB74B1" w:rsidRDefault="00FF2775" w:rsidP="00D5030B">
      <w:pPr>
        <w:pStyle w:val="Akapitzlist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 xml:space="preserve">Koordynatorem </w:t>
      </w:r>
      <w:r w:rsidR="00EE5491" w:rsidRPr="00AB74B1">
        <w:rPr>
          <w:rFonts w:ascii="Times New Roman" w:hAnsi="Times New Roman" w:cs="Times New Roman"/>
        </w:rPr>
        <w:t>prac projektowych</w:t>
      </w:r>
      <w:r w:rsidR="005C6B42" w:rsidRPr="00AB74B1">
        <w:rPr>
          <w:rFonts w:ascii="Times New Roman" w:hAnsi="Times New Roman" w:cs="Times New Roman"/>
        </w:rPr>
        <w:t xml:space="preserve"> stanowiący przedmiot niniejszej umowy </w:t>
      </w:r>
      <w:r w:rsidR="00EE5491" w:rsidRPr="00AB74B1">
        <w:rPr>
          <w:rFonts w:ascii="Times New Roman" w:hAnsi="Times New Roman" w:cs="Times New Roman"/>
        </w:rPr>
        <w:t>z ramienia Wykonawcy jest :</w:t>
      </w:r>
      <w:r w:rsidR="005F5140" w:rsidRPr="00AB74B1">
        <w:rPr>
          <w:rFonts w:ascii="Times New Roman" w:hAnsi="Times New Roman" w:cs="Times New Roman"/>
        </w:rPr>
        <w:t xml:space="preserve"> ……………………………………………….</w:t>
      </w:r>
    </w:p>
    <w:p w14:paraId="04BAB140" w14:textId="76BAD8FE" w:rsidR="005C6B42" w:rsidRPr="00AB74B1" w:rsidRDefault="00EE5491" w:rsidP="00A839AA">
      <w:pPr>
        <w:pStyle w:val="Akapitzlist"/>
        <w:numPr>
          <w:ilvl w:val="0"/>
          <w:numId w:val="26"/>
        </w:numPr>
        <w:spacing w:line="240" w:lineRule="auto"/>
        <w:ind w:left="426" w:hanging="426"/>
        <w:jc w:val="both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>Obowiązkiem koordynatora prac projektowych jest udział w spotkaniach o których mowa w § 3 ust.</w:t>
      </w:r>
      <w:r w:rsidR="00343C6B" w:rsidRPr="00AB74B1">
        <w:rPr>
          <w:rFonts w:ascii="Times New Roman" w:hAnsi="Times New Roman" w:cs="Times New Roman"/>
        </w:rPr>
        <w:t>3</w:t>
      </w:r>
      <w:r w:rsidRPr="00AB74B1">
        <w:rPr>
          <w:rFonts w:ascii="Times New Roman" w:hAnsi="Times New Roman" w:cs="Times New Roman"/>
        </w:rPr>
        <w:t xml:space="preserve">  niniejszej umowy. </w:t>
      </w:r>
      <w:r w:rsidR="005C6B42" w:rsidRPr="00AB74B1">
        <w:rPr>
          <w:rFonts w:ascii="Times New Roman" w:hAnsi="Times New Roman" w:cs="Times New Roman"/>
        </w:rPr>
        <w:t xml:space="preserve"> </w:t>
      </w:r>
    </w:p>
    <w:p w14:paraId="5AEA12F7" w14:textId="406BCC58" w:rsidR="005C6B42" w:rsidRPr="00AB74B1" w:rsidRDefault="00036D86" w:rsidP="005C6B42">
      <w:pPr>
        <w:pStyle w:val="Akapitzlist"/>
        <w:numPr>
          <w:ilvl w:val="0"/>
          <w:numId w:val="26"/>
        </w:numPr>
        <w:spacing w:line="240" w:lineRule="auto"/>
        <w:ind w:left="426" w:hanging="426"/>
        <w:jc w:val="both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 xml:space="preserve">Z ramienia Zamawiającego koordynatorem </w:t>
      </w:r>
      <w:r w:rsidR="005C6B42" w:rsidRPr="00AB74B1">
        <w:rPr>
          <w:rFonts w:ascii="Times New Roman" w:hAnsi="Times New Roman" w:cs="Times New Roman"/>
        </w:rPr>
        <w:t xml:space="preserve">w zakresie obowiązków wynikających </w:t>
      </w:r>
      <w:r w:rsidRPr="00AB74B1">
        <w:rPr>
          <w:rFonts w:ascii="Times New Roman" w:hAnsi="Times New Roman" w:cs="Times New Roman"/>
        </w:rPr>
        <w:br/>
      </w:r>
      <w:r w:rsidR="005C6B42" w:rsidRPr="00AB74B1">
        <w:rPr>
          <w:rFonts w:ascii="Times New Roman" w:hAnsi="Times New Roman" w:cs="Times New Roman"/>
        </w:rPr>
        <w:t xml:space="preserve">z niniejszej umowy </w:t>
      </w:r>
      <w:r w:rsidRPr="00AB74B1">
        <w:rPr>
          <w:rFonts w:ascii="Times New Roman" w:hAnsi="Times New Roman" w:cs="Times New Roman"/>
        </w:rPr>
        <w:t>jest</w:t>
      </w:r>
      <w:r w:rsidR="005C6B42" w:rsidRPr="00AB74B1">
        <w:rPr>
          <w:rFonts w:ascii="Times New Roman" w:hAnsi="Times New Roman" w:cs="Times New Roman"/>
        </w:rPr>
        <w:t>: ……………………………………………………………. .</w:t>
      </w:r>
    </w:p>
    <w:p w14:paraId="2E13F4EF" w14:textId="77777777" w:rsidR="001A50AE" w:rsidRPr="00AB74B1" w:rsidRDefault="001A50AE" w:rsidP="001A50AE">
      <w:pPr>
        <w:pStyle w:val="Akapitzlist"/>
        <w:spacing w:line="240" w:lineRule="auto"/>
        <w:ind w:left="426"/>
        <w:jc w:val="both"/>
        <w:rPr>
          <w:rFonts w:ascii="Times New Roman" w:hAnsi="Times New Roman" w:cs="Times New Roman"/>
        </w:rPr>
      </w:pPr>
    </w:p>
    <w:p w14:paraId="60E67D99" w14:textId="77777777" w:rsidR="00351090" w:rsidRPr="00AB74B1" w:rsidRDefault="00A11F66" w:rsidP="004B58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B74B1">
        <w:rPr>
          <w:rFonts w:ascii="Times New Roman" w:hAnsi="Times New Roman" w:cs="Times New Roman"/>
          <w:b/>
        </w:rPr>
        <w:t>§1</w:t>
      </w:r>
      <w:r w:rsidR="000F3E9F" w:rsidRPr="00AB74B1">
        <w:rPr>
          <w:rFonts w:ascii="Times New Roman" w:hAnsi="Times New Roman" w:cs="Times New Roman"/>
          <w:b/>
        </w:rPr>
        <w:t>3</w:t>
      </w:r>
      <w:r w:rsidR="00351090" w:rsidRPr="00AB74B1">
        <w:rPr>
          <w:rFonts w:ascii="Times New Roman" w:hAnsi="Times New Roman" w:cs="Times New Roman"/>
          <w:b/>
        </w:rPr>
        <w:t xml:space="preserve"> Zmiana umowy</w:t>
      </w:r>
    </w:p>
    <w:p w14:paraId="056D37B1" w14:textId="1C22F55F" w:rsidR="005A0FC0" w:rsidRPr="00AB74B1" w:rsidRDefault="005A0FC0" w:rsidP="004B5802">
      <w:pPr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 xml:space="preserve">Zamawiający przewiduje możliwość wprowadzenia istotnych zmian do treści zawartej umowy </w:t>
      </w:r>
      <w:r w:rsidR="00144DFC">
        <w:rPr>
          <w:rFonts w:ascii="Times New Roman" w:hAnsi="Times New Roman" w:cs="Times New Roman"/>
        </w:rPr>
        <w:br/>
      </w:r>
      <w:r w:rsidRPr="00AB74B1">
        <w:rPr>
          <w:rFonts w:ascii="Times New Roman" w:hAnsi="Times New Roman" w:cs="Times New Roman"/>
        </w:rPr>
        <w:t xml:space="preserve">w następującym zakresie: </w:t>
      </w:r>
    </w:p>
    <w:p w14:paraId="329634DA" w14:textId="77777777" w:rsidR="00F6298E" w:rsidRPr="00AB74B1" w:rsidRDefault="005A0FC0" w:rsidP="00A839AA">
      <w:pPr>
        <w:numPr>
          <w:ilvl w:val="0"/>
          <w:numId w:val="25"/>
        </w:numPr>
        <w:spacing w:after="0" w:line="240" w:lineRule="auto"/>
        <w:ind w:left="709" w:hanging="349"/>
        <w:jc w:val="both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>terminu realizacji umowy</w:t>
      </w:r>
      <w:r w:rsidR="00F6298E" w:rsidRPr="00AB74B1">
        <w:rPr>
          <w:rFonts w:ascii="Times New Roman" w:hAnsi="Times New Roman" w:cs="Times New Roman"/>
        </w:rPr>
        <w:t>:</w:t>
      </w:r>
    </w:p>
    <w:p w14:paraId="49FE445C" w14:textId="0DC215EF" w:rsidR="005A0FC0" w:rsidRPr="00AB74B1" w:rsidRDefault="00F6298E" w:rsidP="00F6298E">
      <w:p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>a)</w:t>
      </w:r>
      <w:r w:rsidR="005A0FC0" w:rsidRPr="00AB74B1">
        <w:rPr>
          <w:rFonts w:ascii="Times New Roman" w:hAnsi="Times New Roman" w:cs="Times New Roman"/>
        </w:rPr>
        <w:t xml:space="preserve"> na skutek przedłużających się procedur związanyc</w:t>
      </w:r>
      <w:r w:rsidRPr="00AB74B1">
        <w:rPr>
          <w:rFonts w:ascii="Times New Roman" w:hAnsi="Times New Roman" w:cs="Times New Roman"/>
        </w:rPr>
        <w:t>h</w:t>
      </w:r>
      <w:r w:rsidR="005A0FC0" w:rsidRPr="00AB74B1">
        <w:rPr>
          <w:rFonts w:ascii="Times New Roman" w:hAnsi="Times New Roman" w:cs="Times New Roman"/>
        </w:rPr>
        <w:t xml:space="preserve"> z</w:t>
      </w:r>
      <w:r w:rsidRPr="00AB74B1">
        <w:rPr>
          <w:rFonts w:ascii="Times New Roman" w:hAnsi="Times New Roman" w:cs="Times New Roman"/>
        </w:rPr>
        <w:t xml:space="preserve"> </w:t>
      </w:r>
      <w:r w:rsidR="005A0FC0" w:rsidRPr="00AB74B1">
        <w:rPr>
          <w:rFonts w:ascii="Times New Roman" w:hAnsi="Times New Roman" w:cs="Times New Roman"/>
        </w:rPr>
        <w:t>pozyskaniem dokumentów lub uzgodnieniem dokumentacji w instytucjach,</w:t>
      </w:r>
    </w:p>
    <w:p w14:paraId="5A28AD37" w14:textId="6CDBDE52" w:rsidR="00875BD9" w:rsidRPr="00AB74B1" w:rsidRDefault="00875BD9" w:rsidP="00F6298E">
      <w:pPr>
        <w:pStyle w:val="Akapitzlist"/>
        <w:numPr>
          <w:ilvl w:val="4"/>
          <w:numId w:val="16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bookmarkStart w:id="8" w:name="_Hlk137809352"/>
      <w:r w:rsidRPr="00AB74B1">
        <w:rPr>
          <w:rFonts w:ascii="Times New Roman" w:hAnsi="Times New Roman" w:cs="Times New Roman"/>
        </w:rPr>
        <w:t>wystąpienia osób trzecich z roszczeniami lub ujawnienia roszczeń osób trzecich, które uniemożliwią dalsze wykonanie przedmiotu zamówienia, w szczególności uzyskanie odpowiednich decyzji, zezwoleń, uzgodnień wydawanych przez organy administracji publicznej, a także uzyskania warunków przyłączeniowych od gestorów sieciowych</w:t>
      </w:r>
      <w:r w:rsidR="009A6B26" w:rsidRPr="00AB74B1">
        <w:rPr>
          <w:rFonts w:ascii="Times New Roman" w:hAnsi="Times New Roman" w:cs="Times New Roman"/>
        </w:rPr>
        <w:t>,</w:t>
      </w:r>
    </w:p>
    <w:bookmarkEnd w:id="8"/>
    <w:p w14:paraId="3A916D11" w14:textId="77777777" w:rsidR="005A0FC0" w:rsidRPr="00AB74B1" w:rsidRDefault="005A0FC0" w:rsidP="00A839AA">
      <w:pPr>
        <w:numPr>
          <w:ilvl w:val="2"/>
          <w:numId w:val="24"/>
        </w:numPr>
        <w:tabs>
          <w:tab w:val="clear" w:pos="720"/>
        </w:tabs>
        <w:spacing w:after="0" w:line="240" w:lineRule="auto"/>
        <w:ind w:hanging="294"/>
        <w:jc w:val="both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>ceny, na skutek:</w:t>
      </w:r>
    </w:p>
    <w:p w14:paraId="7811F160" w14:textId="77777777" w:rsidR="005A0FC0" w:rsidRPr="00AB74B1" w:rsidRDefault="005A0FC0" w:rsidP="00A839AA">
      <w:pPr>
        <w:numPr>
          <w:ilvl w:val="0"/>
          <w:numId w:val="23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 xml:space="preserve">zmiany obowiązującej stawki podatku od towarów i usług VAT,   </w:t>
      </w:r>
    </w:p>
    <w:p w14:paraId="6365E5A9" w14:textId="20A601B2" w:rsidR="005A0FC0" w:rsidRPr="00AB74B1" w:rsidRDefault="005A0FC0" w:rsidP="00A839AA">
      <w:pPr>
        <w:numPr>
          <w:ilvl w:val="0"/>
          <w:numId w:val="23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>odstąpienia Zamawiającego od realizacji części przedmiotu zamówienia w efekcie okoliczności, których nie można było wcześniej przewidzieć – wówczas wynagrodzenie Wykonawcy ulegnie obniżeniu o wartość prac, od realizacji który</w:t>
      </w:r>
      <w:r w:rsidR="00E301D2" w:rsidRPr="00AB74B1">
        <w:rPr>
          <w:rFonts w:ascii="Times New Roman" w:hAnsi="Times New Roman" w:cs="Times New Roman"/>
        </w:rPr>
        <w:t>ch odstąpiono</w:t>
      </w:r>
      <w:r w:rsidR="009A6B26" w:rsidRPr="00AB74B1">
        <w:rPr>
          <w:rFonts w:ascii="Times New Roman" w:hAnsi="Times New Roman" w:cs="Times New Roman"/>
        </w:rPr>
        <w:t>,</w:t>
      </w:r>
    </w:p>
    <w:p w14:paraId="572872EA" w14:textId="544F63AE" w:rsidR="005A0FC0" w:rsidRPr="00AB74B1" w:rsidRDefault="00E301D2" w:rsidP="00A839AA">
      <w:pPr>
        <w:numPr>
          <w:ilvl w:val="2"/>
          <w:numId w:val="24"/>
        </w:numPr>
        <w:spacing w:after="0" w:line="240" w:lineRule="auto"/>
        <w:ind w:hanging="294"/>
        <w:jc w:val="both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>osób pełniących</w:t>
      </w:r>
      <w:r w:rsidR="005A0FC0" w:rsidRPr="00AB74B1">
        <w:rPr>
          <w:rFonts w:ascii="Times New Roman" w:hAnsi="Times New Roman" w:cs="Times New Roman"/>
        </w:rPr>
        <w:t xml:space="preserve"> funkcję projektanta, przy czym nowo wskazana osoba powinna spełniać wymagania określone przez Zamawiającego</w:t>
      </w:r>
      <w:r w:rsidR="00302494" w:rsidRPr="00AB74B1">
        <w:rPr>
          <w:rFonts w:ascii="Times New Roman" w:hAnsi="Times New Roman" w:cs="Times New Roman"/>
        </w:rPr>
        <w:t xml:space="preserve"> </w:t>
      </w:r>
      <w:r w:rsidR="005A0FC0" w:rsidRPr="00AB74B1">
        <w:rPr>
          <w:rFonts w:ascii="Times New Roman" w:hAnsi="Times New Roman" w:cs="Times New Roman"/>
        </w:rPr>
        <w:t>i uzyskać akceptację Zamawiającego</w:t>
      </w:r>
      <w:r w:rsidR="005F1DAF" w:rsidRPr="00AB74B1">
        <w:rPr>
          <w:rFonts w:ascii="Times New Roman" w:hAnsi="Times New Roman" w:cs="Times New Roman"/>
        </w:rPr>
        <w:t>,</w:t>
      </w:r>
    </w:p>
    <w:p w14:paraId="1D590930" w14:textId="172FD5D3" w:rsidR="005F1DAF" w:rsidRPr="00AB74B1" w:rsidRDefault="005F1DAF" w:rsidP="005F1DAF">
      <w:pPr>
        <w:pStyle w:val="Akapitzlist"/>
        <w:numPr>
          <w:ilvl w:val="2"/>
          <w:numId w:val="24"/>
        </w:numPr>
        <w:spacing w:after="0"/>
        <w:ind w:hanging="294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 xml:space="preserve">zmiany podwykonawcy wskazanego w ofercie, bądź też rezygnacji z tego podwykonawcy, </w:t>
      </w:r>
    </w:p>
    <w:p w14:paraId="45CD51C6" w14:textId="77777777" w:rsidR="005A0FC0" w:rsidRPr="00AB74B1" w:rsidRDefault="005A0FC0" w:rsidP="005F1DAF">
      <w:pPr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>Wszelkie zmiany niniejszej Umowy, dla swojej ważności, wymagają zachowania formy pisemnej i potwierdzenia przyjęcia jej przez obie strony.</w:t>
      </w:r>
    </w:p>
    <w:p w14:paraId="14D26B86" w14:textId="77777777" w:rsidR="00144DFC" w:rsidRPr="00AB74B1" w:rsidRDefault="00144DFC" w:rsidP="00781EC0">
      <w:pPr>
        <w:spacing w:line="240" w:lineRule="auto"/>
        <w:rPr>
          <w:rFonts w:ascii="Times New Roman" w:hAnsi="Times New Roman" w:cs="Times New Roman"/>
        </w:rPr>
      </w:pPr>
    </w:p>
    <w:p w14:paraId="1D506ABD" w14:textId="77777777" w:rsidR="00351090" w:rsidRPr="00AB74B1" w:rsidRDefault="00351090" w:rsidP="004B58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B74B1">
        <w:rPr>
          <w:rFonts w:ascii="Times New Roman" w:hAnsi="Times New Roman" w:cs="Times New Roman"/>
          <w:b/>
        </w:rPr>
        <w:t>§ 1</w:t>
      </w:r>
      <w:r w:rsidR="000F3E9F" w:rsidRPr="00AB74B1">
        <w:rPr>
          <w:rFonts w:ascii="Times New Roman" w:hAnsi="Times New Roman" w:cs="Times New Roman"/>
          <w:b/>
        </w:rPr>
        <w:t>4</w:t>
      </w:r>
      <w:r w:rsidRPr="00AB74B1">
        <w:rPr>
          <w:rFonts w:ascii="Times New Roman" w:hAnsi="Times New Roman" w:cs="Times New Roman"/>
          <w:b/>
        </w:rPr>
        <w:t xml:space="preserve"> Rozwiązywanie sporów</w:t>
      </w:r>
    </w:p>
    <w:p w14:paraId="311B9387" w14:textId="77777777" w:rsidR="00351090" w:rsidRPr="00AB74B1" w:rsidRDefault="00351090" w:rsidP="004B5802">
      <w:pPr>
        <w:numPr>
          <w:ilvl w:val="0"/>
          <w:numId w:val="21"/>
        </w:numPr>
        <w:suppressAutoHyphens/>
        <w:spacing w:after="0" w:line="240" w:lineRule="auto"/>
        <w:ind w:left="284" w:hanging="284"/>
        <w:jc w:val="both"/>
        <w:textAlignment w:val="baseline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>Wykonawca i Zamawiający oświadczają, że dołożą wszelkich starań, aby ewentualne spory, jakie mogą powstać przy realizacji niniejszej umowy, były rozwiązywane poprzez bezpośrednie negocjacje.</w:t>
      </w:r>
    </w:p>
    <w:p w14:paraId="09F764BC" w14:textId="77777777" w:rsidR="00351090" w:rsidRPr="00AB74B1" w:rsidRDefault="00351090" w:rsidP="00A839AA">
      <w:pPr>
        <w:numPr>
          <w:ilvl w:val="0"/>
          <w:numId w:val="21"/>
        </w:numPr>
        <w:suppressAutoHyphens/>
        <w:spacing w:after="0" w:line="240" w:lineRule="auto"/>
        <w:ind w:left="284" w:hanging="284"/>
        <w:jc w:val="both"/>
        <w:textAlignment w:val="baseline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lastRenderedPageBreak/>
        <w:t>Wszelkie spory wynikające z niniejszej umowy, włącznie ze sporami dotyczącymi jej ważności, interpretacji lub rozwiązania, które nie zostaną rozstrzygnięte polubownie, będą ostatecznie rozstrzygane przez Sąd właściwy dla siedziby Zamawiającego.</w:t>
      </w:r>
    </w:p>
    <w:p w14:paraId="72E026BB" w14:textId="77777777" w:rsidR="00351090" w:rsidRPr="00AB74B1" w:rsidRDefault="00351090" w:rsidP="00351090">
      <w:pPr>
        <w:spacing w:line="240" w:lineRule="auto"/>
        <w:ind w:left="4248" w:firstLine="430"/>
        <w:jc w:val="both"/>
        <w:rPr>
          <w:rFonts w:ascii="Times New Roman" w:hAnsi="Times New Roman" w:cs="Times New Roman"/>
        </w:rPr>
      </w:pPr>
    </w:p>
    <w:p w14:paraId="1C3ADB1B" w14:textId="77777777" w:rsidR="00351090" w:rsidRPr="00AB74B1" w:rsidRDefault="00351090" w:rsidP="004B58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B74B1">
        <w:rPr>
          <w:rFonts w:ascii="Times New Roman" w:hAnsi="Times New Roman" w:cs="Times New Roman"/>
          <w:b/>
        </w:rPr>
        <w:t>§ 1</w:t>
      </w:r>
      <w:r w:rsidR="000F3E9F" w:rsidRPr="00AB74B1">
        <w:rPr>
          <w:rFonts w:ascii="Times New Roman" w:hAnsi="Times New Roman" w:cs="Times New Roman"/>
          <w:b/>
        </w:rPr>
        <w:t>5</w:t>
      </w:r>
      <w:r w:rsidRPr="00AB74B1">
        <w:rPr>
          <w:rFonts w:ascii="Times New Roman" w:hAnsi="Times New Roman" w:cs="Times New Roman"/>
          <w:b/>
        </w:rPr>
        <w:t xml:space="preserve"> Postanowienia końcowe</w:t>
      </w:r>
    </w:p>
    <w:p w14:paraId="18F4685D" w14:textId="77777777" w:rsidR="00351090" w:rsidRPr="00AB74B1" w:rsidRDefault="00351090" w:rsidP="004B5802">
      <w:pPr>
        <w:numPr>
          <w:ilvl w:val="1"/>
          <w:numId w:val="22"/>
        </w:numPr>
        <w:tabs>
          <w:tab w:val="clear" w:pos="1416"/>
          <w:tab w:val="num" w:pos="426"/>
        </w:tabs>
        <w:suppressAutoHyphens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>Umowa wiąże strony z dniem podpisania przez Zamawiającego i Wykonawcę.</w:t>
      </w:r>
    </w:p>
    <w:p w14:paraId="73546B2F" w14:textId="77777777" w:rsidR="00351090" w:rsidRPr="00AB74B1" w:rsidRDefault="00351090" w:rsidP="00A839AA">
      <w:pPr>
        <w:numPr>
          <w:ilvl w:val="1"/>
          <w:numId w:val="22"/>
        </w:numPr>
        <w:tabs>
          <w:tab w:val="clear" w:pos="1416"/>
          <w:tab w:val="num" w:pos="426"/>
        </w:tabs>
        <w:suppressAutoHyphens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>Wszelkie zmiany muszą być dokonane na piśmie pod rygorem nieważności i podpisane przez Zamawiającego i Wykonawcę i tylko wówczas takie zmiany stają się integralną częścią umowy.</w:t>
      </w:r>
    </w:p>
    <w:p w14:paraId="08A0DB25" w14:textId="77777777" w:rsidR="00351090" w:rsidRPr="00AB74B1" w:rsidRDefault="00351090" w:rsidP="00A839AA">
      <w:pPr>
        <w:numPr>
          <w:ilvl w:val="1"/>
          <w:numId w:val="22"/>
        </w:numPr>
        <w:tabs>
          <w:tab w:val="clear" w:pos="1416"/>
          <w:tab w:val="num" w:pos="426"/>
        </w:tabs>
        <w:suppressAutoHyphens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 xml:space="preserve">Czynności następcze określone w </w:t>
      </w:r>
      <w:r w:rsidR="00A11F66" w:rsidRPr="00AB74B1">
        <w:rPr>
          <w:rFonts w:ascii="Times New Roman" w:hAnsi="Times New Roman" w:cs="Times New Roman"/>
        </w:rPr>
        <w:t>art. 77 §</w:t>
      </w:r>
      <w:r w:rsidRPr="00AB74B1">
        <w:rPr>
          <w:rFonts w:ascii="Times New Roman" w:hAnsi="Times New Roman" w:cs="Times New Roman"/>
        </w:rPr>
        <w:t xml:space="preserve"> 2  kodeksu cywilnego wymagają formy pisemnej pod rygorem nieważności lub nieskuteczności.</w:t>
      </w:r>
    </w:p>
    <w:p w14:paraId="1E03D1AA" w14:textId="6D595E64" w:rsidR="00351090" w:rsidRPr="00AB74B1" w:rsidRDefault="00351090" w:rsidP="00A839AA">
      <w:pPr>
        <w:numPr>
          <w:ilvl w:val="1"/>
          <w:numId w:val="22"/>
        </w:numPr>
        <w:tabs>
          <w:tab w:val="clear" w:pos="1416"/>
          <w:tab w:val="num" w:pos="426"/>
        </w:tabs>
        <w:suppressAutoHyphens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>W sprawach nieuregulowanych niniejszą umową mają zastosowanie przepisy Kodeksu Cywilnego</w:t>
      </w:r>
      <w:r w:rsidR="00E301D2" w:rsidRPr="00AB74B1">
        <w:rPr>
          <w:rFonts w:ascii="Times New Roman" w:hAnsi="Times New Roman" w:cs="Times New Roman"/>
        </w:rPr>
        <w:t xml:space="preserve"> i prawa Autorskiego</w:t>
      </w:r>
      <w:r w:rsidR="00627AF8" w:rsidRPr="00AB74B1">
        <w:rPr>
          <w:rFonts w:ascii="Times New Roman" w:hAnsi="Times New Roman" w:cs="Times New Roman"/>
        </w:rPr>
        <w:t xml:space="preserve"> </w:t>
      </w:r>
      <w:r w:rsidRPr="00AB74B1">
        <w:rPr>
          <w:rFonts w:ascii="Times New Roman" w:hAnsi="Times New Roman" w:cs="Times New Roman"/>
        </w:rPr>
        <w:t xml:space="preserve">oraz ustawy Prawo budowlane. </w:t>
      </w:r>
    </w:p>
    <w:p w14:paraId="138F3B94" w14:textId="77777777" w:rsidR="00351090" w:rsidRPr="00AB74B1" w:rsidRDefault="00351090" w:rsidP="00A839AA">
      <w:pPr>
        <w:numPr>
          <w:ilvl w:val="1"/>
          <w:numId w:val="22"/>
        </w:numPr>
        <w:tabs>
          <w:tab w:val="clear" w:pos="1416"/>
          <w:tab w:val="num" w:pos="426"/>
        </w:tabs>
        <w:suppressAutoHyphens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>Językiem obowiązującym przy wykonywaniu prac i w korespondencji w ramach niniejszej umowy będzie język polski.</w:t>
      </w:r>
    </w:p>
    <w:p w14:paraId="78ED67EA" w14:textId="77777777" w:rsidR="00351090" w:rsidRPr="00AB74B1" w:rsidRDefault="00351090" w:rsidP="00A839AA">
      <w:pPr>
        <w:numPr>
          <w:ilvl w:val="1"/>
          <w:numId w:val="22"/>
        </w:numPr>
        <w:tabs>
          <w:tab w:val="clear" w:pos="1416"/>
          <w:tab w:val="num" w:pos="426"/>
        </w:tabs>
        <w:suppressAutoHyphens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>Wszystkie wymienione załączniki stanowią integralną część umowy.</w:t>
      </w:r>
    </w:p>
    <w:p w14:paraId="27D0EA38" w14:textId="77777777" w:rsidR="006D759F" w:rsidRPr="00AB74B1" w:rsidRDefault="006D759F" w:rsidP="00351090">
      <w:pPr>
        <w:spacing w:line="240" w:lineRule="auto"/>
        <w:jc w:val="both"/>
        <w:rPr>
          <w:rFonts w:ascii="Times New Roman" w:hAnsi="Times New Roman" w:cs="Times New Roman"/>
        </w:rPr>
      </w:pPr>
    </w:p>
    <w:p w14:paraId="2F930927" w14:textId="77777777" w:rsidR="00351090" w:rsidRPr="00AB74B1" w:rsidRDefault="00351090" w:rsidP="00351090">
      <w:pPr>
        <w:spacing w:line="240" w:lineRule="auto"/>
        <w:jc w:val="both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>Załączniki do umowy:</w:t>
      </w:r>
    </w:p>
    <w:p w14:paraId="57326FB3" w14:textId="06F17602" w:rsidR="00351090" w:rsidRPr="00AB74B1" w:rsidRDefault="0076038A" w:rsidP="004B5802">
      <w:pPr>
        <w:pStyle w:val="Akapitzlist"/>
        <w:numPr>
          <w:ilvl w:val="0"/>
          <w:numId w:val="20"/>
        </w:numPr>
        <w:spacing w:after="40" w:line="264" w:lineRule="auto"/>
        <w:ind w:right="62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 xml:space="preserve">Zakres i opis </w:t>
      </w:r>
      <w:r w:rsidR="00E059C2" w:rsidRPr="00AB74B1">
        <w:rPr>
          <w:rFonts w:ascii="Times New Roman" w:hAnsi="Times New Roman" w:cs="Times New Roman"/>
        </w:rPr>
        <w:t xml:space="preserve">prac </w:t>
      </w:r>
      <w:r w:rsidR="00B23EB2" w:rsidRPr="00AB74B1">
        <w:rPr>
          <w:rFonts w:ascii="Times New Roman" w:hAnsi="Times New Roman" w:cs="Times New Roman"/>
        </w:rPr>
        <w:t xml:space="preserve">projektowych </w:t>
      </w:r>
      <w:r w:rsidR="00E059C2" w:rsidRPr="00AB74B1">
        <w:rPr>
          <w:rFonts w:ascii="Times New Roman" w:hAnsi="Times New Roman" w:cs="Times New Roman"/>
        </w:rPr>
        <w:t>dla budynk</w:t>
      </w:r>
      <w:r w:rsidR="00302494" w:rsidRPr="00AB74B1">
        <w:rPr>
          <w:rFonts w:ascii="Times New Roman" w:hAnsi="Times New Roman" w:cs="Times New Roman"/>
        </w:rPr>
        <w:t>u</w:t>
      </w:r>
    </w:p>
    <w:p w14:paraId="01D06D60" w14:textId="533D678F" w:rsidR="00F34FEF" w:rsidRPr="00AB74B1" w:rsidRDefault="00F34FEF" w:rsidP="004B5802">
      <w:pPr>
        <w:pStyle w:val="Akapitzlist"/>
        <w:numPr>
          <w:ilvl w:val="0"/>
          <w:numId w:val="20"/>
        </w:numPr>
        <w:spacing w:after="40" w:line="264" w:lineRule="auto"/>
        <w:ind w:right="62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>Inwentaryzacja przewodów kominowych</w:t>
      </w:r>
    </w:p>
    <w:p w14:paraId="7976379D" w14:textId="77777777" w:rsidR="00290E5E" w:rsidRDefault="00290E5E" w:rsidP="00290E5E">
      <w:pPr>
        <w:pStyle w:val="Akapitzlist"/>
        <w:spacing w:after="40" w:line="264" w:lineRule="auto"/>
        <w:ind w:left="360" w:right="62"/>
        <w:rPr>
          <w:rFonts w:ascii="Times New Roman" w:hAnsi="Times New Roman" w:cs="Times New Roman"/>
          <w:sz w:val="24"/>
          <w:szCs w:val="24"/>
        </w:rPr>
      </w:pPr>
    </w:p>
    <w:p w14:paraId="73763385" w14:textId="77777777" w:rsidR="0091152B" w:rsidRPr="00290E5E" w:rsidRDefault="0091152B" w:rsidP="00290E5E">
      <w:pPr>
        <w:pStyle w:val="Akapitzlist"/>
        <w:spacing w:after="40" w:line="264" w:lineRule="auto"/>
        <w:ind w:left="360" w:right="62"/>
        <w:rPr>
          <w:rFonts w:ascii="Times New Roman" w:hAnsi="Times New Roman" w:cs="Times New Roman"/>
          <w:sz w:val="24"/>
          <w:szCs w:val="24"/>
        </w:rPr>
      </w:pPr>
    </w:p>
    <w:p w14:paraId="5F471DD8" w14:textId="18871A11" w:rsidR="000372DA" w:rsidRDefault="00351090" w:rsidP="00627AF8">
      <w:pPr>
        <w:autoSpaceDE w:val="0"/>
        <w:spacing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5109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WYKONAWCA                                                 ZAMAWIAJĄCY</w:t>
      </w:r>
    </w:p>
    <w:p w14:paraId="331A4F5D" w14:textId="77777777" w:rsidR="00B23EB2" w:rsidRDefault="00B23EB2" w:rsidP="00627AF8">
      <w:pPr>
        <w:autoSpaceDE w:val="0"/>
        <w:spacing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B0CD3A8" w14:textId="77777777" w:rsidR="00B23EB2" w:rsidRDefault="00B23EB2" w:rsidP="00627AF8">
      <w:pPr>
        <w:autoSpaceDE w:val="0"/>
        <w:spacing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1E5B14B" w14:textId="77777777" w:rsidR="00B23EB2" w:rsidRDefault="00B23EB2" w:rsidP="00627AF8">
      <w:pPr>
        <w:autoSpaceDE w:val="0"/>
        <w:spacing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FCA9C07" w14:textId="77777777" w:rsidR="00B23EB2" w:rsidRDefault="00B23EB2" w:rsidP="00627AF8">
      <w:pPr>
        <w:autoSpaceDE w:val="0"/>
        <w:spacing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D253B70" w14:textId="77777777" w:rsidR="00B23EB2" w:rsidRDefault="00B23EB2" w:rsidP="00627AF8">
      <w:pPr>
        <w:autoSpaceDE w:val="0"/>
        <w:spacing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F5C1FF1" w14:textId="77777777" w:rsidR="00AB74B1" w:rsidRDefault="00AB74B1" w:rsidP="00627AF8">
      <w:pPr>
        <w:autoSpaceDE w:val="0"/>
        <w:spacing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256F08F" w14:textId="77777777" w:rsidR="00AB74B1" w:rsidRDefault="00AB74B1" w:rsidP="00627AF8">
      <w:pPr>
        <w:autoSpaceDE w:val="0"/>
        <w:spacing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B602558" w14:textId="77777777" w:rsidR="00AB74B1" w:rsidRDefault="00AB74B1" w:rsidP="00627AF8">
      <w:pPr>
        <w:autoSpaceDE w:val="0"/>
        <w:spacing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0FC9FF6" w14:textId="77777777" w:rsidR="00AB74B1" w:rsidRDefault="00AB74B1" w:rsidP="00627AF8">
      <w:pPr>
        <w:autoSpaceDE w:val="0"/>
        <w:spacing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A59E357" w14:textId="77777777" w:rsidR="00AB74B1" w:rsidRDefault="00AB74B1" w:rsidP="00627AF8">
      <w:pPr>
        <w:autoSpaceDE w:val="0"/>
        <w:spacing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4EBBE63" w14:textId="77777777" w:rsidR="00AB74B1" w:rsidRDefault="00AB74B1" w:rsidP="00627AF8">
      <w:pPr>
        <w:autoSpaceDE w:val="0"/>
        <w:spacing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CD43784" w14:textId="77777777" w:rsidR="00AB74B1" w:rsidRDefault="00AB74B1" w:rsidP="00627AF8">
      <w:pPr>
        <w:autoSpaceDE w:val="0"/>
        <w:spacing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11F7E2C" w14:textId="77777777" w:rsidR="00B23EB2" w:rsidRDefault="00B23EB2" w:rsidP="00627AF8">
      <w:pPr>
        <w:autoSpaceDE w:val="0"/>
        <w:spacing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9036845" w14:textId="77777777" w:rsidR="00A41196" w:rsidRDefault="00A41196" w:rsidP="00627AF8">
      <w:pPr>
        <w:autoSpaceDE w:val="0"/>
        <w:spacing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0A14B71" w14:textId="77777777" w:rsidR="00A41196" w:rsidRDefault="00A41196" w:rsidP="00627AF8">
      <w:pPr>
        <w:autoSpaceDE w:val="0"/>
        <w:spacing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5B6E9E7" w14:textId="77777777" w:rsidR="00A41196" w:rsidRDefault="00A41196" w:rsidP="00627AF8">
      <w:pPr>
        <w:autoSpaceDE w:val="0"/>
        <w:spacing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2302D1F" w14:textId="77777777" w:rsidR="00A41196" w:rsidRDefault="00A41196" w:rsidP="00627AF8">
      <w:pPr>
        <w:autoSpaceDE w:val="0"/>
        <w:spacing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FE2EDB6" w14:textId="77777777" w:rsidR="00A41196" w:rsidRDefault="00A41196" w:rsidP="00627AF8">
      <w:pPr>
        <w:autoSpaceDE w:val="0"/>
        <w:spacing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5D93E42" w14:textId="77777777" w:rsidR="00A41196" w:rsidRDefault="00A41196" w:rsidP="00627AF8">
      <w:pPr>
        <w:autoSpaceDE w:val="0"/>
        <w:spacing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A288F10" w14:textId="77777777" w:rsidR="00AB74B1" w:rsidRDefault="00AB74B1" w:rsidP="00627AF8">
      <w:pPr>
        <w:autoSpaceDE w:val="0"/>
        <w:spacing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CC5ABDD" w14:textId="3F729771" w:rsidR="0091152B" w:rsidRDefault="0091152B" w:rsidP="00627AF8">
      <w:pPr>
        <w:autoSpaceDE w:val="0"/>
        <w:spacing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Załącznik Nr 1 do umowy </w:t>
      </w:r>
    </w:p>
    <w:p w14:paraId="2BCA187C" w14:textId="12AEC6A5" w:rsidR="0091152B" w:rsidRPr="00144DFC" w:rsidRDefault="0091152B" w:rsidP="0091152B">
      <w:pPr>
        <w:autoSpaceDE w:val="0"/>
        <w:spacing w:after="6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44DFC">
        <w:rPr>
          <w:rFonts w:ascii="Times New Roman" w:hAnsi="Times New Roman" w:cs="Times New Roman"/>
          <w:b/>
          <w:bCs/>
          <w:sz w:val="24"/>
          <w:szCs w:val="24"/>
        </w:rPr>
        <w:t xml:space="preserve">Zakres </w:t>
      </w:r>
      <w:r w:rsidR="00B23EB2" w:rsidRPr="00144DFC">
        <w:rPr>
          <w:rFonts w:ascii="Times New Roman" w:hAnsi="Times New Roman" w:cs="Times New Roman"/>
          <w:b/>
          <w:bCs/>
          <w:sz w:val="24"/>
          <w:szCs w:val="24"/>
        </w:rPr>
        <w:t xml:space="preserve">i opis </w:t>
      </w:r>
      <w:r w:rsidRPr="00144DFC">
        <w:rPr>
          <w:rFonts w:ascii="Times New Roman" w:hAnsi="Times New Roman" w:cs="Times New Roman"/>
          <w:b/>
          <w:bCs/>
          <w:sz w:val="24"/>
          <w:szCs w:val="24"/>
        </w:rPr>
        <w:t>prac projektowych</w:t>
      </w:r>
      <w:r w:rsidR="00B23EB2" w:rsidRPr="00144DFC">
        <w:rPr>
          <w:rFonts w:ascii="Times New Roman" w:hAnsi="Times New Roman" w:cs="Times New Roman"/>
          <w:b/>
          <w:bCs/>
          <w:sz w:val="24"/>
          <w:szCs w:val="24"/>
        </w:rPr>
        <w:t xml:space="preserve"> dla budynku</w:t>
      </w:r>
    </w:p>
    <w:p w14:paraId="7A24F32F" w14:textId="77777777" w:rsidR="0091152B" w:rsidRPr="00144DFC" w:rsidRDefault="0091152B" w:rsidP="0091152B">
      <w:pPr>
        <w:autoSpaceDE w:val="0"/>
        <w:spacing w:after="6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6993D78" w14:textId="73BA9BC2" w:rsidR="0091152B" w:rsidRPr="00144DFC" w:rsidRDefault="0091152B" w:rsidP="0091152B">
      <w:pPr>
        <w:pStyle w:val="Akapitzlist"/>
        <w:numPr>
          <w:ilvl w:val="5"/>
          <w:numId w:val="7"/>
        </w:numPr>
        <w:tabs>
          <w:tab w:val="clear" w:pos="3240"/>
          <w:tab w:val="num" w:pos="426"/>
        </w:tabs>
        <w:autoSpaceDE w:val="0"/>
        <w:spacing w:after="6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44DFC">
        <w:rPr>
          <w:rFonts w:ascii="Times New Roman" w:hAnsi="Times New Roman" w:cs="Times New Roman"/>
          <w:sz w:val="24"/>
          <w:szCs w:val="24"/>
        </w:rPr>
        <w:t>Roboty budowlane:</w:t>
      </w:r>
    </w:p>
    <w:p w14:paraId="1CCCC68C" w14:textId="0B84EB83" w:rsidR="0091152B" w:rsidRPr="00144DFC" w:rsidRDefault="0091152B" w:rsidP="0091152B">
      <w:pPr>
        <w:pStyle w:val="Akapitzlist"/>
        <w:autoSpaceDE w:val="0"/>
        <w:spacing w:after="6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44DFC">
        <w:rPr>
          <w:rFonts w:ascii="Times New Roman" w:hAnsi="Times New Roman" w:cs="Times New Roman"/>
          <w:sz w:val="24"/>
          <w:szCs w:val="24"/>
        </w:rPr>
        <w:t xml:space="preserve">- szczegółowa inwentaryzacja </w:t>
      </w:r>
      <w:proofErr w:type="spellStart"/>
      <w:r w:rsidR="004A3C10" w:rsidRPr="00144DFC">
        <w:rPr>
          <w:rFonts w:ascii="Times New Roman" w:hAnsi="Times New Roman" w:cs="Times New Roman"/>
          <w:sz w:val="24"/>
          <w:szCs w:val="24"/>
        </w:rPr>
        <w:t>architektoniczno</w:t>
      </w:r>
      <w:proofErr w:type="spellEnd"/>
      <w:r w:rsidR="004A3C10" w:rsidRPr="00144DFC">
        <w:rPr>
          <w:rFonts w:ascii="Times New Roman" w:hAnsi="Times New Roman" w:cs="Times New Roman"/>
          <w:sz w:val="24"/>
          <w:szCs w:val="24"/>
        </w:rPr>
        <w:t xml:space="preserve"> budowlana </w:t>
      </w:r>
      <w:r w:rsidRPr="00144DFC">
        <w:rPr>
          <w:rFonts w:ascii="Times New Roman" w:hAnsi="Times New Roman" w:cs="Times New Roman"/>
          <w:sz w:val="24"/>
          <w:szCs w:val="24"/>
        </w:rPr>
        <w:t>budynku</w:t>
      </w:r>
      <w:r w:rsidR="00AC1E69" w:rsidRPr="00144DFC">
        <w:rPr>
          <w:rFonts w:ascii="Times New Roman" w:hAnsi="Times New Roman" w:cs="Times New Roman"/>
          <w:sz w:val="24"/>
          <w:szCs w:val="24"/>
        </w:rPr>
        <w:t xml:space="preserve"> </w:t>
      </w:r>
      <w:bookmarkStart w:id="9" w:name="_Hlk194931095"/>
      <w:r w:rsidR="00D72A66" w:rsidRPr="00144DFC">
        <w:rPr>
          <w:rFonts w:ascii="Times New Roman" w:hAnsi="Times New Roman" w:cs="Times New Roman"/>
          <w:sz w:val="24"/>
          <w:szCs w:val="24"/>
        </w:rPr>
        <w:t xml:space="preserve">wraz z planem </w:t>
      </w:r>
      <w:r w:rsidR="003E2ED2" w:rsidRPr="00A41196">
        <w:rPr>
          <w:rFonts w:ascii="Times New Roman" w:hAnsi="Times New Roman" w:cs="Times New Roman"/>
          <w:sz w:val="24"/>
          <w:szCs w:val="24"/>
        </w:rPr>
        <w:t>rozmieszczenia</w:t>
      </w:r>
      <w:r w:rsidR="003E2ED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72A66" w:rsidRPr="00144DFC">
        <w:rPr>
          <w:rFonts w:ascii="Times New Roman" w:hAnsi="Times New Roman" w:cs="Times New Roman"/>
          <w:sz w:val="24"/>
          <w:szCs w:val="24"/>
        </w:rPr>
        <w:t>instalacji elektrycznych, sanitarnych i gazowych</w:t>
      </w:r>
    </w:p>
    <w:bookmarkEnd w:id="9"/>
    <w:p w14:paraId="203A46E1" w14:textId="0C2D73F9" w:rsidR="00D72A66" w:rsidRPr="00A41196" w:rsidRDefault="0091152B" w:rsidP="0091152B">
      <w:pPr>
        <w:pStyle w:val="Akapitzlist"/>
        <w:autoSpaceDE w:val="0"/>
        <w:spacing w:after="6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44DFC">
        <w:rPr>
          <w:rFonts w:ascii="Times New Roman" w:hAnsi="Times New Roman" w:cs="Times New Roman"/>
          <w:sz w:val="24"/>
          <w:szCs w:val="24"/>
        </w:rPr>
        <w:t xml:space="preserve">- </w:t>
      </w:r>
      <w:r w:rsidR="00D72A66" w:rsidRPr="00144DFC">
        <w:rPr>
          <w:rFonts w:ascii="Times New Roman" w:hAnsi="Times New Roman" w:cs="Times New Roman"/>
          <w:sz w:val="24"/>
          <w:szCs w:val="24"/>
        </w:rPr>
        <w:t xml:space="preserve">wzmocnienie konstrukcji ścian, </w:t>
      </w:r>
      <w:r w:rsidR="00D72A66" w:rsidRPr="00A41196">
        <w:rPr>
          <w:rFonts w:ascii="Times New Roman" w:hAnsi="Times New Roman" w:cs="Times New Roman"/>
          <w:sz w:val="24"/>
          <w:szCs w:val="24"/>
        </w:rPr>
        <w:t>nadproży, fundamentów i dachu w zależności od potrzeb</w:t>
      </w:r>
    </w:p>
    <w:p w14:paraId="0481E2D8" w14:textId="2300C9D7" w:rsidR="0091152B" w:rsidRPr="00A41196" w:rsidRDefault="00D72A66" w:rsidP="00D72A66">
      <w:pPr>
        <w:pStyle w:val="Akapitzlist"/>
        <w:autoSpaceDE w:val="0"/>
        <w:spacing w:after="6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41196">
        <w:rPr>
          <w:rFonts w:ascii="Times New Roman" w:hAnsi="Times New Roman" w:cs="Times New Roman"/>
          <w:sz w:val="24"/>
          <w:szCs w:val="24"/>
        </w:rPr>
        <w:t xml:space="preserve">- termomodernizację budynku </w:t>
      </w:r>
      <w:r w:rsidR="00A35F6D" w:rsidRPr="00A41196">
        <w:rPr>
          <w:rFonts w:ascii="Times New Roman" w:hAnsi="Times New Roman" w:cs="Times New Roman"/>
          <w:sz w:val="24"/>
          <w:szCs w:val="24"/>
        </w:rPr>
        <w:t>wraz z pracami towarzyszącymi</w:t>
      </w:r>
    </w:p>
    <w:p w14:paraId="68EAE1CB" w14:textId="26579F5D" w:rsidR="0091152B" w:rsidRPr="00A41196" w:rsidRDefault="0091152B" w:rsidP="0091152B">
      <w:pPr>
        <w:pStyle w:val="Akapitzlist"/>
        <w:autoSpaceDE w:val="0"/>
        <w:spacing w:after="6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41196">
        <w:rPr>
          <w:rFonts w:ascii="Times New Roman" w:hAnsi="Times New Roman" w:cs="Times New Roman"/>
          <w:sz w:val="24"/>
          <w:szCs w:val="24"/>
        </w:rPr>
        <w:t xml:space="preserve">- izolacja ścian fundamentowych </w:t>
      </w:r>
      <w:r w:rsidR="00D72A66" w:rsidRPr="00A41196">
        <w:rPr>
          <w:rFonts w:ascii="Times New Roman" w:hAnsi="Times New Roman" w:cs="Times New Roman"/>
          <w:sz w:val="24"/>
          <w:szCs w:val="24"/>
        </w:rPr>
        <w:t xml:space="preserve">przeciwwodna i termiczna </w:t>
      </w:r>
      <w:r w:rsidRPr="00A41196">
        <w:rPr>
          <w:rFonts w:ascii="Times New Roman" w:hAnsi="Times New Roman" w:cs="Times New Roman"/>
          <w:sz w:val="24"/>
          <w:szCs w:val="24"/>
        </w:rPr>
        <w:t>(</w:t>
      </w:r>
      <w:r w:rsidR="00D72A66" w:rsidRPr="00A41196">
        <w:rPr>
          <w:rFonts w:ascii="Times New Roman" w:hAnsi="Times New Roman" w:cs="Times New Roman"/>
          <w:sz w:val="24"/>
          <w:szCs w:val="24"/>
        </w:rPr>
        <w:t>pionowa i pozioma)</w:t>
      </w:r>
    </w:p>
    <w:p w14:paraId="1A26DB7B" w14:textId="6B57F71A" w:rsidR="0091152B" w:rsidRPr="00A41196" w:rsidRDefault="0091152B" w:rsidP="0091152B">
      <w:pPr>
        <w:pStyle w:val="Akapitzlist"/>
        <w:autoSpaceDE w:val="0"/>
        <w:spacing w:after="6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41196">
        <w:rPr>
          <w:rFonts w:ascii="Times New Roman" w:hAnsi="Times New Roman" w:cs="Times New Roman"/>
          <w:sz w:val="24"/>
          <w:szCs w:val="24"/>
        </w:rPr>
        <w:t xml:space="preserve">- przemurowanie kominów ponad dachem </w:t>
      </w:r>
    </w:p>
    <w:p w14:paraId="3352E9D6" w14:textId="28AF970F" w:rsidR="0091152B" w:rsidRPr="00A41196" w:rsidRDefault="0091152B" w:rsidP="0091152B">
      <w:pPr>
        <w:pStyle w:val="Akapitzlist"/>
        <w:autoSpaceDE w:val="0"/>
        <w:spacing w:after="6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41196">
        <w:rPr>
          <w:rFonts w:ascii="Times New Roman" w:hAnsi="Times New Roman" w:cs="Times New Roman"/>
          <w:sz w:val="24"/>
          <w:szCs w:val="24"/>
        </w:rPr>
        <w:t>- wymiana stolarki okiennej i drzwiowej</w:t>
      </w:r>
    </w:p>
    <w:p w14:paraId="4E1DA8FA" w14:textId="194D46C6" w:rsidR="0091152B" w:rsidRPr="00A41196" w:rsidRDefault="0091152B" w:rsidP="0091152B">
      <w:pPr>
        <w:pStyle w:val="Akapitzlist"/>
        <w:autoSpaceDE w:val="0"/>
        <w:spacing w:after="6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41196">
        <w:rPr>
          <w:rFonts w:ascii="Times New Roman" w:hAnsi="Times New Roman" w:cs="Times New Roman"/>
          <w:sz w:val="24"/>
          <w:szCs w:val="24"/>
        </w:rPr>
        <w:t xml:space="preserve">- remont </w:t>
      </w:r>
      <w:r w:rsidR="004A3C10" w:rsidRPr="00A41196">
        <w:rPr>
          <w:rFonts w:ascii="Times New Roman" w:hAnsi="Times New Roman" w:cs="Times New Roman"/>
          <w:sz w:val="24"/>
          <w:szCs w:val="24"/>
        </w:rPr>
        <w:t xml:space="preserve">elementów </w:t>
      </w:r>
      <w:r w:rsidRPr="00A41196">
        <w:rPr>
          <w:rFonts w:ascii="Times New Roman" w:hAnsi="Times New Roman" w:cs="Times New Roman"/>
          <w:sz w:val="24"/>
          <w:szCs w:val="24"/>
        </w:rPr>
        <w:t>klatki schodowej</w:t>
      </w:r>
    </w:p>
    <w:p w14:paraId="3143B987" w14:textId="7342E29A" w:rsidR="0091152B" w:rsidRPr="00A41196" w:rsidRDefault="0091152B" w:rsidP="0091152B">
      <w:pPr>
        <w:pStyle w:val="Akapitzlist"/>
        <w:autoSpaceDE w:val="0"/>
        <w:spacing w:after="6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41196">
        <w:rPr>
          <w:rFonts w:ascii="Times New Roman" w:hAnsi="Times New Roman" w:cs="Times New Roman"/>
          <w:sz w:val="24"/>
          <w:szCs w:val="24"/>
        </w:rPr>
        <w:t>-</w:t>
      </w:r>
      <w:r w:rsidR="00D72A66" w:rsidRPr="00A41196">
        <w:rPr>
          <w:rFonts w:ascii="Times New Roman" w:hAnsi="Times New Roman" w:cs="Times New Roman"/>
          <w:sz w:val="24"/>
          <w:szCs w:val="24"/>
        </w:rPr>
        <w:t xml:space="preserve"> </w:t>
      </w:r>
      <w:r w:rsidRPr="00A41196">
        <w:rPr>
          <w:rFonts w:ascii="Times New Roman" w:hAnsi="Times New Roman" w:cs="Times New Roman"/>
          <w:sz w:val="24"/>
          <w:szCs w:val="24"/>
        </w:rPr>
        <w:t>remont stychu</w:t>
      </w:r>
      <w:r w:rsidR="004A3C10" w:rsidRPr="00A411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91A50C" w14:textId="13279F41" w:rsidR="0091152B" w:rsidRPr="00144DFC" w:rsidRDefault="0091152B" w:rsidP="0091152B">
      <w:pPr>
        <w:pStyle w:val="Akapitzlist"/>
        <w:autoSpaceDE w:val="0"/>
        <w:spacing w:after="6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41196">
        <w:rPr>
          <w:rFonts w:ascii="Times New Roman" w:hAnsi="Times New Roman" w:cs="Times New Roman"/>
          <w:sz w:val="24"/>
          <w:szCs w:val="24"/>
        </w:rPr>
        <w:t xml:space="preserve">- wykonanie bezpiecznego zejścia </w:t>
      </w:r>
      <w:r w:rsidR="00A35F6D" w:rsidRPr="00A41196">
        <w:rPr>
          <w:rFonts w:ascii="Times New Roman" w:hAnsi="Times New Roman" w:cs="Times New Roman"/>
          <w:sz w:val="24"/>
          <w:szCs w:val="24"/>
        </w:rPr>
        <w:t xml:space="preserve">w przyziemiu </w:t>
      </w:r>
      <w:r w:rsidRPr="00144DFC">
        <w:rPr>
          <w:rFonts w:ascii="Times New Roman" w:hAnsi="Times New Roman" w:cs="Times New Roman"/>
          <w:sz w:val="24"/>
          <w:szCs w:val="24"/>
        </w:rPr>
        <w:t>do obniżenia pod schodami (dojście instalacji i wodomierzy)</w:t>
      </w:r>
    </w:p>
    <w:p w14:paraId="1DD303CC" w14:textId="7E286C7E" w:rsidR="0091152B" w:rsidRPr="00144DFC" w:rsidRDefault="0091152B" w:rsidP="0091152B">
      <w:pPr>
        <w:pStyle w:val="Akapitzlist"/>
        <w:autoSpaceDE w:val="0"/>
        <w:spacing w:after="6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44DFC">
        <w:rPr>
          <w:rFonts w:ascii="Times New Roman" w:hAnsi="Times New Roman" w:cs="Times New Roman"/>
          <w:sz w:val="24"/>
          <w:szCs w:val="24"/>
        </w:rPr>
        <w:t>- uporządkowanie</w:t>
      </w:r>
      <w:r w:rsidR="004A3C10" w:rsidRPr="00144DFC">
        <w:rPr>
          <w:rFonts w:ascii="Times New Roman" w:hAnsi="Times New Roman" w:cs="Times New Roman"/>
          <w:sz w:val="24"/>
          <w:szCs w:val="24"/>
        </w:rPr>
        <w:t>/modernizacja</w:t>
      </w:r>
      <w:r w:rsidRPr="00144DFC">
        <w:rPr>
          <w:rFonts w:ascii="Times New Roman" w:hAnsi="Times New Roman" w:cs="Times New Roman"/>
          <w:sz w:val="24"/>
          <w:szCs w:val="24"/>
        </w:rPr>
        <w:t xml:space="preserve"> </w:t>
      </w:r>
      <w:r w:rsidR="004A3C10" w:rsidRPr="00144DFC">
        <w:rPr>
          <w:rFonts w:ascii="Times New Roman" w:hAnsi="Times New Roman" w:cs="Times New Roman"/>
          <w:sz w:val="24"/>
          <w:szCs w:val="24"/>
        </w:rPr>
        <w:t xml:space="preserve">instalacji </w:t>
      </w:r>
      <w:r w:rsidRPr="00144DFC">
        <w:rPr>
          <w:rFonts w:ascii="Times New Roman" w:hAnsi="Times New Roman" w:cs="Times New Roman"/>
          <w:sz w:val="24"/>
          <w:szCs w:val="24"/>
        </w:rPr>
        <w:t>wentylacji w lokalach</w:t>
      </w:r>
      <w:r w:rsidR="004A3C10" w:rsidRPr="00144DFC">
        <w:rPr>
          <w:rFonts w:ascii="Times New Roman" w:hAnsi="Times New Roman" w:cs="Times New Roman"/>
          <w:sz w:val="24"/>
          <w:szCs w:val="24"/>
        </w:rPr>
        <w:t xml:space="preserve"> mieszkalnych, na klatce schodowej</w:t>
      </w:r>
      <w:r w:rsidRPr="00144DFC">
        <w:rPr>
          <w:rFonts w:ascii="Times New Roman" w:hAnsi="Times New Roman" w:cs="Times New Roman"/>
          <w:sz w:val="24"/>
          <w:szCs w:val="24"/>
        </w:rPr>
        <w:t xml:space="preserve"> i strychu</w:t>
      </w:r>
      <w:r w:rsidR="00D72A66" w:rsidRPr="00144DFC">
        <w:rPr>
          <w:rFonts w:ascii="Times New Roman" w:hAnsi="Times New Roman" w:cs="Times New Roman"/>
          <w:sz w:val="24"/>
          <w:szCs w:val="24"/>
        </w:rPr>
        <w:t xml:space="preserve"> na podstawie otrzymanej od zamawiającego inwentaryzacji przewodów kominowych</w:t>
      </w:r>
      <w:r w:rsidR="004A107E" w:rsidRPr="00144DFC">
        <w:rPr>
          <w:rFonts w:ascii="Times New Roman" w:hAnsi="Times New Roman" w:cs="Times New Roman"/>
          <w:sz w:val="24"/>
          <w:szCs w:val="24"/>
        </w:rPr>
        <w:t xml:space="preserve"> z dostosowaniem podziału oddzielnych przewodów dla pomieszczeń: łazienki i kuchni w poszczególnych lokalach</w:t>
      </w:r>
    </w:p>
    <w:p w14:paraId="190AD5BE" w14:textId="5CA5A273" w:rsidR="0091152B" w:rsidRPr="00144DFC" w:rsidRDefault="0091152B" w:rsidP="0091152B">
      <w:pPr>
        <w:pStyle w:val="Akapitzlist"/>
        <w:autoSpaceDE w:val="0"/>
        <w:spacing w:after="6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44DFC">
        <w:rPr>
          <w:rFonts w:ascii="Times New Roman" w:hAnsi="Times New Roman" w:cs="Times New Roman"/>
          <w:sz w:val="24"/>
          <w:szCs w:val="24"/>
        </w:rPr>
        <w:t>- ocieplenie podłogi w lokalach</w:t>
      </w:r>
      <w:r w:rsidR="004A3C10" w:rsidRPr="00144DFC">
        <w:rPr>
          <w:rFonts w:ascii="Times New Roman" w:hAnsi="Times New Roman" w:cs="Times New Roman"/>
          <w:sz w:val="24"/>
          <w:szCs w:val="24"/>
        </w:rPr>
        <w:t xml:space="preserve"> mieszkalnych</w:t>
      </w:r>
      <w:r w:rsidRPr="00144DFC">
        <w:rPr>
          <w:rFonts w:ascii="Times New Roman" w:hAnsi="Times New Roman" w:cs="Times New Roman"/>
          <w:sz w:val="24"/>
          <w:szCs w:val="24"/>
        </w:rPr>
        <w:t xml:space="preserve"> w przyziemiu</w:t>
      </w:r>
    </w:p>
    <w:p w14:paraId="5F18D31D" w14:textId="102800B9" w:rsidR="004A3C10" w:rsidRPr="00144DFC" w:rsidRDefault="004A3C10" w:rsidP="0091152B">
      <w:pPr>
        <w:pStyle w:val="Akapitzlist"/>
        <w:autoSpaceDE w:val="0"/>
        <w:spacing w:after="6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44DFC">
        <w:rPr>
          <w:rFonts w:ascii="Times New Roman" w:hAnsi="Times New Roman" w:cs="Times New Roman"/>
          <w:sz w:val="24"/>
          <w:szCs w:val="24"/>
        </w:rPr>
        <w:t>- wymianę pokrycia wraz z obróbkami blacharskimi, orynnowaniem</w:t>
      </w:r>
      <w:r w:rsidR="007615CA" w:rsidRPr="00144DFC">
        <w:rPr>
          <w:rFonts w:ascii="Times New Roman" w:hAnsi="Times New Roman" w:cs="Times New Roman"/>
          <w:sz w:val="24"/>
          <w:szCs w:val="24"/>
        </w:rPr>
        <w:t xml:space="preserve"> i wyłazem dachowym, modernizację komunikacji na dachu</w:t>
      </w:r>
    </w:p>
    <w:p w14:paraId="7B693DEA" w14:textId="7B571A92" w:rsidR="0091152B" w:rsidRPr="00144DFC" w:rsidRDefault="0091152B" w:rsidP="0091152B">
      <w:pPr>
        <w:pStyle w:val="Akapitzlist"/>
        <w:autoSpaceDE w:val="0"/>
        <w:spacing w:after="6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44DFC">
        <w:rPr>
          <w:rFonts w:ascii="Times New Roman" w:hAnsi="Times New Roman" w:cs="Times New Roman"/>
          <w:sz w:val="24"/>
          <w:szCs w:val="24"/>
        </w:rPr>
        <w:t>2.  Prace sanitarne :</w:t>
      </w:r>
    </w:p>
    <w:p w14:paraId="2F2D89BD" w14:textId="2D3DB554" w:rsidR="0091152B" w:rsidRPr="00144DFC" w:rsidRDefault="0091152B" w:rsidP="0091152B">
      <w:pPr>
        <w:pStyle w:val="Akapitzlist"/>
        <w:autoSpaceDE w:val="0"/>
        <w:spacing w:after="6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44DFC">
        <w:rPr>
          <w:rFonts w:ascii="Times New Roman" w:hAnsi="Times New Roman" w:cs="Times New Roman"/>
          <w:sz w:val="24"/>
          <w:szCs w:val="24"/>
        </w:rPr>
        <w:t xml:space="preserve">     - przebudowa instalacji wodno-kanalizacyjnej</w:t>
      </w:r>
      <w:r w:rsidR="007615CA" w:rsidRPr="00144DFC">
        <w:rPr>
          <w:rFonts w:ascii="Times New Roman" w:hAnsi="Times New Roman" w:cs="Times New Roman"/>
          <w:sz w:val="24"/>
          <w:szCs w:val="24"/>
        </w:rPr>
        <w:t xml:space="preserve"> w całym budynku bez ingerencji w podejścia i urządzenia w poszczególnych lokalach mieszkalnych</w:t>
      </w:r>
    </w:p>
    <w:p w14:paraId="4528A6C6" w14:textId="1A8993C0" w:rsidR="0091152B" w:rsidRPr="00144DFC" w:rsidRDefault="0091152B" w:rsidP="0091152B">
      <w:pPr>
        <w:pStyle w:val="Akapitzlist"/>
        <w:autoSpaceDE w:val="0"/>
        <w:spacing w:after="6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44DFC">
        <w:rPr>
          <w:rFonts w:ascii="Times New Roman" w:hAnsi="Times New Roman" w:cs="Times New Roman"/>
          <w:sz w:val="24"/>
          <w:szCs w:val="24"/>
        </w:rPr>
        <w:t xml:space="preserve">     - montaż czyszczaków na pionach kanalizacyjnych</w:t>
      </w:r>
    </w:p>
    <w:p w14:paraId="23080C31" w14:textId="71C25B96" w:rsidR="0091152B" w:rsidRDefault="0091152B" w:rsidP="00B23EB2">
      <w:pPr>
        <w:pStyle w:val="Akapitzlist"/>
        <w:autoSpaceDE w:val="0"/>
        <w:spacing w:after="6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44DFC">
        <w:rPr>
          <w:rFonts w:ascii="Times New Roman" w:hAnsi="Times New Roman" w:cs="Times New Roman"/>
          <w:sz w:val="24"/>
          <w:szCs w:val="24"/>
        </w:rPr>
        <w:t xml:space="preserve">     - montaż wywiewek na pionach kanalizacyjnych</w:t>
      </w:r>
    </w:p>
    <w:p w14:paraId="02AEEB39" w14:textId="77777777" w:rsidR="0091152B" w:rsidRDefault="0091152B" w:rsidP="0091152B">
      <w:pPr>
        <w:pStyle w:val="Akapitzlist"/>
        <w:autoSpaceDE w:val="0"/>
        <w:spacing w:after="6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1625295E" w14:textId="77777777" w:rsidR="0091152B" w:rsidRDefault="0091152B" w:rsidP="0091152B">
      <w:pPr>
        <w:pStyle w:val="Akapitzlist"/>
        <w:autoSpaceDE w:val="0"/>
        <w:spacing w:after="6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4F849C39" w14:textId="77777777" w:rsidR="0091152B" w:rsidRDefault="0091152B" w:rsidP="0091152B">
      <w:pPr>
        <w:pStyle w:val="Akapitzlist"/>
        <w:autoSpaceDE w:val="0"/>
        <w:spacing w:after="6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577A0E82" w14:textId="77777777" w:rsidR="0091152B" w:rsidRDefault="0091152B" w:rsidP="0091152B">
      <w:pPr>
        <w:pStyle w:val="Akapitzlist"/>
        <w:autoSpaceDE w:val="0"/>
        <w:spacing w:after="6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7F216225" w14:textId="77777777" w:rsidR="0091152B" w:rsidRDefault="0091152B" w:rsidP="0091152B">
      <w:pPr>
        <w:pStyle w:val="Akapitzlist"/>
        <w:autoSpaceDE w:val="0"/>
        <w:spacing w:after="6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4855CE28" w14:textId="77777777" w:rsidR="0091152B" w:rsidRDefault="0091152B" w:rsidP="0091152B">
      <w:pPr>
        <w:pStyle w:val="Akapitzlist"/>
        <w:autoSpaceDE w:val="0"/>
        <w:spacing w:after="6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15978BBE" w14:textId="77777777" w:rsidR="0091152B" w:rsidRDefault="0091152B" w:rsidP="0091152B">
      <w:pPr>
        <w:pStyle w:val="Akapitzlist"/>
        <w:autoSpaceDE w:val="0"/>
        <w:spacing w:after="6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7E19651C" w14:textId="77777777" w:rsidR="00AB74B1" w:rsidRDefault="00AB74B1" w:rsidP="0091152B">
      <w:pPr>
        <w:pStyle w:val="Akapitzlist"/>
        <w:autoSpaceDE w:val="0"/>
        <w:spacing w:after="6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19BDB1D5" w14:textId="77777777" w:rsidR="00AB74B1" w:rsidRDefault="00AB74B1" w:rsidP="0091152B">
      <w:pPr>
        <w:pStyle w:val="Akapitzlist"/>
        <w:autoSpaceDE w:val="0"/>
        <w:spacing w:after="6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6C540CA1" w14:textId="77777777" w:rsidR="00AB74B1" w:rsidRDefault="00AB74B1" w:rsidP="0091152B">
      <w:pPr>
        <w:pStyle w:val="Akapitzlist"/>
        <w:autoSpaceDE w:val="0"/>
        <w:spacing w:after="6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098540BE" w14:textId="77777777" w:rsidR="00AB74B1" w:rsidRDefault="00AB74B1" w:rsidP="0091152B">
      <w:pPr>
        <w:pStyle w:val="Akapitzlist"/>
        <w:autoSpaceDE w:val="0"/>
        <w:spacing w:after="6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313CA800" w14:textId="77777777" w:rsidR="00AB74B1" w:rsidRDefault="00AB74B1" w:rsidP="0091152B">
      <w:pPr>
        <w:pStyle w:val="Akapitzlist"/>
        <w:autoSpaceDE w:val="0"/>
        <w:spacing w:after="6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1B4939BC" w14:textId="77777777" w:rsidR="00AB74B1" w:rsidRDefault="00AB74B1" w:rsidP="0091152B">
      <w:pPr>
        <w:pStyle w:val="Akapitzlist"/>
        <w:autoSpaceDE w:val="0"/>
        <w:spacing w:after="6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0E7C2CEA" w14:textId="77777777" w:rsidR="00AB74B1" w:rsidRDefault="00AB74B1" w:rsidP="0091152B">
      <w:pPr>
        <w:pStyle w:val="Akapitzlist"/>
        <w:autoSpaceDE w:val="0"/>
        <w:spacing w:after="6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2A9C3CA3" w14:textId="77777777" w:rsidR="0091152B" w:rsidRPr="00B23EB2" w:rsidRDefault="0091152B" w:rsidP="00B23EB2">
      <w:pPr>
        <w:autoSpaceDE w:val="0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BF2CEB" w14:textId="77777777" w:rsidR="0091152B" w:rsidRDefault="0091152B" w:rsidP="0091152B">
      <w:pPr>
        <w:pStyle w:val="Akapitzlist"/>
        <w:autoSpaceDE w:val="0"/>
        <w:spacing w:after="6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7C2673FB" w14:textId="77777777" w:rsidR="005F568C" w:rsidRPr="005F568C" w:rsidRDefault="005F568C" w:rsidP="005F568C">
      <w:pPr>
        <w:pStyle w:val="Akapitzlist"/>
        <w:autoSpaceDE w:val="0"/>
        <w:spacing w:after="0" w:line="240" w:lineRule="auto"/>
        <w:ind w:left="426"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5F568C">
        <w:rPr>
          <w:rFonts w:ascii="Times New Roman" w:hAnsi="Times New Roman" w:cs="Times New Roman"/>
          <w:b/>
          <w:bCs/>
          <w:sz w:val="24"/>
          <w:szCs w:val="24"/>
        </w:rPr>
        <w:lastRenderedPageBreak/>
        <w:t>Informacja dotycząca przetwarzania danych osobowych w związku z realizacją umowy</w:t>
      </w:r>
    </w:p>
    <w:p w14:paraId="6A3C6C2D" w14:textId="77777777" w:rsidR="005F568C" w:rsidRPr="005F568C" w:rsidRDefault="005F568C" w:rsidP="005F568C">
      <w:pPr>
        <w:pStyle w:val="Akapitzlist"/>
        <w:numPr>
          <w:ilvl w:val="0"/>
          <w:numId w:val="47"/>
        </w:numPr>
        <w:autoSpaceDE w:val="0"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F568C">
        <w:rPr>
          <w:rFonts w:ascii="Times New Roman" w:hAnsi="Times New Roman" w:cs="Times New Roman"/>
          <w:sz w:val="24"/>
          <w:szCs w:val="24"/>
        </w:rPr>
        <w:t xml:space="preserve">Strony zgodnie ustalają, iż zobowiązują się wzajemnie informować osoby reprezentujące stronę umowy, pełnomocników, pracowników, którzy są osobami kontaktowymi strony umowy a także inne zidentyfikowane osoby fizyczne, których dane będą przekazywane </w:t>
      </w:r>
      <w:r w:rsidRPr="005F568C">
        <w:rPr>
          <w:rFonts w:ascii="Times New Roman" w:hAnsi="Times New Roman" w:cs="Times New Roman"/>
          <w:sz w:val="24"/>
          <w:szCs w:val="24"/>
        </w:rPr>
        <w:br/>
        <w:t>w trakcie realizacji umowy o treści klauzuli informacyjnej przekazanej przez drugą stronę umowy.</w:t>
      </w:r>
    </w:p>
    <w:p w14:paraId="2B0EEE43" w14:textId="77777777" w:rsidR="005F568C" w:rsidRPr="005F568C" w:rsidRDefault="005F568C" w:rsidP="005F568C">
      <w:pPr>
        <w:pStyle w:val="Akapitzlist"/>
        <w:numPr>
          <w:ilvl w:val="0"/>
          <w:numId w:val="46"/>
        </w:numPr>
        <w:autoSpaceDE w:val="0"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F568C">
        <w:rPr>
          <w:rFonts w:ascii="Times New Roman" w:hAnsi="Times New Roman" w:cs="Times New Roman"/>
          <w:sz w:val="24"/>
          <w:szCs w:val="24"/>
        </w:rPr>
        <w:t>Klauzula informacyjna Przedsiębiorstwa Gospodarki Mieszkaniowej Sp. z o.o. dotycząca przetwarzania danych osobowych w związku z zawieraniem umów cywilnoprawnych znajduje się poniżej:</w:t>
      </w:r>
    </w:p>
    <w:p w14:paraId="76D75A1A" w14:textId="77777777" w:rsidR="005F568C" w:rsidRPr="005F568C" w:rsidRDefault="005F568C" w:rsidP="005F568C">
      <w:pPr>
        <w:pStyle w:val="Akapitzlist"/>
        <w:numPr>
          <w:ilvl w:val="1"/>
          <w:numId w:val="46"/>
        </w:numPr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568C">
        <w:rPr>
          <w:rFonts w:ascii="Times New Roman" w:hAnsi="Times New Roman" w:cs="Times New Roman"/>
          <w:sz w:val="24"/>
          <w:szCs w:val="24"/>
        </w:rPr>
        <w:t xml:space="preserve">Administratorem przekazanych danych osobowych jest </w:t>
      </w:r>
      <w:r w:rsidRPr="005F568C">
        <w:rPr>
          <w:rFonts w:ascii="Times New Roman" w:hAnsi="Times New Roman" w:cs="Times New Roman"/>
          <w:b/>
          <w:bCs/>
          <w:sz w:val="24"/>
          <w:szCs w:val="24"/>
        </w:rPr>
        <w:t>Przedsiębiorstwo Gospodarki Mieszkaniowej Sp. z o.o. z siedzibą w Słupsku przy ul. Tuwima 4</w:t>
      </w:r>
    </w:p>
    <w:p w14:paraId="3EA88883" w14:textId="77777777" w:rsidR="005F568C" w:rsidRPr="005F568C" w:rsidRDefault="005F568C" w:rsidP="005F568C">
      <w:pPr>
        <w:pStyle w:val="Akapitzlist"/>
        <w:numPr>
          <w:ilvl w:val="1"/>
          <w:numId w:val="46"/>
        </w:numPr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F568C">
        <w:rPr>
          <w:rFonts w:ascii="Times New Roman" w:hAnsi="Times New Roman" w:cs="Times New Roman"/>
          <w:sz w:val="24"/>
          <w:szCs w:val="24"/>
        </w:rPr>
        <w:t>Kontakt z Inspektorem ochrony danych możliwy jest poprzez adres e-mail: iod@pgm.slupsk.pl lub na  adres e-mail  sekretariat@pgm.slupsk.pl.</w:t>
      </w:r>
    </w:p>
    <w:p w14:paraId="6289E72C" w14:textId="77777777" w:rsidR="005F568C" w:rsidRPr="005F568C" w:rsidRDefault="005F568C" w:rsidP="005F568C">
      <w:pPr>
        <w:pStyle w:val="Akapitzlist"/>
        <w:numPr>
          <w:ilvl w:val="1"/>
          <w:numId w:val="46"/>
        </w:numPr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F568C">
        <w:rPr>
          <w:rFonts w:ascii="Times New Roman" w:hAnsi="Times New Roman" w:cs="Times New Roman"/>
          <w:sz w:val="24"/>
          <w:szCs w:val="24"/>
        </w:rPr>
        <w:t>Administrator danych przetwarza dane osobowe w celu prowadzenia dokumentacji związanej z zawarciem i wykonaniem umowy oraz w celu ewentualnego zabezpieczenia lub dochodzenia roszczeń lub obrony przed roszczeniami.</w:t>
      </w:r>
    </w:p>
    <w:p w14:paraId="5F767E2A" w14:textId="77777777" w:rsidR="005F568C" w:rsidRPr="005F568C" w:rsidRDefault="005F568C" w:rsidP="005F568C">
      <w:pPr>
        <w:pStyle w:val="Akapitzlist"/>
        <w:numPr>
          <w:ilvl w:val="1"/>
          <w:numId w:val="46"/>
        </w:numPr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F568C">
        <w:rPr>
          <w:rFonts w:ascii="Times New Roman" w:hAnsi="Times New Roman" w:cs="Times New Roman"/>
          <w:sz w:val="24"/>
          <w:szCs w:val="24"/>
        </w:rPr>
        <w:t>Podstawą przetwarzania danych osobowych związanych z zawarciem oraz wykonaniem umowy oraz osób reprezentujących stronę umowy lub jej pełnomocników jest art. 6 ust. 1 lit b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RODO.</w:t>
      </w:r>
    </w:p>
    <w:p w14:paraId="5FD302C6" w14:textId="6D10F90B" w:rsidR="005F568C" w:rsidRPr="005F568C" w:rsidRDefault="005F568C" w:rsidP="005F568C">
      <w:pPr>
        <w:pStyle w:val="Akapitzlist"/>
        <w:numPr>
          <w:ilvl w:val="1"/>
          <w:numId w:val="46"/>
        </w:numPr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F568C">
        <w:rPr>
          <w:rFonts w:ascii="Times New Roman" w:hAnsi="Times New Roman" w:cs="Times New Roman"/>
          <w:sz w:val="24"/>
          <w:szCs w:val="24"/>
        </w:rPr>
        <w:t xml:space="preserve">Podstawą przetwarzania danych osobowych pracowników oraz zidentyfikowanych </w:t>
      </w:r>
      <w:r>
        <w:rPr>
          <w:rFonts w:ascii="Times New Roman" w:hAnsi="Times New Roman" w:cs="Times New Roman"/>
          <w:sz w:val="24"/>
          <w:szCs w:val="24"/>
        </w:rPr>
        <w:br/>
      </w:r>
      <w:r w:rsidRPr="005F568C">
        <w:rPr>
          <w:rFonts w:ascii="Times New Roman" w:hAnsi="Times New Roman" w:cs="Times New Roman"/>
          <w:sz w:val="24"/>
          <w:szCs w:val="24"/>
        </w:rPr>
        <w:t>w trakcie realizacji umowy osób fizycznych a także dokonywaną w celu zabezpieczenia lub dochodzenia roszczeń jest art. 6 ust. 1 lit f RODO.</w:t>
      </w:r>
    </w:p>
    <w:p w14:paraId="3D1E46E3" w14:textId="3F2F0086" w:rsidR="005F568C" w:rsidRPr="005F568C" w:rsidRDefault="005F568C" w:rsidP="005F568C">
      <w:pPr>
        <w:pStyle w:val="Akapitzlist"/>
        <w:numPr>
          <w:ilvl w:val="1"/>
          <w:numId w:val="46"/>
        </w:numPr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F568C">
        <w:rPr>
          <w:rFonts w:ascii="Times New Roman" w:hAnsi="Times New Roman" w:cs="Times New Roman"/>
          <w:sz w:val="24"/>
          <w:szCs w:val="24"/>
        </w:rPr>
        <w:t xml:space="preserve">Dane osobowe mogą być powierzane do przetwarzania odbiorcom uprawnionym </w:t>
      </w:r>
      <w:r>
        <w:rPr>
          <w:rFonts w:ascii="Times New Roman" w:hAnsi="Times New Roman" w:cs="Times New Roman"/>
          <w:sz w:val="24"/>
          <w:szCs w:val="24"/>
        </w:rPr>
        <w:br/>
      </w:r>
      <w:r w:rsidRPr="005F568C">
        <w:rPr>
          <w:rFonts w:ascii="Times New Roman" w:hAnsi="Times New Roman" w:cs="Times New Roman"/>
          <w:sz w:val="24"/>
          <w:szCs w:val="24"/>
        </w:rPr>
        <w:t>z mocy przepisów prawa, w tym podmiotom świadczącym usługi prawne lub dostarczającym korespondencję, lub z którymi administrator zawrze umowę powierzenia przetwarzania danych osobowych, w tym podmiotom serwisującym oprogramowanie wykorzystywane do przetwarzania danych osobowych.</w:t>
      </w:r>
    </w:p>
    <w:p w14:paraId="4D924DF4" w14:textId="77777777" w:rsidR="005F568C" w:rsidRPr="005F568C" w:rsidRDefault="005F568C" w:rsidP="005F568C">
      <w:pPr>
        <w:pStyle w:val="Akapitzlist"/>
        <w:numPr>
          <w:ilvl w:val="1"/>
          <w:numId w:val="46"/>
        </w:numPr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F568C">
        <w:rPr>
          <w:rFonts w:ascii="Times New Roman" w:hAnsi="Times New Roman" w:cs="Times New Roman"/>
          <w:sz w:val="24"/>
          <w:szCs w:val="24"/>
        </w:rPr>
        <w:t>Podanie danych osobowych jest dobrowolne, lecz niezbędne do zawarcia i wykonania umowy.</w:t>
      </w:r>
    </w:p>
    <w:p w14:paraId="00C55B2B" w14:textId="77777777" w:rsidR="005F568C" w:rsidRPr="005F568C" w:rsidRDefault="005F568C" w:rsidP="005F568C">
      <w:pPr>
        <w:pStyle w:val="Akapitzlist"/>
        <w:numPr>
          <w:ilvl w:val="1"/>
          <w:numId w:val="46"/>
        </w:numPr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F568C">
        <w:rPr>
          <w:rFonts w:ascii="Times New Roman" w:hAnsi="Times New Roman" w:cs="Times New Roman"/>
          <w:sz w:val="24"/>
          <w:szCs w:val="24"/>
        </w:rPr>
        <w:t>Dane osobowe przetwarzane będą przez okres niezbędny do wykonania umowy, obowiązku ich archiwizowania oraz dochodzenia ewentualnych roszczeń.</w:t>
      </w:r>
    </w:p>
    <w:p w14:paraId="2E4725B6" w14:textId="77777777" w:rsidR="005F568C" w:rsidRPr="005F568C" w:rsidRDefault="005F568C" w:rsidP="005F568C">
      <w:pPr>
        <w:pStyle w:val="Akapitzlist"/>
        <w:numPr>
          <w:ilvl w:val="1"/>
          <w:numId w:val="46"/>
        </w:numPr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F568C">
        <w:rPr>
          <w:rFonts w:ascii="Times New Roman" w:hAnsi="Times New Roman" w:cs="Times New Roman"/>
          <w:sz w:val="24"/>
          <w:szCs w:val="24"/>
        </w:rPr>
        <w:t>Osobie zidentyfikowanej w trakcie zawierania i realizacji umowy przysługuje prawo dostępu do danych osobowych dotyczących tej osoby, ich sprostowania, usunięcia lub ograniczenia przetwarzania.</w:t>
      </w:r>
    </w:p>
    <w:p w14:paraId="7A7E8D95" w14:textId="77777777" w:rsidR="005F568C" w:rsidRPr="005F568C" w:rsidRDefault="005F568C" w:rsidP="005F568C">
      <w:pPr>
        <w:pStyle w:val="Akapitzlist"/>
        <w:numPr>
          <w:ilvl w:val="1"/>
          <w:numId w:val="46"/>
        </w:numPr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F568C">
        <w:rPr>
          <w:rFonts w:ascii="Times New Roman" w:hAnsi="Times New Roman" w:cs="Times New Roman"/>
          <w:sz w:val="24"/>
          <w:szCs w:val="24"/>
        </w:rPr>
        <w:t>Osobie zidentyfikowanej w trakcie zawierania i realizacji umowy przysługuje prawo do wniesienia skargi do organu nadzorczego, tj. Prezesa Urzędu Ochrony Danych Osobowych w Warszawie.</w:t>
      </w:r>
    </w:p>
    <w:p w14:paraId="640A89FF" w14:textId="77777777" w:rsidR="005F568C" w:rsidRPr="005F568C" w:rsidRDefault="005F568C" w:rsidP="005F568C">
      <w:pPr>
        <w:pStyle w:val="Akapitzlist"/>
        <w:numPr>
          <w:ilvl w:val="1"/>
          <w:numId w:val="46"/>
        </w:numPr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F568C">
        <w:rPr>
          <w:rFonts w:ascii="Times New Roman" w:hAnsi="Times New Roman" w:cs="Times New Roman"/>
          <w:sz w:val="24"/>
          <w:szCs w:val="24"/>
        </w:rPr>
        <w:t xml:space="preserve">Podane dane osób zidentyfikowanych w trakcie zawierania i realizacji umowy nie będą podlegać zautomatyzowanemu podejmowaniu decyzji, w tym profilowaniu.  </w:t>
      </w:r>
    </w:p>
    <w:p w14:paraId="1AAFFE9E" w14:textId="77777777" w:rsidR="0091152B" w:rsidRPr="0091152B" w:rsidRDefault="0091152B" w:rsidP="0091152B">
      <w:pPr>
        <w:pStyle w:val="Akapitzlist"/>
        <w:autoSpaceDE w:val="0"/>
        <w:spacing w:after="6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sectPr w:rsidR="0091152B" w:rsidRPr="009115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71A9AC" w14:textId="77777777" w:rsidR="00FA52F2" w:rsidRDefault="00FA52F2" w:rsidP="00C524C4">
      <w:pPr>
        <w:spacing w:after="0" w:line="240" w:lineRule="auto"/>
      </w:pPr>
      <w:r>
        <w:separator/>
      </w:r>
    </w:p>
  </w:endnote>
  <w:endnote w:type="continuationSeparator" w:id="0">
    <w:p w14:paraId="069313EB" w14:textId="77777777" w:rsidR="00FA52F2" w:rsidRDefault="00FA52F2" w:rsidP="00C52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3AD103" w14:textId="77777777" w:rsidR="00FA52F2" w:rsidRDefault="00FA52F2" w:rsidP="00C524C4">
      <w:pPr>
        <w:spacing w:after="0" w:line="240" w:lineRule="auto"/>
      </w:pPr>
      <w:r>
        <w:separator/>
      </w:r>
    </w:p>
  </w:footnote>
  <w:footnote w:type="continuationSeparator" w:id="0">
    <w:p w14:paraId="77947375" w14:textId="77777777" w:rsidR="00FA52F2" w:rsidRDefault="00FA52F2" w:rsidP="00C524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5D06339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4"/>
    <w:multiLevelType w:val="singleLevel"/>
    <w:tmpl w:val="901031B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5"/>
    <w:multiLevelType w:val="singleLevel"/>
    <w:tmpl w:val="01C8D3BA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7"/>
    <w:multiLevelType w:val="multilevel"/>
    <w:tmpl w:val="C2F6F4A8"/>
    <w:lvl w:ilvl="0">
      <w:start w:val="14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708"/>
      </w:pPr>
      <w:rPr>
        <w:color w:val="000000"/>
        <w:sz w:val="24"/>
        <w:szCs w:val="24"/>
      </w:rPr>
    </w:lvl>
    <w:lvl w:ilvl="2">
      <w:start w:val="1"/>
      <w:numFmt w:val="decimal"/>
      <w:lvlText w:val="12.%2.%3."/>
      <w:lvlJc w:val="left"/>
      <w:pPr>
        <w:tabs>
          <w:tab w:val="num" w:pos="2124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5" w15:restartNumberingAfterBreak="0">
    <w:nsid w:val="00000009"/>
    <w:multiLevelType w:val="multilevel"/>
    <w:tmpl w:val="28F6D800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2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C"/>
    <w:multiLevelType w:val="multilevel"/>
    <w:tmpl w:val="BAF83500"/>
    <w:name w:val="WW8Num4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kern w:val="1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3880DC8E"/>
    <w:name w:val="WW8Num49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hint="default"/>
        <w:i w:val="0"/>
        <w:kern w:val="1"/>
        <w:sz w:val="24"/>
        <w:szCs w:val="24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>
      <w:start w:val="3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0000013"/>
    <w:multiLevelType w:val="multilevel"/>
    <w:tmpl w:val="C2F83CFA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Cs/>
        <w:kern w:val="1"/>
        <w:sz w:val="24"/>
        <w:szCs w:val="24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>
      <w:start w:val="3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none"/>
      <w:suff w:val="nothing"/>
      <w:lvlText w:val="5.1.1"/>
      <w:lvlJc w:val="left"/>
      <w:pPr>
        <w:tabs>
          <w:tab w:val="num" w:pos="0"/>
        </w:tabs>
        <w:ind w:left="792" w:hanging="432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224" w:hanging="504"/>
      </w:pPr>
    </w:lvl>
    <w:lvl w:ilvl="3">
      <w:start w:val="1"/>
      <w:numFmt w:val="none"/>
      <w:suff w:val="nothing"/>
      <w:lvlText w:val="5.1.3"/>
      <w:lvlJc w:val="left"/>
      <w:pPr>
        <w:tabs>
          <w:tab w:val="num" w:pos="0"/>
        </w:tabs>
        <w:ind w:left="1728" w:hanging="648"/>
      </w:pPr>
    </w:lvl>
    <w:lvl w:ilvl="4">
      <w:start w:val="1"/>
      <w:numFmt w:val="none"/>
      <w:suff w:val="nothing"/>
      <w:lvlText w:val="5.1.1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7.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8..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9......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 w:cs="Trebuchet MS"/>
        <w:sz w:val="21"/>
        <w:szCs w:val="21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/>
        <w:color w:val="FF0000"/>
        <w:sz w:val="21"/>
        <w:szCs w:val="21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2" w15:restartNumberingAfterBreak="0">
    <w:nsid w:val="0000001C"/>
    <w:multiLevelType w:val="multilevel"/>
    <w:tmpl w:val="0000001C"/>
    <w:name w:val="WW8Num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FF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  <w:color w:val="000000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  <w:color w:val="000000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  <w:color w:val="000000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  <w:color w:val="000000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  <w:color w:val="000000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  <w:color w:val="000000"/>
        <w:sz w:val="22"/>
        <w:szCs w:val="22"/>
      </w:rPr>
    </w:lvl>
  </w:abstractNum>
  <w:abstractNum w:abstractNumId="13" w15:restartNumberingAfterBreak="0">
    <w:nsid w:val="017E6776"/>
    <w:multiLevelType w:val="hybridMultilevel"/>
    <w:tmpl w:val="944EEAA0"/>
    <w:lvl w:ilvl="0" w:tplc="8BBADCAC">
      <w:start w:val="1"/>
      <w:numFmt w:val="decimal"/>
      <w:lvlText w:val="%1)"/>
      <w:lvlJc w:val="left"/>
      <w:pPr>
        <w:ind w:left="1146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822E8DAC">
      <w:start w:val="39"/>
      <w:numFmt w:val="decimal"/>
      <w:lvlText w:val="%3"/>
      <w:lvlJc w:val="left"/>
      <w:pPr>
        <w:tabs>
          <w:tab w:val="num" w:pos="2766"/>
        </w:tabs>
        <w:ind w:left="276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99140590">
      <w:start w:val="2"/>
      <w:numFmt w:val="lowerLetter"/>
      <w:lvlText w:val="%5)"/>
      <w:lvlJc w:val="left"/>
      <w:pPr>
        <w:ind w:left="4026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01B53C5F"/>
    <w:multiLevelType w:val="hybridMultilevel"/>
    <w:tmpl w:val="8F401AD2"/>
    <w:lvl w:ilvl="0" w:tplc="5A225D1E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04450CAE"/>
    <w:multiLevelType w:val="multilevel"/>
    <w:tmpl w:val="1F30CEC2"/>
    <w:styleLink w:val="WWNum46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decimal"/>
      <w:lvlText w:val="%2)"/>
      <w:lvlJc w:val="right"/>
      <w:pPr>
        <w:ind w:left="1429" w:hanging="360"/>
      </w:pPr>
      <w:rPr>
        <w:b w:val="0"/>
      </w:r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16" w15:restartNumberingAfterBreak="0">
    <w:nsid w:val="0A8C5581"/>
    <w:multiLevelType w:val="multilevel"/>
    <w:tmpl w:val="209A233C"/>
    <w:lvl w:ilvl="0">
      <w:start w:val="76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00"/>
      <w:numFmt w:val="decimal"/>
      <w:lvlText w:val="%1-%2"/>
      <w:lvlJc w:val="left"/>
      <w:pPr>
        <w:ind w:left="1242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0AE36342"/>
    <w:multiLevelType w:val="hybridMultilevel"/>
    <w:tmpl w:val="6B3A294A"/>
    <w:name w:val="WW8Num242"/>
    <w:lvl w:ilvl="0" w:tplc="04150011">
      <w:start w:val="1"/>
      <w:numFmt w:val="decimal"/>
      <w:lvlText w:val="%1)"/>
      <w:lvlJc w:val="left"/>
      <w:pPr>
        <w:ind w:left="1297" w:hanging="360"/>
      </w:pPr>
    </w:lvl>
    <w:lvl w:ilvl="1" w:tplc="04150019" w:tentative="1">
      <w:start w:val="1"/>
      <w:numFmt w:val="lowerLetter"/>
      <w:lvlText w:val="%2."/>
      <w:lvlJc w:val="left"/>
      <w:pPr>
        <w:ind w:left="2017" w:hanging="360"/>
      </w:pPr>
    </w:lvl>
    <w:lvl w:ilvl="2" w:tplc="0415001B">
      <w:start w:val="1"/>
      <w:numFmt w:val="lowerRoman"/>
      <w:lvlText w:val="%3."/>
      <w:lvlJc w:val="right"/>
      <w:pPr>
        <w:ind w:left="2737" w:hanging="180"/>
      </w:pPr>
    </w:lvl>
    <w:lvl w:ilvl="3" w:tplc="0415000F" w:tentative="1">
      <w:start w:val="1"/>
      <w:numFmt w:val="decimal"/>
      <w:lvlText w:val="%4."/>
      <w:lvlJc w:val="left"/>
      <w:pPr>
        <w:ind w:left="3457" w:hanging="360"/>
      </w:pPr>
    </w:lvl>
    <w:lvl w:ilvl="4" w:tplc="04150019" w:tentative="1">
      <w:start w:val="1"/>
      <w:numFmt w:val="lowerLetter"/>
      <w:lvlText w:val="%5."/>
      <w:lvlJc w:val="left"/>
      <w:pPr>
        <w:ind w:left="4177" w:hanging="360"/>
      </w:pPr>
    </w:lvl>
    <w:lvl w:ilvl="5" w:tplc="0415001B" w:tentative="1">
      <w:start w:val="1"/>
      <w:numFmt w:val="lowerRoman"/>
      <w:lvlText w:val="%6."/>
      <w:lvlJc w:val="right"/>
      <w:pPr>
        <w:ind w:left="4897" w:hanging="180"/>
      </w:pPr>
    </w:lvl>
    <w:lvl w:ilvl="6" w:tplc="0415000F" w:tentative="1">
      <w:start w:val="1"/>
      <w:numFmt w:val="decimal"/>
      <w:lvlText w:val="%7."/>
      <w:lvlJc w:val="left"/>
      <w:pPr>
        <w:ind w:left="5617" w:hanging="360"/>
      </w:pPr>
    </w:lvl>
    <w:lvl w:ilvl="7" w:tplc="04150019" w:tentative="1">
      <w:start w:val="1"/>
      <w:numFmt w:val="lowerLetter"/>
      <w:lvlText w:val="%8."/>
      <w:lvlJc w:val="left"/>
      <w:pPr>
        <w:ind w:left="6337" w:hanging="360"/>
      </w:pPr>
    </w:lvl>
    <w:lvl w:ilvl="8" w:tplc="0415001B" w:tentative="1">
      <w:start w:val="1"/>
      <w:numFmt w:val="lowerRoman"/>
      <w:lvlText w:val="%9."/>
      <w:lvlJc w:val="right"/>
      <w:pPr>
        <w:ind w:left="7057" w:hanging="180"/>
      </w:pPr>
    </w:lvl>
  </w:abstractNum>
  <w:abstractNum w:abstractNumId="18" w15:restartNumberingAfterBreak="0">
    <w:nsid w:val="0BA60497"/>
    <w:multiLevelType w:val="hybridMultilevel"/>
    <w:tmpl w:val="67488EB4"/>
    <w:lvl w:ilvl="0" w:tplc="04150011">
      <w:start w:val="1"/>
      <w:numFmt w:val="decimal"/>
      <w:lvlText w:val="%1)"/>
      <w:lvlJc w:val="left"/>
      <w:pPr>
        <w:ind w:left="2952" w:hanging="360"/>
      </w:pPr>
    </w:lvl>
    <w:lvl w:ilvl="1" w:tplc="04150019" w:tentative="1">
      <w:start w:val="1"/>
      <w:numFmt w:val="lowerLetter"/>
      <w:lvlText w:val="%2."/>
      <w:lvlJc w:val="left"/>
      <w:pPr>
        <w:ind w:left="3672" w:hanging="360"/>
      </w:pPr>
    </w:lvl>
    <w:lvl w:ilvl="2" w:tplc="0415001B" w:tentative="1">
      <w:start w:val="1"/>
      <w:numFmt w:val="lowerRoman"/>
      <w:lvlText w:val="%3."/>
      <w:lvlJc w:val="right"/>
      <w:pPr>
        <w:ind w:left="4392" w:hanging="180"/>
      </w:pPr>
    </w:lvl>
    <w:lvl w:ilvl="3" w:tplc="0415000F" w:tentative="1">
      <w:start w:val="1"/>
      <w:numFmt w:val="decimal"/>
      <w:lvlText w:val="%4."/>
      <w:lvlJc w:val="left"/>
      <w:pPr>
        <w:ind w:left="5112" w:hanging="360"/>
      </w:pPr>
    </w:lvl>
    <w:lvl w:ilvl="4" w:tplc="04150019" w:tentative="1">
      <w:start w:val="1"/>
      <w:numFmt w:val="lowerLetter"/>
      <w:lvlText w:val="%5."/>
      <w:lvlJc w:val="left"/>
      <w:pPr>
        <w:ind w:left="5832" w:hanging="360"/>
      </w:pPr>
    </w:lvl>
    <w:lvl w:ilvl="5" w:tplc="0415001B" w:tentative="1">
      <w:start w:val="1"/>
      <w:numFmt w:val="lowerRoman"/>
      <w:lvlText w:val="%6."/>
      <w:lvlJc w:val="right"/>
      <w:pPr>
        <w:ind w:left="6552" w:hanging="180"/>
      </w:pPr>
    </w:lvl>
    <w:lvl w:ilvl="6" w:tplc="0415000F" w:tentative="1">
      <w:start w:val="1"/>
      <w:numFmt w:val="decimal"/>
      <w:lvlText w:val="%7."/>
      <w:lvlJc w:val="left"/>
      <w:pPr>
        <w:ind w:left="7272" w:hanging="360"/>
      </w:pPr>
    </w:lvl>
    <w:lvl w:ilvl="7" w:tplc="04150019" w:tentative="1">
      <w:start w:val="1"/>
      <w:numFmt w:val="lowerLetter"/>
      <w:lvlText w:val="%8."/>
      <w:lvlJc w:val="left"/>
      <w:pPr>
        <w:ind w:left="7992" w:hanging="360"/>
      </w:pPr>
    </w:lvl>
    <w:lvl w:ilvl="8" w:tplc="0415001B" w:tentative="1">
      <w:start w:val="1"/>
      <w:numFmt w:val="lowerRoman"/>
      <w:lvlText w:val="%9."/>
      <w:lvlJc w:val="right"/>
      <w:pPr>
        <w:ind w:left="8712" w:hanging="180"/>
      </w:pPr>
    </w:lvl>
  </w:abstractNum>
  <w:abstractNum w:abstractNumId="19" w15:restartNumberingAfterBreak="0">
    <w:nsid w:val="0E660FAE"/>
    <w:multiLevelType w:val="multilevel"/>
    <w:tmpl w:val="533E0C7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0" w15:restartNumberingAfterBreak="0">
    <w:nsid w:val="13B00D50"/>
    <w:multiLevelType w:val="hybridMultilevel"/>
    <w:tmpl w:val="62D894B0"/>
    <w:lvl w:ilvl="0" w:tplc="B3D816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7F96667"/>
    <w:multiLevelType w:val="hybridMultilevel"/>
    <w:tmpl w:val="2C9E2B0C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18E960E5"/>
    <w:multiLevelType w:val="multilevel"/>
    <w:tmpl w:val="BEF096D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2">
      <w:start w:val="2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9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2936447E"/>
    <w:multiLevelType w:val="hybridMultilevel"/>
    <w:tmpl w:val="916EC18E"/>
    <w:name w:val="WW8Num52"/>
    <w:lvl w:ilvl="0" w:tplc="8F48299A">
      <w:start w:val="3"/>
      <w:numFmt w:val="none"/>
      <w:lvlText w:val="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0468ACC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EFB0E3A"/>
    <w:multiLevelType w:val="multilevel"/>
    <w:tmpl w:val="E982AC76"/>
    <w:lvl w:ilvl="0">
      <w:start w:val="14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708"/>
      </w:pPr>
    </w:lvl>
    <w:lvl w:ilvl="2">
      <w:start w:val="1"/>
      <w:numFmt w:val="decimal"/>
      <w:lvlText w:val="12.%2.%3."/>
      <w:lvlJc w:val="left"/>
      <w:pPr>
        <w:tabs>
          <w:tab w:val="num" w:pos="2124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25" w15:restartNumberingAfterBreak="0">
    <w:nsid w:val="2F244676"/>
    <w:multiLevelType w:val="hybridMultilevel"/>
    <w:tmpl w:val="7400B6E6"/>
    <w:lvl w:ilvl="0" w:tplc="1A2A086C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6" w15:restartNumberingAfterBreak="0">
    <w:nsid w:val="2F934924"/>
    <w:multiLevelType w:val="hybridMultilevel"/>
    <w:tmpl w:val="0ED42B8E"/>
    <w:lvl w:ilvl="0" w:tplc="3D96F4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7C60AE"/>
    <w:multiLevelType w:val="hybridMultilevel"/>
    <w:tmpl w:val="EB500400"/>
    <w:lvl w:ilvl="0" w:tplc="D324BBE8">
      <w:start w:val="1"/>
      <w:numFmt w:val="decimal"/>
      <w:lvlText w:val="%1)"/>
      <w:lvlJc w:val="left"/>
      <w:pPr>
        <w:ind w:left="1069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9C30DF"/>
    <w:multiLevelType w:val="multilevel"/>
    <w:tmpl w:val="3A3441A6"/>
    <w:lvl w:ilvl="0">
      <w:start w:val="17"/>
      <w:numFmt w:val="decimal"/>
      <w:lvlText w:val="%1."/>
      <w:lvlJc w:val="left"/>
      <w:pPr>
        <w:tabs>
          <w:tab w:val="num" w:pos="0"/>
        </w:tabs>
        <w:ind w:left="708" w:hanging="708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6"/>
        </w:tabs>
        <w:ind w:left="1416" w:hanging="708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29" w15:restartNumberingAfterBreak="0">
    <w:nsid w:val="408D1F2F"/>
    <w:multiLevelType w:val="hybridMultilevel"/>
    <w:tmpl w:val="937EBC82"/>
    <w:lvl w:ilvl="0" w:tplc="4BEE7CF8">
      <w:start w:val="1"/>
      <w:numFmt w:val="decimal"/>
      <w:lvlText w:val="%1)"/>
      <w:lvlJc w:val="left"/>
      <w:pPr>
        <w:ind w:left="1004" w:hanging="360"/>
      </w:pPr>
      <w:rPr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44EB1F09"/>
    <w:multiLevelType w:val="hybridMultilevel"/>
    <w:tmpl w:val="FB6E308A"/>
    <w:lvl w:ilvl="0" w:tplc="BFD291BA">
      <w:start w:val="3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1" w15:restartNumberingAfterBreak="0">
    <w:nsid w:val="473A3916"/>
    <w:multiLevelType w:val="hybridMultilevel"/>
    <w:tmpl w:val="D918FF24"/>
    <w:lvl w:ilvl="0" w:tplc="66540F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8343445"/>
    <w:multiLevelType w:val="hybridMultilevel"/>
    <w:tmpl w:val="4F7EF0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0446BF"/>
    <w:multiLevelType w:val="hybridMultilevel"/>
    <w:tmpl w:val="8C2295B4"/>
    <w:lvl w:ilvl="0" w:tplc="C78A8626">
      <w:start w:val="1"/>
      <w:numFmt w:val="decimal"/>
      <w:lvlText w:val=" 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4F73263C"/>
    <w:multiLevelType w:val="hybridMultilevel"/>
    <w:tmpl w:val="460CC2B0"/>
    <w:lvl w:ilvl="0" w:tplc="63A2B67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F081378"/>
    <w:multiLevelType w:val="hybridMultilevel"/>
    <w:tmpl w:val="A3FC795C"/>
    <w:lvl w:ilvl="0" w:tplc="96F244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407705"/>
    <w:multiLevelType w:val="hybridMultilevel"/>
    <w:tmpl w:val="4FD4F0B8"/>
    <w:lvl w:ilvl="0" w:tplc="4378B4E8">
      <w:start w:val="1"/>
      <w:numFmt w:val="decimal"/>
      <w:lvlText w:val="%1)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 w:tplc="13B21512">
      <w:start w:val="1"/>
      <w:numFmt w:val="decimal"/>
      <w:lvlText w:val="%2."/>
      <w:lvlJc w:val="left"/>
      <w:pPr>
        <w:ind w:left="1353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4A65F4"/>
    <w:multiLevelType w:val="hybridMultilevel"/>
    <w:tmpl w:val="68F29584"/>
    <w:lvl w:ilvl="0" w:tplc="C4D84CA2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2B0118"/>
    <w:multiLevelType w:val="multilevel"/>
    <w:tmpl w:val="5516A8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suff w:val="nothing"/>
      <w:lvlText w:val="5.1.1"/>
      <w:lvlJc w:val="left"/>
      <w:pPr>
        <w:tabs>
          <w:tab w:val="num" w:pos="0"/>
        </w:tabs>
        <w:ind w:left="792" w:hanging="432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224" w:hanging="504"/>
      </w:pPr>
    </w:lvl>
    <w:lvl w:ilvl="3">
      <w:start w:val="1"/>
      <w:numFmt w:val="none"/>
      <w:suff w:val="nothing"/>
      <w:lvlText w:val="5.1.3"/>
      <w:lvlJc w:val="left"/>
      <w:pPr>
        <w:tabs>
          <w:tab w:val="num" w:pos="0"/>
        </w:tabs>
        <w:ind w:left="1728" w:hanging="648"/>
      </w:pPr>
    </w:lvl>
    <w:lvl w:ilvl="4">
      <w:start w:val="1"/>
      <w:numFmt w:val="none"/>
      <w:suff w:val="nothing"/>
      <w:lvlText w:val="5.1.1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7.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8..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9......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673E7EC4"/>
    <w:multiLevelType w:val="hybridMultilevel"/>
    <w:tmpl w:val="35C2DD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B54FA6"/>
    <w:multiLevelType w:val="hybridMultilevel"/>
    <w:tmpl w:val="D8B40474"/>
    <w:lvl w:ilvl="0" w:tplc="04150011">
      <w:start w:val="1"/>
      <w:numFmt w:val="decimal"/>
      <w:lvlText w:val="%1)"/>
      <w:lvlJc w:val="left"/>
      <w:pPr>
        <w:ind w:left="2040" w:hanging="360"/>
      </w:pPr>
    </w:lvl>
    <w:lvl w:ilvl="1" w:tplc="04150019" w:tentative="1">
      <w:start w:val="1"/>
      <w:numFmt w:val="lowerLetter"/>
      <w:lvlText w:val="%2."/>
      <w:lvlJc w:val="left"/>
      <w:pPr>
        <w:ind w:left="2760" w:hanging="360"/>
      </w:pPr>
    </w:lvl>
    <w:lvl w:ilvl="2" w:tplc="0415001B" w:tentative="1">
      <w:start w:val="1"/>
      <w:numFmt w:val="lowerRoman"/>
      <w:lvlText w:val="%3."/>
      <w:lvlJc w:val="right"/>
      <w:pPr>
        <w:ind w:left="3480" w:hanging="180"/>
      </w:pPr>
    </w:lvl>
    <w:lvl w:ilvl="3" w:tplc="0415000F" w:tentative="1">
      <w:start w:val="1"/>
      <w:numFmt w:val="decimal"/>
      <w:lvlText w:val="%4."/>
      <w:lvlJc w:val="left"/>
      <w:pPr>
        <w:ind w:left="4200" w:hanging="360"/>
      </w:pPr>
    </w:lvl>
    <w:lvl w:ilvl="4" w:tplc="04150019" w:tentative="1">
      <w:start w:val="1"/>
      <w:numFmt w:val="lowerLetter"/>
      <w:lvlText w:val="%5."/>
      <w:lvlJc w:val="left"/>
      <w:pPr>
        <w:ind w:left="4920" w:hanging="360"/>
      </w:pPr>
    </w:lvl>
    <w:lvl w:ilvl="5" w:tplc="0415001B" w:tentative="1">
      <w:start w:val="1"/>
      <w:numFmt w:val="lowerRoman"/>
      <w:lvlText w:val="%6."/>
      <w:lvlJc w:val="right"/>
      <w:pPr>
        <w:ind w:left="5640" w:hanging="180"/>
      </w:pPr>
    </w:lvl>
    <w:lvl w:ilvl="6" w:tplc="0415000F" w:tentative="1">
      <w:start w:val="1"/>
      <w:numFmt w:val="decimal"/>
      <w:lvlText w:val="%7."/>
      <w:lvlJc w:val="left"/>
      <w:pPr>
        <w:ind w:left="6360" w:hanging="360"/>
      </w:pPr>
    </w:lvl>
    <w:lvl w:ilvl="7" w:tplc="04150019" w:tentative="1">
      <w:start w:val="1"/>
      <w:numFmt w:val="lowerLetter"/>
      <w:lvlText w:val="%8."/>
      <w:lvlJc w:val="left"/>
      <w:pPr>
        <w:ind w:left="7080" w:hanging="360"/>
      </w:pPr>
    </w:lvl>
    <w:lvl w:ilvl="8" w:tplc="0415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41" w15:restartNumberingAfterBreak="0">
    <w:nsid w:val="6E1276D0"/>
    <w:multiLevelType w:val="multilevel"/>
    <w:tmpl w:val="4F98F0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E2003C9"/>
    <w:multiLevelType w:val="hybridMultilevel"/>
    <w:tmpl w:val="24F09616"/>
    <w:lvl w:ilvl="0" w:tplc="50AC60B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581DBE"/>
    <w:multiLevelType w:val="hybridMultilevel"/>
    <w:tmpl w:val="7D0C9A4C"/>
    <w:lvl w:ilvl="0" w:tplc="04150017">
      <w:start w:val="1"/>
      <w:numFmt w:val="lowerLetter"/>
      <w:lvlText w:val="%1)"/>
      <w:lvlJc w:val="left"/>
      <w:pPr>
        <w:ind w:left="8299" w:hanging="360"/>
      </w:pPr>
    </w:lvl>
    <w:lvl w:ilvl="1" w:tplc="04150019" w:tentative="1">
      <w:start w:val="1"/>
      <w:numFmt w:val="lowerLetter"/>
      <w:lvlText w:val="%2."/>
      <w:lvlJc w:val="left"/>
      <w:pPr>
        <w:ind w:left="9019" w:hanging="360"/>
      </w:pPr>
    </w:lvl>
    <w:lvl w:ilvl="2" w:tplc="0415001B" w:tentative="1">
      <w:start w:val="1"/>
      <w:numFmt w:val="lowerRoman"/>
      <w:lvlText w:val="%3."/>
      <w:lvlJc w:val="right"/>
      <w:pPr>
        <w:ind w:left="9739" w:hanging="180"/>
      </w:pPr>
    </w:lvl>
    <w:lvl w:ilvl="3" w:tplc="0415000F" w:tentative="1">
      <w:start w:val="1"/>
      <w:numFmt w:val="decimal"/>
      <w:lvlText w:val="%4."/>
      <w:lvlJc w:val="left"/>
      <w:pPr>
        <w:ind w:left="10459" w:hanging="360"/>
      </w:pPr>
    </w:lvl>
    <w:lvl w:ilvl="4" w:tplc="04150019" w:tentative="1">
      <w:start w:val="1"/>
      <w:numFmt w:val="lowerLetter"/>
      <w:lvlText w:val="%5."/>
      <w:lvlJc w:val="left"/>
      <w:pPr>
        <w:ind w:left="11179" w:hanging="360"/>
      </w:pPr>
    </w:lvl>
    <w:lvl w:ilvl="5" w:tplc="0415001B" w:tentative="1">
      <w:start w:val="1"/>
      <w:numFmt w:val="lowerRoman"/>
      <w:lvlText w:val="%6."/>
      <w:lvlJc w:val="right"/>
      <w:pPr>
        <w:ind w:left="11899" w:hanging="180"/>
      </w:pPr>
    </w:lvl>
    <w:lvl w:ilvl="6" w:tplc="0415000F" w:tentative="1">
      <w:start w:val="1"/>
      <w:numFmt w:val="decimal"/>
      <w:lvlText w:val="%7."/>
      <w:lvlJc w:val="left"/>
      <w:pPr>
        <w:ind w:left="12619" w:hanging="360"/>
      </w:pPr>
    </w:lvl>
    <w:lvl w:ilvl="7" w:tplc="04150019" w:tentative="1">
      <w:start w:val="1"/>
      <w:numFmt w:val="lowerLetter"/>
      <w:lvlText w:val="%8."/>
      <w:lvlJc w:val="left"/>
      <w:pPr>
        <w:ind w:left="13339" w:hanging="360"/>
      </w:pPr>
    </w:lvl>
    <w:lvl w:ilvl="8" w:tplc="0415001B" w:tentative="1">
      <w:start w:val="1"/>
      <w:numFmt w:val="lowerRoman"/>
      <w:lvlText w:val="%9."/>
      <w:lvlJc w:val="right"/>
      <w:pPr>
        <w:ind w:left="14059" w:hanging="180"/>
      </w:pPr>
    </w:lvl>
  </w:abstractNum>
  <w:abstractNum w:abstractNumId="44" w15:restartNumberingAfterBreak="0">
    <w:nsid w:val="7278236A"/>
    <w:multiLevelType w:val="hybridMultilevel"/>
    <w:tmpl w:val="95F4492E"/>
    <w:name w:val="WW8Num242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5" w15:restartNumberingAfterBreak="0">
    <w:nsid w:val="75046F3F"/>
    <w:multiLevelType w:val="hybridMultilevel"/>
    <w:tmpl w:val="B7027EB6"/>
    <w:lvl w:ilvl="0" w:tplc="C3E01E16">
      <w:start w:val="5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6" w15:restartNumberingAfterBreak="0">
    <w:nsid w:val="75440AE3"/>
    <w:multiLevelType w:val="hybridMultilevel"/>
    <w:tmpl w:val="F69E93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BE58C0"/>
    <w:multiLevelType w:val="hybridMultilevel"/>
    <w:tmpl w:val="10BE90B6"/>
    <w:lvl w:ilvl="0" w:tplc="F4B0CFB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1B2167"/>
    <w:multiLevelType w:val="hybridMultilevel"/>
    <w:tmpl w:val="61F46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612AF9"/>
    <w:multiLevelType w:val="hybridMultilevel"/>
    <w:tmpl w:val="8B2A68AC"/>
    <w:lvl w:ilvl="0" w:tplc="041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0" w15:restartNumberingAfterBreak="0">
    <w:nsid w:val="7F215FBE"/>
    <w:multiLevelType w:val="hybridMultilevel"/>
    <w:tmpl w:val="670A4A2E"/>
    <w:lvl w:ilvl="0" w:tplc="3A3C92CC">
      <w:start w:val="1"/>
      <w:numFmt w:val="decimal"/>
      <w:lvlText w:val=" %1)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 w16cid:durableId="1825588373">
    <w:abstractNumId w:val="47"/>
  </w:num>
  <w:num w:numId="2" w16cid:durableId="62416271">
    <w:abstractNumId w:val="49"/>
  </w:num>
  <w:num w:numId="3" w16cid:durableId="1507985526">
    <w:abstractNumId w:val="33"/>
  </w:num>
  <w:num w:numId="4" w16cid:durableId="732046080">
    <w:abstractNumId w:val="50"/>
  </w:num>
  <w:num w:numId="5" w16cid:durableId="1238176203">
    <w:abstractNumId w:val="32"/>
  </w:num>
  <w:num w:numId="6" w16cid:durableId="2102484218">
    <w:abstractNumId w:val="4"/>
  </w:num>
  <w:num w:numId="7" w16cid:durableId="1927570544">
    <w:abstractNumId w:val="38"/>
  </w:num>
  <w:num w:numId="8" w16cid:durableId="688877163">
    <w:abstractNumId w:val="0"/>
  </w:num>
  <w:num w:numId="9" w16cid:durableId="2069841362">
    <w:abstractNumId w:val="14"/>
  </w:num>
  <w:num w:numId="10" w16cid:durableId="1560826359">
    <w:abstractNumId w:val="16"/>
  </w:num>
  <w:num w:numId="11" w16cid:durableId="1366519242">
    <w:abstractNumId w:val="40"/>
  </w:num>
  <w:num w:numId="12" w16cid:durableId="1260406215">
    <w:abstractNumId w:val="18"/>
  </w:num>
  <w:num w:numId="13" w16cid:durableId="1403866619">
    <w:abstractNumId w:val="35"/>
  </w:num>
  <w:num w:numId="14" w16cid:durableId="804586411">
    <w:abstractNumId w:val="23"/>
  </w:num>
  <w:num w:numId="15" w16cid:durableId="1183738463">
    <w:abstractNumId w:val="26"/>
  </w:num>
  <w:num w:numId="16" w16cid:durableId="295988029">
    <w:abstractNumId w:val="13"/>
  </w:num>
  <w:num w:numId="17" w16cid:durableId="605699864">
    <w:abstractNumId w:val="17"/>
  </w:num>
  <w:num w:numId="18" w16cid:durableId="1946962834">
    <w:abstractNumId w:val="24"/>
  </w:num>
  <w:num w:numId="19" w16cid:durableId="1809469952">
    <w:abstractNumId w:val="19"/>
  </w:num>
  <w:num w:numId="20" w16cid:durableId="1464352845">
    <w:abstractNumId w:val="41"/>
  </w:num>
  <w:num w:numId="21" w16cid:durableId="1651597081">
    <w:abstractNumId w:val="44"/>
  </w:num>
  <w:num w:numId="22" w16cid:durableId="27537606">
    <w:abstractNumId w:val="28"/>
  </w:num>
  <w:num w:numId="23" w16cid:durableId="1123696857">
    <w:abstractNumId w:val="43"/>
  </w:num>
  <w:num w:numId="24" w16cid:durableId="760298522">
    <w:abstractNumId w:val="22"/>
  </w:num>
  <w:num w:numId="25" w16cid:durableId="742920419">
    <w:abstractNumId w:val="42"/>
  </w:num>
  <w:num w:numId="26" w16cid:durableId="2070373844">
    <w:abstractNumId w:val="20"/>
  </w:num>
  <w:num w:numId="27" w16cid:durableId="1535266337">
    <w:abstractNumId w:val="27"/>
  </w:num>
  <w:num w:numId="28" w16cid:durableId="296254644">
    <w:abstractNumId w:val="36"/>
  </w:num>
  <w:num w:numId="29" w16cid:durableId="2108042279">
    <w:abstractNumId w:val="29"/>
  </w:num>
  <w:num w:numId="30" w16cid:durableId="1121536570">
    <w:abstractNumId w:val="1"/>
  </w:num>
  <w:num w:numId="31" w16cid:durableId="171456594">
    <w:abstractNumId w:val="2"/>
  </w:num>
  <w:num w:numId="32" w16cid:durableId="179441139">
    <w:abstractNumId w:val="39"/>
  </w:num>
  <w:num w:numId="33" w16cid:durableId="1348872196">
    <w:abstractNumId w:val="48"/>
  </w:num>
  <w:num w:numId="34" w16cid:durableId="1686129350">
    <w:abstractNumId w:val="1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 w16cid:durableId="1178740624">
    <w:abstractNumId w:val="1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812454702">
    <w:abstractNumId w:val="5"/>
    <w:lvlOverride w:ilvl="0">
      <w:startOverride w:val="1"/>
    </w:lvlOverride>
  </w:num>
  <w:num w:numId="37" w16cid:durableId="1772774309">
    <w:abstractNumId w:val="25"/>
  </w:num>
  <w:num w:numId="38" w16cid:durableId="1819345518">
    <w:abstractNumId w:val="34"/>
  </w:num>
  <w:num w:numId="39" w16cid:durableId="2048795151">
    <w:abstractNumId w:val="30"/>
  </w:num>
  <w:num w:numId="40" w16cid:durableId="1930044234">
    <w:abstractNumId w:val="46"/>
  </w:num>
  <w:num w:numId="41" w16cid:durableId="186599623">
    <w:abstractNumId w:val="31"/>
  </w:num>
  <w:num w:numId="42" w16cid:durableId="1689330336">
    <w:abstractNumId w:val="10"/>
  </w:num>
  <w:num w:numId="43" w16cid:durableId="1660766114">
    <w:abstractNumId w:val="45"/>
  </w:num>
  <w:num w:numId="44" w16cid:durableId="1543521777">
    <w:abstractNumId w:val="37"/>
  </w:num>
  <w:num w:numId="45" w16cid:durableId="1494949994">
    <w:abstractNumId w:val="21"/>
  </w:num>
  <w:num w:numId="46" w16cid:durableId="941495776">
    <w:abstractNumId w:val="15"/>
  </w:num>
  <w:num w:numId="47" w16cid:durableId="407923813">
    <w:abstractNumId w:val="15"/>
    <w:lvlOverride w:ilvl="0">
      <w:startOverride w:val="1"/>
    </w:lvlOverride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EED"/>
    <w:rsid w:val="00027943"/>
    <w:rsid w:val="00036D86"/>
    <w:rsid w:val="000372DA"/>
    <w:rsid w:val="000523C6"/>
    <w:rsid w:val="00056ED4"/>
    <w:rsid w:val="000626E5"/>
    <w:rsid w:val="00063D4E"/>
    <w:rsid w:val="00084F13"/>
    <w:rsid w:val="00085671"/>
    <w:rsid w:val="000A216A"/>
    <w:rsid w:val="000C37B8"/>
    <w:rsid w:val="000F1827"/>
    <w:rsid w:val="000F3E9F"/>
    <w:rsid w:val="00130F0A"/>
    <w:rsid w:val="00136FA7"/>
    <w:rsid w:val="00141741"/>
    <w:rsid w:val="00144DFC"/>
    <w:rsid w:val="00161630"/>
    <w:rsid w:val="00175D2C"/>
    <w:rsid w:val="00183E87"/>
    <w:rsid w:val="00192548"/>
    <w:rsid w:val="001A50AE"/>
    <w:rsid w:val="001A7518"/>
    <w:rsid w:val="001B1FD3"/>
    <w:rsid w:val="001C1F00"/>
    <w:rsid w:val="001D2434"/>
    <w:rsid w:val="001D43A3"/>
    <w:rsid w:val="001E6C95"/>
    <w:rsid w:val="001F7591"/>
    <w:rsid w:val="00207F39"/>
    <w:rsid w:val="002179B5"/>
    <w:rsid w:val="0025281D"/>
    <w:rsid w:val="00256833"/>
    <w:rsid w:val="0026113C"/>
    <w:rsid w:val="00274BB6"/>
    <w:rsid w:val="0027544E"/>
    <w:rsid w:val="00283A1C"/>
    <w:rsid w:val="00290E5E"/>
    <w:rsid w:val="002A1A5B"/>
    <w:rsid w:val="002B03BD"/>
    <w:rsid w:val="002C5ECA"/>
    <w:rsid w:val="002D31C1"/>
    <w:rsid w:val="002E1850"/>
    <w:rsid w:val="002E246E"/>
    <w:rsid w:val="002E5907"/>
    <w:rsid w:val="002F2748"/>
    <w:rsid w:val="002F35D1"/>
    <w:rsid w:val="002F7130"/>
    <w:rsid w:val="00302494"/>
    <w:rsid w:val="003272FE"/>
    <w:rsid w:val="003321F2"/>
    <w:rsid w:val="00343C6B"/>
    <w:rsid w:val="00351090"/>
    <w:rsid w:val="00364127"/>
    <w:rsid w:val="00365441"/>
    <w:rsid w:val="00365BD5"/>
    <w:rsid w:val="00377EED"/>
    <w:rsid w:val="003824CF"/>
    <w:rsid w:val="00383135"/>
    <w:rsid w:val="003B5AD4"/>
    <w:rsid w:val="003C3FAC"/>
    <w:rsid w:val="003C79AA"/>
    <w:rsid w:val="003D25D9"/>
    <w:rsid w:val="003D2BE7"/>
    <w:rsid w:val="003E2ED2"/>
    <w:rsid w:val="003E4AEB"/>
    <w:rsid w:val="003F1227"/>
    <w:rsid w:val="00403BBB"/>
    <w:rsid w:val="0043363F"/>
    <w:rsid w:val="0043619E"/>
    <w:rsid w:val="00437DD5"/>
    <w:rsid w:val="004415DF"/>
    <w:rsid w:val="004536B5"/>
    <w:rsid w:val="00453D9D"/>
    <w:rsid w:val="00455CBF"/>
    <w:rsid w:val="00462810"/>
    <w:rsid w:val="0046385F"/>
    <w:rsid w:val="00466F4A"/>
    <w:rsid w:val="0047672F"/>
    <w:rsid w:val="00481F9E"/>
    <w:rsid w:val="00482065"/>
    <w:rsid w:val="00487764"/>
    <w:rsid w:val="00495388"/>
    <w:rsid w:val="00496A12"/>
    <w:rsid w:val="004A107E"/>
    <w:rsid w:val="004A3C10"/>
    <w:rsid w:val="004B3F9D"/>
    <w:rsid w:val="004B46A8"/>
    <w:rsid w:val="004B5802"/>
    <w:rsid w:val="004C0D67"/>
    <w:rsid w:val="004D71C6"/>
    <w:rsid w:val="00522567"/>
    <w:rsid w:val="005261BD"/>
    <w:rsid w:val="00540D9D"/>
    <w:rsid w:val="005658C1"/>
    <w:rsid w:val="005855D0"/>
    <w:rsid w:val="005906A3"/>
    <w:rsid w:val="005A0853"/>
    <w:rsid w:val="005A0FC0"/>
    <w:rsid w:val="005A3346"/>
    <w:rsid w:val="005C2C8F"/>
    <w:rsid w:val="005C4D66"/>
    <w:rsid w:val="005C6B42"/>
    <w:rsid w:val="005E5CF4"/>
    <w:rsid w:val="005F1DAF"/>
    <w:rsid w:val="005F4F83"/>
    <w:rsid w:val="005F5140"/>
    <w:rsid w:val="005F568C"/>
    <w:rsid w:val="006038E9"/>
    <w:rsid w:val="006266D6"/>
    <w:rsid w:val="00627AF8"/>
    <w:rsid w:val="00627B90"/>
    <w:rsid w:val="00641672"/>
    <w:rsid w:val="0064271E"/>
    <w:rsid w:val="006459B5"/>
    <w:rsid w:val="00646109"/>
    <w:rsid w:val="00646B61"/>
    <w:rsid w:val="00654620"/>
    <w:rsid w:val="00654CB3"/>
    <w:rsid w:val="006A4664"/>
    <w:rsid w:val="006A4F2C"/>
    <w:rsid w:val="006B3582"/>
    <w:rsid w:val="006C0072"/>
    <w:rsid w:val="006C4EE8"/>
    <w:rsid w:val="006C599A"/>
    <w:rsid w:val="006D6DE4"/>
    <w:rsid w:val="006D759F"/>
    <w:rsid w:val="006E187C"/>
    <w:rsid w:val="006E2ADD"/>
    <w:rsid w:val="006E5909"/>
    <w:rsid w:val="006E7290"/>
    <w:rsid w:val="007256CE"/>
    <w:rsid w:val="00725C87"/>
    <w:rsid w:val="0076038A"/>
    <w:rsid w:val="007615CA"/>
    <w:rsid w:val="00776FDC"/>
    <w:rsid w:val="00781EC0"/>
    <w:rsid w:val="007A5254"/>
    <w:rsid w:val="007B3260"/>
    <w:rsid w:val="007B535C"/>
    <w:rsid w:val="007B5E11"/>
    <w:rsid w:val="007C043F"/>
    <w:rsid w:val="00802FBB"/>
    <w:rsid w:val="00822600"/>
    <w:rsid w:val="00844E7F"/>
    <w:rsid w:val="00875BD9"/>
    <w:rsid w:val="008770E5"/>
    <w:rsid w:val="008771A4"/>
    <w:rsid w:val="008A6875"/>
    <w:rsid w:val="008B343C"/>
    <w:rsid w:val="008D21C3"/>
    <w:rsid w:val="00903A2B"/>
    <w:rsid w:val="0091152B"/>
    <w:rsid w:val="00915180"/>
    <w:rsid w:val="00926301"/>
    <w:rsid w:val="00926DE7"/>
    <w:rsid w:val="009425CB"/>
    <w:rsid w:val="00945DC0"/>
    <w:rsid w:val="009522AA"/>
    <w:rsid w:val="00956C33"/>
    <w:rsid w:val="00957413"/>
    <w:rsid w:val="00970797"/>
    <w:rsid w:val="009A2F56"/>
    <w:rsid w:val="009A6B26"/>
    <w:rsid w:val="009C55F5"/>
    <w:rsid w:val="009C56C2"/>
    <w:rsid w:val="009C5F38"/>
    <w:rsid w:val="009D4361"/>
    <w:rsid w:val="009E403E"/>
    <w:rsid w:val="009F0319"/>
    <w:rsid w:val="009F20BC"/>
    <w:rsid w:val="009F6542"/>
    <w:rsid w:val="00A01539"/>
    <w:rsid w:val="00A04617"/>
    <w:rsid w:val="00A0751A"/>
    <w:rsid w:val="00A11F66"/>
    <w:rsid w:val="00A2771F"/>
    <w:rsid w:val="00A35F6D"/>
    <w:rsid w:val="00A41196"/>
    <w:rsid w:val="00A4330D"/>
    <w:rsid w:val="00A43BDB"/>
    <w:rsid w:val="00A662E3"/>
    <w:rsid w:val="00A704CD"/>
    <w:rsid w:val="00A820B9"/>
    <w:rsid w:val="00A839AA"/>
    <w:rsid w:val="00A8648A"/>
    <w:rsid w:val="00A865AE"/>
    <w:rsid w:val="00AA5B8C"/>
    <w:rsid w:val="00AB70A0"/>
    <w:rsid w:val="00AB74B1"/>
    <w:rsid w:val="00AC1C87"/>
    <w:rsid w:val="00AC1E69"/>
    <w:rsid w:val="00AC5341"/>
    <w:rsid w:val="00AD1661"/>
    <w:rsid w:val="00AD224D"/>
    <w:rsid w:val="00AD6882"/>
    <w:rsid w:val="00AE32D8"/>
    <w:rsid w:val="00AF0719"/>
    <w:rsid w:val="00B00358"/>
    <w:rsid w:val="00B13C1F"/>
    <w:rsid w:val="00B20460"/>
    <w:rsid w:val="00B23EB2"/>
    <w:rsid w:val="00B250BD"/>
    <w:rsid w:val="00B4543A"/>
    <w:rsid w:val="00B55EFF"/>
    <w:rsid w:val="00B81566"/>
    <w:rsid w:val="00B87BED"/>
    <w:rsid w:val="00BB2911"/>
    <w:rsid w:val="00BB41A3"/>
    <w:rsid w:val="00BB63B0"/>
    <w:rsid w:val="00BB6602"/>
    <w:rsid w:val="00BD07FD"/>
    <w:rsid w:val="00BD4982"/>
    <w:rsid w:val="00C12C1B"/>
    <w:rsid w:val="00C27472"/>
    <w:rsid w:val="00C30382"/>
    <w:rsid w:val="00C524C4"/>
    <w:rsid w:val="00C526A2"/>
    <w:rsid w:val="00C61E60"/>
    <w:rsid w:val="00C64B23"/>
    <w:rsid w:val="00CA19A6"/>
    <w:rsid w:val="00CA44BA"/>
    <w:rsid w:val="00CA65D1"/>
    <w:rsid w:val="00CA7286"/>
    <w:rsid w:val="00CD3DD1"/>
    <w:rsid w:val="00CF2AC8"/>
    <w:rsid w:val="00D0387D"/>
    <w:rsid w:val="00D378C3"/>
    <w:rsid w:val="00D5030B"/>
    <w:rsid w:val="00D63A35"/>
    <w:rsid w:val="00D72A66"/>
    <w:rsid w:val="00D74F65"/>
    <w:rsid w:val="00D8099B"/>
    <w:rsid w:val="00D85527"/>
    <w:rsid w:val="00D87101"/>
    <w:rsid w:val="00DC39D6"/>
    <w:rsid w:val="00DD0791"/>
    <w:rsid w:val="00DD27ED"/>
    <w:rsid w:val="00DF03DA"/>
    <w:rsid w:val="00DF1820"/>
    <w:rsid w:val="00DF2435"/>
    <w:rsid w:val="00E0376D"/>
    <w:rsid w:val="00E059C2"/>
    <w:rsid w:val="00E172D1"/>
    <w:rsid w:val="00E27F97"/>
    <w:rsid w:val="00E301D2"/>
    <w:rsid w:val="00E844F4"/>
    <w:rsid w:val="00E85684"/>
    <w:rsid w:val="00E90574"/>
    <w:rsid w:val="00E926BE"/>
    <w:rsid w:val="00EA0157"/>
    <w:rsid w:val="00EB30ED"/>
    <w:rsid w:val="00ED4D85"/>
    <w:rsid w:val="00EE5491"/>
    <w:rsid w:val="00EE697A"/>
    <w:rsid w:val="00F0348C"/>
    <w:rsid w:val="00F05D69"/>
    <w:rsid w:val="00F1025A"/>
    <w:rsid w:val="00F30C12"/>
    <w:rsid w:val="00F34FEF"/>
    <w:rsid w:val="00F53F84"/>
    <w:rsid w:val="00F56436"/>
    <w:rsid w:val="00F6092B"/>
    <w:rsid w:val="00F6298E"/>
    <w:rsid w:val="00F64D0D"/>
    <w:rsid w:val="00F65F59"/>
    <w:rsid w:val="00F940F8"/>
    <w:rsid w:val="00FA4011"/>
    <w:rsid w:val="00FA52F2"/>
    <w:rsid w:val="00FB50B5"/>
    <w:rsid w:val="00FC6E4F"/>
    <w:rsid w:val="00FE5945"/>
    <w:rsid w:val="00FE79DA"/>
    <w:rsid w:val="00FF2775"/>
    <w:rsid w:val="00FF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ABA98"/>
  <w15:docId w15:val="{3362DB56-11D2-4C1E-A4CD-665A01514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24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24C4"/>
  </w:style>
  <w:style w:type="paragraph" w:styleId="Stopka">
    <w:name w:val="footer"/>
    <w:basedOn w:val="Normalny"/>
    <w:link w:val="StopkaZnak"/>
    <w:uiPriority w:val="99"/>
    <w:unhideWhenUsed/>
    <w:rsid w:val="00C524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24C4"/>
  </w:style>
  <w:style w:type="paragraph" w:styleId="Akapitzlist">
    <w:name w:val="List Paragraph"/>
    <w:basedOn w:val="Normalny"/>
    <w:uiPriority w:val="34"/>
    <w:qFormat/>
    <w:rsid w:val="00C524C4"/>
    <w:pPr>
      <w:ind w:left="720"/>
      <w:contextualSpacing/>
    </w:pPr>
  </w:style>
  <w:style w:type="paragraph" w:styleId="NormalnyWeb">
    <w:name w:val="Normal (Web)"/>
    <w:basedOn w:val="Normalny"/>
    <w:unhideWhenUsed/>
    <w:rsid w:val="006B3582"/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B13C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13C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3C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3C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3C1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13C1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13C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3C1F"/>
    <w:rPr>
      <w:rFonts w:ascii="Segoe UI" w:hAnsi="Segoe UI" w:cs="Segoe UI"/>
      <w:sz w:val="18"/>
      <w:szCs w:val="18"/>
    </w:rPr>
  </w:style>
  <w:style w:type="paragraph" w:customStyle="1" w:styleId="Tytu1">
    <w:name w:val="Tytuł1"/>
    <w:basedOn w:val="Normalny"/>
    <w:rsid w:val="00E926B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ar-SA"/>
    </w:rPr>
  </w:style>
  <w:style w:type="character" w:customStyle="1" w:styleId="oferta">
    <w:name w:val="oferta"/>
    <w:rsid w:val="00E926BE"/>
    <w:rPr>
      <w:b/>
    </w:rPr>
  </w:style>
  <w:style w:type="paragraph" w:customStyle="1" w:styleId="Znak">
    <w:name w:val="Znak"/>
    <w:basedOn w:val="Normalny"/>
    <w:rsid w:val="00C52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0461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04617"/>
    <w:rPr>
      <w:color w:val="605E5C"/>
      <w:shd w:val="clear" w:color="auto" w:fill="E1DFDD"/>
    </w:rPr>
  </w:style>
  <w:style w:type="paragraph" w:customStyle="1" w:styleId="Znak0">
    <w:name w:val="Znak"/>
    <w:basedOn w:val="Normalny"/>
    <w:rsid w:val="00AA5B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AA5B8C"/>
  </w:style>
  <w:style w:type="paragraph" w:customStyle="1" w:styleId="Znak1">
    <w:name w:val="Znak"/>
    <w:basedOn w:val="Normalny"/>
    <w:rsid w:val="00D50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Num46">
    <w:name w:val="WWNum46"/>
    <w:basedOn w:val="Bezlisty"/>
    <w:rsid w:val="005F568C"/>
    <w:pPr>
      <w:numPr>
        <w:numId w:val="4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67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AD45B-63F7-4950-9D16-604ABB459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11</Pages>
  <Words>4962</Words>
  <Characters>29778</Characters>
  <Application>Microsoft Office Word</Application>
  <DocSecurity>0</DocSecurity>
  <Lines>248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 Podsiadły</dc:creator>
  <cp:keywords/>
  <dc:description/>
  <cp:lastModifiedBy>Dorota Wysocka</cp:lastModifiedBy>
  <cp:revision>7</cp:revision>
  <cp:lastPrinted>2018-07-18T05:29:00Z</cp:lastPrinted>
  <dcterms:created xsi:type="dcterms:W3CDTF">2025-04-08T09:51:00Z</dcterms:created>
  <dcterms:modified xsi:type="dcterms:W3CDTF">2025-05-13T08:41:00Z</dcterms:modified>
</cp:coreProperties>
</file>