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125" w:rsidRDefault="00716F61" w:rsidP="001E0C4E">
      <w:pPr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  <w:t xml:space="preserve">             </w:t>
      </w:r>
      <w:r w:rsidR="001E0C4E">
        <w:rPr>
          <w:rFonts w:ascii="Cambria" w:hAnsi="Cambria"/>
          <w:sz w:val="18"/>
          <w:szCs w:val="18"/>
        </w:rPr>
        <w:tab/>
      </w:r>
      <w:r w:rsidR="001E0C4E">
        <w:rPr>
          <w:rFonts w:ascii="Cambria" w:hAnsi="Cambria"/>
          <w:sz w:val="18"/>
          <w:szCs w:val="18"/>
        </w:rPr>
        <w:tab/>
      </w:r>
      <w:r w:rsidR="001E0C4E">
        <w:rPr>
          <w:rFonts w:ascii="Cambria" w:hAnsi="Cambria"/>
          <w:sz w:val="18"/>
          <w:szCs w:val="18"/>
        </w:rPr>
        <w:tab/>
      </w:r>
      <w:r w:rsidR="001E0C4E">
        <w:rPr>
          <w:rFonts w:ascii="Cambria" w:hAnsi="Cambria"/>
          <w:sz w:val="18"/>
          <w:szCs w:val="18"/>
        </w:rPr>
        <w:tab/>
      </w:r>
      <w:r w:rsidR="00537125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:rsidR="00537125" w:rsidRDefault="00537125" w:rsidP="005371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37125" w:rsidRDefault="00537125" w:rsidP="005371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37125" w:rsidRDefault="00537125" w:rsidP="005371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37125" w:rsidRDefault="00537125" w:rsidP="005371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37125" w:rsidRDefault="00537125" w:rsidP="005371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537125" w:rsidRDefault="00537125" w:rsidP="0053712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37125" w:rsidRDefault="00537125" w:rsidP="0053712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A509A" w:rsidRPr="00CD6C9C" w:rsidRDefault="00983423" w:rsidP="00537125">
      <w:pPr>
        <w:pStyle w:val="Nagwek1"/>
        <w:jc w:val="center"/>
        <w:rPr>
          <w:rFonts w:cs="Arial"/>
          <w:iCs/>
          <w:color w:val="auto"/>
          <w:sz w:val="20"/>
          <w:szCs w:val="18"/>
        </w:rPr>
      </w:pPr>
      <w:r w:rsidRPr="00CD6C9C">
        <w:rPr>
          <w:rFonts w:cs="Arial"/>
          <w:iCs/>
          <w:color w:val="auto"/>
          <w:sz w:val="20"/>
          <w:szCs w:val="18"/>
          <w:lang w:val="pl-PL"/>
        </w:rPr>
        <w:t>O</w:t>
      </w:r>
      <w:r w:rsidR="00DA509A" w:rsidRPr="00CD6C9C">
        <w:rPr>
          <w:rFonts w:cs="Arial"/>
          <w:iCs/>
          <w:color w:val="auto"/>
          <w:sz w:val="20"/>
          <w:szCs w:val="18"/>
        </w:rPr>
        <w:t xml:space="preserve"> F E R T A  C E N O W A</w:t>
      </w:r>
    </w:p>
    <w:p w:rsidR="00DA509A" w:rsidRPr="00CD6C9C" w:rsidRDefault="00827240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</w:rPr>
      </w:pPr>
      <w:r w:rsidRPr="00CD6C9C">
        <w:rPr>
          <w:rFonts w:ascii="Cambria" w:hAnsi="Cambria" w:cs="Arial"/>
          <w:b w:val="0"/>
          <w:bCs w:val="0"/>
          <w:sz w:val="20"/>
          <w:szCs w:val="18"/>
        </w:rPr>
        <w:t>na  realizację zamówienia  publicznego</w:t>
      </w:r>
      <w:r w:rsidR="00DA509A" w:rsidRPr="00CD6C9C">
        <w:rPr>
          <w:rFonts w:ascii="Cambria" w:hAnsi="Cambria" w:cs="Arial"/>
          <w:b w:val="0"/>
          <w:bCs w:val="0"/>
          <w:sz w:val="20"/>
          <w:szCs w:val="18"/>
        </w:rPr>
        <w:t>:</w:t>
      </w:r>
    </w:p>
    <w:p w:rsidR="00FA40F8" w:rsidRDefault="00FA40F8" w:rsidP="001A1117">
      <w:pPr>
        <w:shd w:val="clear" w:color="auto" w:fill="BFBFBF"/>
        <w:spacing w:line="276" w:lineRule="auto"/>
        <w:jc w:val="center"/>
        <w:rPr>
          <w:rFonts w:ascii="Cambria" w:hAnsi="Cambria" w:cs="Arial"/>
          <w:sz w:val="20"/>
          <w:szCs w:val="20"/>
        </w:rPr>
      </w:pPr>
    </w:p>
    <w:p w:rsidR="00FA40F8" w:rsidRPr="00614CF5" w:rsidRDefault="00614CF5" w:rsidP="00CD6C9C">
      <w:pPr>
        <w:pStyle w:val="Tekstpodstawowy2"/>
        <w:shd w:val="clear" w:color="auto" w:fill="BFBFBF"/>
        <w:spacing w:after="0" w:line="276" w:lineRule="auto"/>
        <w:jc w:val="center"/>
        <w:rPr>
          <w:rFonts w:ascii="Cambria" w:hAnsi="Cambria"/>
          <w:b/>
          <w:sz w:val="20"/>
          <w:szCs w:val="20"/>
          <w:lang w:val="pl-PL"/>
        </w:rPr>
      </w:pPr>
      <w:r w:rsidRPr="00614CF5">
        <w:rPr>
          <w:rFonts w:ascii="Cambria" w:hAnsi="Cambria"/>
          <w:b/>
          <w:sz w:val="20"/>
          <w:szCs w:val="20"/>
        </w:rPr>
        <w:t>"Remont dróg leśnych na terenie Nadleśnictwa Jędrzejów - Etap II"</w:t>
      </w:r>
    </w:p>
    <w:p w:rsidR="00786418" w:rsidRPr="00E728CD" w:rsidRDefault="00786418" w:rsidP="00547405">
      <w:pPr>
        <w:pStyle w:val="Tekstpodstawowy2"/>
        <w:shd w:val="clear" w:color="auto" w:fill="BFBFBF"/>
        <w:spacing w:after="0" w:line="276" w:lineRule="auto"/>
        <w:jc w:val="center"/>
        <w:rPr>
          <w:rFonts w:ascii="Cambria" w:hAnsi="Cambria"/>
          <w:b/>
          <w:sz w:val="20"/>
          <w:szCs w:val="20"/>
          <w:lang w:val="pl-PL"/>
        </w:rPr>
      </w:pPr>
    </w:p>
    <w:p w:rsidR="00016153" w:rsidRPr="00CD6C9C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</w:t>
      </w:r>
      <w:r w:rsidR="00FB6CDA" w:rsidRPr="00CD6C9C">
        <w:rPr>
          <w:rFonts w:ascii="Cambria" w:hAnsi="Cambria" w:cs="Tahoma"/>
          <w:sz w:val="20"/>
          <w:szCs w:val="20"/>
        </w:rPr>
        <w:t xml:space="preserve">lonymi w specyfikacji </w:t>
      </w:r>
      <w:r w:rsidRPr="00CD6C9C">
        <w:rPr>
          <w:rFonts w:ascii="Cambria" w:hAnsi="Cambria" w:cs="Tahoma"/>
          <w:sz w:val="20"/>
          <w:szCs w:val="20"/>
        </w:rPr>
        <w:t>warunków zamówienia dla tego przetargu składamy niniejszą ofertę:</w:t>
      </w:r>
    </w:p>
    <w:p w:rsidR="00772AB8" w:rsidRPr="00647F74" w:rsidRDefault="00772AB8" w:rsidP="00016153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:rsidR="008209A6" w:rsidRPr="00552AB0" w:rsidRDefault="00016153" w:rsidP="00016153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 w:rsidR="00552AB0"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9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9"/>
      </w:tblGrid>
      <w:tr w:rsidR="001E0C4E" w:rsidRPr="00647F74" w:rsidTr="003068E3">
        <w:trPr>
          <w:trHeight w:val="1678"/>
          <w:jc w:val="center"/>
        </w:trPr>
        <w:tc>
          <w:tcPr>
            <w:tcW w:w="9227" w:type="dxa"/>
          </w:tcPr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Część 1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 xml:space="preserve">(słownie:………………………………………………………………………………………………………………………………………………..….…….) </w:t>
            </w:r>
          </w:p>
          <w:p w:rsidR="001E0C4E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:rsidR="001E0C4E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Część 2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 xml:space="preserve">(słownie:………………………………………………………………………………………………………………………………………………..….…….) </w:t>
            </w:r>
          </w:p>
          <w:p w:rsidR="001E0C4E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:rsidR="001E0C4E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Część 3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 xml:space="preserve">(słownie:………………………………………………………………………………………………………………………………………………..….…….) </w:t>
            </w:r>
          </w:p>
          <w:p w:rsidR="001E0C4E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:rsidR="001E0C4E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Część 4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 xml:space="preserve">(słownie:………………………………………………………………………………………………………………………………………………..….…….) </w:t>
            </w:r>
          </w:p>
          <w:p w:rsidR="001E0C4E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lastRenderedPageBreak/>
              <w:t>w tym podatek VAT.</w:t>
            </w:r>
          </w:p>
          <w:p w:rsidR="001E0C4E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Część 5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 xml:space="preserve">(słownie:………………………………………………………………………………………………………………………………………………..….…….) </w:t>
            </w:r>
          </w:p>
          <w:p w:rsidR="001E0C4E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:rsidR="001E0C4E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Część 6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:rsidR="001E0C4E" w:rsidRPr="00552AB0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 xml:space="preserve">(słownie:………………………………………………………………………………………………………………………………………………..….…….) </w:t>
            </w:r>
          </w:p>
          <w:p w:rsidR="001E0C4E" w:rsidRDefault="001E0C4E" w:rsidP="003068E3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:rsidR="001E0C4E" w:rsidRPr="002A2635" w:rsidRDefault="001E0C4E" w:rsidP="003068E3">
            <w:pPr>
              <w:tabs>
                <w:tab w:val="left" w:pos="426"/>
              </w:tabs>
              <w:spacing w:before="120" w:line="276" w:lineRule="auto"/>
              <w:rPr>
                <w:rFonts w:ascii="Cambria" w:hAnsi="Cambria" w:cs="Tahoma"/>
                <w:sz w:val="20"/>
                <w:szCs w:val="20"/>
              </w:rPr>
            </w:pPr>
          </w:p>
        </w:tc>
      </w:tr>
    </w:tbl>
    <w:p w:rsidR="00772AB8" w:rsidRDefault="00772AB8" w:rsidP="00772AB8">
      <w:pPr>
        <w:tabs>
          <w:tab w:val="left" w:pos="426"/>
        </w:tabs>
        <w:spacing w:before="120" w:line="276" w:lineRule="auto"/>
        <w:ind w:left="123"/>
        <w:jc w:val="center"/>
        <w:rPr>
          <w:rFonts w:ascii="Cambria" w:hAnsi="Cambria" w:cs="Tahoma"/>
          <w:color w:val="FF0000"/>
          <w:sz w:val="20"/>
          <w:szCs w:val="20"/>
        </w:rPr>
      </w:pPr>
    </w:p>
    <w:p w:rsidR="00016153" w:rsidRPr="00CD6C9C" w:rsidRDefault="00016153" w:rsidP="001E0C4E">
      <w:pPr>
        <w:pBdr>
          <w:top w:val="single" w:sz="4" w:space="0" w:color="auto" w:shadow="1"/>
          <w:left w:val="single" w:sz="4" w:space="27" w:color="auto" w:shadow="1"/>
          <w:bottom w:val="single" w:sz="4" w:space="0" w:color="auto" w:shadow="1"/>
          <w:right w:val="single" w:sz="4" w:space="26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016153" w:rsidRPr="00CD6C9C" w:rsidRDefault="00016153" w:rsidP="001E0C4E">
      <w:pPr>
        <w:pBdr>
          <w:top w:val="single" w:sz="4" w:space="0" w:color="auto" w:shadow="1"/>
          <w:left w:val="single" w:sz="4" w:space="27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FB6CDA" w:rsidRPr="00E32520">
        <w:rPr>
          <w:rFonts w:ascii="Cambria" w:eastAsia="Arial Unicode MS" w:hAnsi="Cambria" w:cs="Arial"/>
          <w:b/>
          <w:sz w:val="20"/>
          <w:szCs w:val="20"/>
        </w:rPr>
        <w:t>rozdziale</w:t>
      </w:r>
      <w:r w:rsidR="005536CE" w:rsidRPr="00E32520">
        <w:rPr>
          <w:rFonts w:ascii="Cambria" w:eastAsia="Arial Unicode MS" w:hAnsi="Cambria" w:cs="Arial"/>
          <w:b/>
          <w:sz w:val="20"/>
          <w:szCs w:val="20"/>
        </w:rPr>
        <w:t xml:space="preserve"> X</w:t>
      </w:r>
      <w:r w:rsidR="00E32520" w:rsidRPr="00E32520">
        <w:rPr>
          <w:rFonts w:ascii="Cambria" w:eastAsia="Arial Unicode MS" w:hAnsi="Cambria" w:cs="Arial"/>
          <w:b/>
          <w:sz w:val="20"/>
          <w:szCs w:val="20"/>
        </w:rPr>
        <w:t>III</w:t>
      </w:r>
      <w:r w:rsidRPr="00E32520">
        <w:rPr>
          <w:rFonts w:ascii="Cambria" w:eastAsia="Arial Unicode MS" w:hAnsi="Cambria" w:cs="Arial"/>
          <w:b/>
          <w:sz w:val="20"/>
          <w:szCs w:val="20"/>
        </w:rPr>
        <w:t xml:space="preserve">. </w:t>
      </w:r>
      <w:r w:rsidR="005536CE" w:rsidRPr="00E32520">
        <w:rPr>
          <w:rFonts w:ascii="Cambria" w:eastAsia="Arial Unicode MS" w:hAnsi="Cambria" w:cs="Arial"/>
          <w:b/>
          <w:sz w:val="20"/>
          <w:szCs w:val="20"/>
        </w:rPr>
        <w:t xml:space="preserve">ust. </w:t>
      </w:r>
      <w:r w:rsidR="00E32520" w:rsidRPr="00E32520">
        <w:rPr>
          <w:rFonts w:ascii="Cambria" w:eastAsia="Arial Unicode MS" w:hAnsi="Cambria" w:cs="Arial"/>
          <w:b/>
          <w:sz w:val="20"/>
          <w:szCs w:val="20"/>
        </w:rPr>
        <w:t>6</w:t>
      </w:r>
      <w:r w:rsidRPr="00E32520">
        <w:rPr>
          <w:rFonts w:ascii="Cambria" w:eastAsia="Arial Unicode MS" w:hAnsi="Cambria" w:cs="Arial"/>
          <w:b/>
          <w:sz w:val="20"/>
          <w:szCs w:val="20"/>
        </w:rPr>
        <w:t xml:space="preserve"> SWZ Zamawiający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wymaga złożenia wraz z ofertą informacji o </w:t>
      </w:r>
      <w:r w:rsidR="00FB6CDA" w:rsidRPr="00CD6C9C">
        <w:rPr>
          <w:rFonts w:ascii="Cambria" w:hAnsi="Cambria" w:cs="Arial"/>
          <w:b/>
          <w:sz w:val="20"/>
          <w:szCs w:val="20"/>
        </w:rPr>
        <w:t xml:space="preserve">powstaniu </w:t>
      </w:r>
      <w:r w:rsidR="00CD1E81">
        <w:rPr>
          <w:rFonts w:ascii="Cambria" w:hAnsi="Cambria" w:cs="Arial"/>
          <w:b/>
          <w:sz w:val="20"/>
          <w:szCs w:val="20"/>
        </w:rPr>
        <w:t xml:space="preserve">u </w:t>
      </w:r>
      <w:r w:rsidR="00FB6CDA" w:rsidRPr="00CD6C9C">
        <w:rPr>
          <w:rFonts w:ascii="Cambria" w:hAnsi="Cambria" w:cs="Arial"/>
          <w:b/>
          <w:sz w:val="20"/>
          <w:szCs w:val="20"/>
        </w:rPr>
        <w:t>Z</w:t>
      </w:r>
      <w:r w:rsidRPr="00CD6C9C">
        <w:rPr>
          <w:rFonts w:ascii="Cambria" w:hAnsi="Cambria" w:cs="Arial"/>
          <w:b/>
          <w:sz w:val="20"/>
          <w:szCs w:val="20"/>
        </w:rPr>
        <w:t xml:space="preserve">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016153" w:rsidRPr="00CD6C9C" w:rsidRDefault="00016153" w:rsidP="001E0C4E">
      <w:pPr>
        <w:pBdr>
          <w:top w:val="single" w:sz="4" w:space="0" w:color="auto" w:shadow="1"/>
          <w:left w:val="single" w:sz="4" w:space="27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1E0C4E" w:rsidRPr="001E0C4E" w:rsidRDefault="001E0C4E" w:rsidP="001E0C4E">
      <w:pPr>
        <w:spacing w:line="360" w:lineRule="auto"/>
        <w:ind w:left="426"/>
        <w:jc w:val="both"/>
        <w:rPr>
          <w:rFonts w:ascii="Cambria" w:hAnsi="Cambria" w:cs="Tahoma"/>
          <w:sz w:val="20"/>
          <w:szCs w:val="20"/>
          <w:u w:val="single"/>
        </w:rPr>
      </w:pPr>
    </w:p>
    <w:p w:rsidR="001E0C4E" w:rsidRPr="00CD6C9C" w:rsidRDefault="001E0C4E" w:rsidP="001E0C4E">
      <w:pPr>
        <w:numPr>
          <w:ilvl w:val="0"/>
          <w:numId w:val="43"/>
        </w:numPr>
        <w:spacing w:line="36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1E0C4E" w:rsidRPr="00CD6C9C" w:rsidRDefault="001E0C4E" w:rsidP="001E0C4E">
      <w:pPr>
        <w:tabs>
          <w:tab w:val="left" w:pos="426"/>
        </w:tabs>
        <w:spacing w:line="360" w:lineRule="auto"/>
        <w:ind w:left="426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1E0C4E" w:rsidRPr="00CD6C9C" w:rsidRDefault="001E0C4E" w:rsidP="001E0C4E">
      <w:pPr>
        <w:tabs>
          <w:tab w:val="left" w:pos="426"/>
        </w:tabs>
        <w:spacing w:line="360" w:lineRule="auto"/>
        <w:ind w:left="426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1E0C4E" w:rsidRPr="00CD6C9C" w:rsidRDefault="001E0C4E" w:rsidP="001E0C4E">
      <w:pPr>
        <w:tabs>
          <w:tab w:val="left" w:pos="426"/>
        </w:tabs>
        <w:spacing w:line="360" w:lineRule="auto"/>
        <w:ind w:left="426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…………………...……</w:t>
      </w:r>
    </w:p>
    <w:p w:rsidR="001E0C4E" w:rsidRPr="00CD6C9C" w:rsidRDefault="001E0C4E" w:rsidP="001E0C4E">
      <w:pPr>
        <w:tabs>
          <w:tab w:val="left" w:pos="426"/>
        </w:tabs>
        <w:spacing w:line="360" w:lineRule="auto"/>
        <w:ind w:left="426"/>
        <w:rPr>
          <w:rFonts w:ascii="Cambria" w:hAnsi="Cambria" w:cs="Tahoma"/>
          <w:sz w:val="20"/>
          <w:szCs w:val="20"/>
          <w:lang w:val="en-US"/>
        </w:rPr>
      </w:pP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REGON:</w:t>
      </w:r>
      <w:r w:rsidRPr="00CD6C9C">
        <w:rPr>
          <w:rFonts w:ascii="Cambria" w:hAnsi="Cambria" w:cs="Tahoma"/>
          <w:sz w:val="20"/>
          <w:szCs w:val="20"/>
          <w:lang w:val="en-US"/>
        </w:rPr>
        <w:tab/>
        <w:t xml:space="preserve">..........................................   </w:t>
      </w: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NIP: ..........................................</w:t>
      </w:r>
    </w:p>
    <w:p w:rsidR="001E0C4E" w:rsidRDefault="001E0C4E" w:rsidP="001E0C4E">
      <w:pPr>
        <w:tabs>
          <w:tab w:val="left" w:pos="426"/>
        </w:tabs>
        <w:spacing w:line="360" w:lineRule="auto"/>
        <w:ind w:left="426"/>
        <w:rPr>
          <w:rFonts w:ascii="Cambria" w:hAnsi="Cambria" w:cs="Tahoma"/>
          <w:sz w:val="20"/>
          <w:szCs w:val="20"/>
        </w:rPr>
      </w:pPr>
      <w:r w:rsidRPr="00787F0A">
        <w:rPr>
          <w:rFonts w:ascii="Cambria" w:hAnsi="Cambria" w:cs="Tahoma"/>
          <w:sz w:val="20"/>
          <w:szCs w:val="20"/>
        </w:rPr>
        <w:t xml:space="preserve">Adres kontaktowy e-mail: </w:t>
      </w:r>
      <w:r w:rsidRPr="00BE0CAD">
        <w:rPr>
          <w:rFonts w:ascii="Cambria" w:hAnsi="Cambria" w:cs="Tahoma"/>
          <w:sz w:val="20"/>
          <w:szCs w:val="20"/>
        </w:rPr>
        <w:t>……………………………………………………………</w:t>
      </w:r>
    </w:p>
    <w:p w:rsidR="001E0C4E" w:rsidRPr="00BE0CAD" w:rsidRDefault="001E0C4E" w:rsidP="001E0C4E">
      <w:pPr>
        <w:tabs>
          <w:tab w:val="left" w:pos="426"/>
        </w:tabs>
        <w:spacing w:line="360" w:lineRule="auto"/>
        <w:ind w:left="426"/>
        <w:rPr>
          <w:rFonts w:ascii="Cambria" w:hAnsi="Cambria" w:cs="Tahoma"/>
          <w:sz w:val="20"/>
          <w:szCs w:val="20"/>
        </w:rPr>
      </w:pPr>
    </w:p>
    <w:p w:rsidR="001E0C4E" w:rsidRPr="00BE0CAD" w:rsidRDefault="001E0C4E" w:rsidP="001E0C4E">
      <w:pPr>
        <w:numPr>
          <w:ilvl w:val="0"/>
          <w:numId w:val="43"/>
        </w:numPr>
        <w:tabs>
          <w:tab w:val="left" w:pos="426"/>
        </w:tabs>
        <w:spacing w:line="360" w:lineRule="auto"/>
        <w:ind w:left="426" w:hanging="426"/>
        <w:rPr>
          <w:rFonts w:ascii="Cambria" w:hAnsi="Cambria" w:cs="Tahoma"/>
          <w:sz w:val="20"/>
          <w:szCs w:val="20"/>
        </w:rPr>
      </w:pPr>
      <w:r w:rsidRPr="00BE0CAD">
        <w:rPr>
          <w:rFonts w:ascii="Cambria" w:hAnsi="Cambria" w:cs="Tahoma"/>
          <w:sz w:val="20"/>
          <w:szCs w:val="20"/>
        </w:rPr>
        <w:t>Adres e-mail Gwaranta do zwrotu wadium (jeżeli je</w:t>
      </w:r>
      <w:r>
        <w:rPr>
          <w:rFonts w:ascii="Cambria" w:hAnsi="Cambria" w:cs="Tahoma"/>
          <w:sz w:val="20"/>
          <w:szCs w:val="20"/>
        </w:rPr>
        <w:t xml:space="preserve">st wymagane): …………………………………………… </w:t>
      </w:r>
      <w:r w:rsidRPr="00BE0CAD">
        <w:rPr>
          <w:rFonts w:ascii="Cambria" w:hAnsi="Cambria" w:cs="Tahoma"/>
          <w:sz w:val="20"/>
          <w:szCs w:val="20"/>
        </w:rPr>
        <w:t>(wypełnić w przypadku wnoszenia wadium w formie gwarancji)</w:t>
      </w:r>
    </w:p>
    <w:p w:rsidR="001E0C4E" w:rsidRPr="00BE0CAD" w:rsidRDefault="001E0C4E" w:rsidP="001E0C4E">
      <w:pPr>
        <w:tabs>
          <w:tab w:val="left" w:pos="426"/>
        </w:tabs>
        <w:spacing w:line="360" w:lineRule="auto"/>
        <w:ind w:left="426"/>
        <w:rPr>
          <w:rFonts w:ascii="Cambria" w:hAnsi="Cambria" w:cs="Tahoma"/>
          <w:sz w:val="20"/>
          <w:szCs w:val="20"/>
        </w:rPr>
      </w:pPr>
      <w:r w:rsidRPr="00BE0CAD">
        <w:rPr>
          <w:rFonts w:ascii="Cambria" w:hAnsi="Cambria" w:cs="Tahoma"/>
          <w:sz w:val="20"/>
          <w:szCs w:val="20"/>
        </w:rPr>
        <w:t>Nr rachunku bankowego na które należy dokonać zwrotu wadium wnoszonego w pieniądzu (jeżeli jest wymagane): ………………………………………………………………….............................................</w:t>
      </w:r>
    </w:p>
    <w:p w:rsidR="001E0C4E" w:rsidRDefault="001E0C4E" w:rsidP="001E0C4E">
      <w:pPr>
        <w:tabs>
          <w:tab w:val="left" w:pos="426"/>
        </w:tabs>
        <w:spacing w:line="360" w:lineRule="auto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BE0CAD">
        <w:rPr>
          <w:rFonts w:ascii="Cambria" w:hAnsi="Cambria" w:cs="Tahoma"/>
          <w:b/>
          <w:sz w:val="20"/>
          <w:szCs w:val="20"/>
        </w:rPr>
        <w:t>UWAGA: proszę podać czytelny: adres e-mail na który Wykonawca będzie otrzymywał od zamawiającego wszystkie informacje związane z prowadzonym postępowaniem po otwarciu ofert. W związku z przysługującymi środkami ochrony prawnej Wykonawcy, liczonymi od dnia przekazania informacji należy upewnić</w:t>
      </w:r>
      <w:r w:rsidRPr="00CD6C9C">
        <w:rPr>
          <w:rFonts w:ascii="Cambria" w:hAnsi="Cambria" w:cs="Tahoma"/>
          <w:b/>
          <w:sz w:val="20"/>
          <w:szCs w:val="20"/>
        </w:rPr>
        <w:t xml:space="preserve"> się, że podany adres e-mail funkcjonuje w sposób poprawny.</w:t>
      </w:r>
    </w:p>
    <w:p w:rsidR="001E0C4E" w:rsidRDefault="001E0C4E" w:rsidP="001E0C4E">
      <w:pPr>
        <w:tabs>
          <w:tab w:val="left" w:pos="426"/>
        </w:tabs>
        <w:spacing w:line="360" w:lineRule="auto"/>
        <w:ind w:left="426"/>
        <w:jc w:val="both"/>
        <w:rPr>
          <w:rFonts w:ascii="Cambria" w:hAnsi="Cambria" w:cs="Tahoma"/>
          <w:b/>
          <w:sz w:val="20"/>
          <w:szCs w:val="20"/>
        </w:rPr>
      </w:pPr>
    </w:p>
    <w:p w:rsidR="001E0C4E" w:rsidRPr="00B16FFB" w:rsidRDefault="001E0C4E" w:rsidP="001E0C4E">
      <w:pPr>
        <w:numPr>
          <w:ilvl w:val="0"/>
          <w:numId w:val="43"/>
        </w:numPr>
        <w:spacing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E4743A">
        <w:rPr>
          <w:rFonts w:ascii="Cambria" w:hAnsi="Cambria" w:cs="Tahoma"/>
          <w:b/>
          <w:bCs/>
          <w:sz w:val="20"/>
          <w:szCs w:val="20"/>
        </w:rPr>
        <w:lastRenderedPageBreak/>
        <w:t xml:space="preserve">Zobowiązanie do punktacji  kryterium oceny ofert w </w:t>
      </w:r>
      <w:r>
        <w:rPr>
          <w:rFonts w:ascii="Cambria" w:hAnsi="Cambria" w:cs="Tahoma"/>
          <w:b/>
          <w:bCs/>
          <w:sz w:val="20"/>
          <w:szCs w:val="20"/>
        </w:rPr>
        <w:t xml:space="preserve">rozdziale XVIII </w:t>
      </w:r>
      <w:r w:rsidRPr="00E4743A">
        <w:rPr>
          <w:rFonts w:ascii="Cambria" w:hAnsi="Cambria" w:cs="Tahoma"/>
          <w:b/>
          <w:bCs/>
          <w:sz w:val="20"/>
          <w:szCs w:val="20"/>
        </w:rPr>
        <w:t xml:space="preserve">pkt. </w:t>
      </w:r>
      <w:r>
        <w:rPr>
          <w:rFonts w:ascii="Cambria" w:hAnsi="Cambria" w:cs="Tahoma"/>
          <w:b/>
          <w:bCs/>
          <w:sz w:val="20"/>
          <w:szCs w:val="20"/>
        </w:rPr>
        <w:t>1</w:t>
      </w:r>
      <w:r w:rsidRPr="00E4743A">
        <w:rPr>
          <w:rFonts w:ascii="Cambria" w:hAnsi="Cambria" w:cs="Tahoma"/>
          <w:b/>
          <w:bCs/>
          <w:sz w:val="20"/>
          <w:szCs w:val="20"/>
        </w:rPr>
        <w:t xml:space="preserve"> SWZ</w:t>
      </w:r>
    </w:p>
    <w:p w:rsidR="001E0C4E" w:rsidRPr="001E0C4E" w:rsidRDefault="001E0C4E" w:rsidP="001E0C4E">
      <w:pPr>
        <w:numPr>
          <w:ilvl w:val="0"/>
          <w:numId w:val="50"/>
        </w:numPr>
        <w:shd w:val="clear" w:color="auto" w:fill="FFFFFF"/>
        <w:spacing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75338">
        <w:rPr>
          <w:rFonts w:ascii="Cambria" w:hAnsi="Cambria" w:cs="Tahoma"/>
          <w:snapToGrid w:val="0"/>
          <w:sz w:val="20"/>
          <w:szCs w:val="20"/>
        </w:rPr>
        <w:t>Okres gwarancji i rękojmi–</w:t>
      </w:r>
      <w:r w:rsidRPr="00E75338">
        <w:rPr>
          <w:rFonts w:ascii="Cambria" w:hAnsi="Cambria" w:cs="Tahoma"/>
          <w:b/>
          <w:snapToGrid w:val="0"/>
          <w:sz w:val="20"/>
          <w:szCs w:val="20"/>
        </w:rPr>
        <w:t xml:space="preserve"> </w:t>
      </w:r>
    </w:p>
    <w:p w:rsidR="001E0C4E" w:rsidRPr="001E0C4E" w:rsidRDefault="001E0C4E" w:rsidP="001E0C4E">
      <w:pPr>
        <w:shd w:val="clear" w:color="auto" w:fill="FFFFFF"/>
        <w:spacing w:line="360" w:lineRule="auto"/>
        <w:ind w:left="927"/>
        <w:jc w:val="both"/>
        <w:rPr>
          <w:rFonts w:ascii="Cambria" w:hAnsi="Cambria" w:cs="Tahoma"/>
          <w:b/>
          <w:sz w:val="20"/>
          <w:szCs w:val="20"/>
        </w:rPr>
      </w:pPr>
      <w:r w:rsidRPr="00E75338">
        <w:rPr>
          <w:rFonts w:ascii="Cambria" w:hAnsi="Cambria" w:cs="Tahoma"/>
          <w:b/>
          <w:snapToGrid w:val="0"/>
          <w:sz w:val="20"/>
          <w:szCs w:val="20"/>
        </w:rPr>
        <w:t xml:space="preserve">część 1: </w:t>
      </w:r>
      <w:r w:rsidRPr="00E75338">
        <w:rPr>
          <w:rFonts w:ascii="Cambria" w:hAnsi="Cambria" w:cs="Tahoma"/>
          <w:b/>
          <w:bCs/>
          <w:sz w:val="20"/>
          <w:szCs w:val="20"/>
        </w:rPr>
        <w:t xml:space="preserve">……….. miesięcy, </w:t>
      </w:r>
    </w:p>
    <w:p w:rsidR="001E0C4E" w:rsidRDefault="001E0C4E" w:rsidP="001E0C4E">
      <w:pPr>
        <w:shd w:val="clear" w:color="auto" w:fill="FFFFFF"/>
        <w:spacing w:line="360" w:lineRule="auto"/>
        <w:ind w:left="927"/>
        <w:jc w:val="both"/>
        <w:rPr>
          <w:rFonts w:ascii="Cambria" w:hAnsi="Cambria" w:cs="Tahoma"/>
          <w:b/>
          <w:bCs/>
          <w:sz w:val="20"/>
          <w:szCs w:val="20"/>
        </w:rPr>
      </w:pPr>
      <w:r w:rsidRPr="00E75338">
        <w:rPr>
          <w:rFonts w:ascii="Cambria" w:hAnsi="Cambria" w:cs="Tahoma"/>
          <w:b/>
          <w:snapToGrid w:val="0"/>
          <w:sz w:val="20"/>
          <w:szCs w:val="20"/>
        </w:rPr>
        <w:t xml:space="preserve">część 2: </w:t>
      </w:r>
      <w:r w:rsidRPr="00E75338">
        <w:rPr>
          <w:rFonts w:ascii="Cambria" w:hAnsi="Cambria" w:cs="Tahoma"/>
          <w:b/>
          <w:bCs/>
          <w:sz w:val="20"/>
          <w:szCs w:val="20"/>
        </w:rPr>
        <w:t xml:space="preserve">……….. miesięcy, </w:t>
      </w:r>
    </w:p>
    <w:p w:rsidR="001E0C4E" w:rsidRDefault="001E0C4E" w:rsidP="001E0C4E">
      <w:pPr>
        <w:shd w:val="clear" w:color="auto" w:fill="FFFFFF"/>
        <w:spacing w:line="360" w:lineRule="auto"/>
        <w:ind w:left="927"/>
        <w:jc w:val="both"/>
        <w:rPr>
          <w:rFonts w:ascii="Cambria" w:hAnsi="Cambria" w:cs="Tahoma"/>
          <w:b/>
          <w:bCs/>
          <w:sz w:val="20"/>
          <w:szCs w:val="20"/>
        </w:rPr>
      </w:pPr>
      <w:r w:rsidRPr="00E75338">
        <w:rPr>
          <w:rFonts w:ascii="Cambria" w:hAnsi="Cambria" w:cs="Tahoma"/>
          <w:b/>
          <w:snapToGrid w:val="0"/>
          <w:sz w:val="20"/>
          <w:szCs w:val="20"/>
        </w:rPr>
        <w:t xml:space="preserve">część 3: </w:t>
      </w:r>
      <w:r w:rsidRPr="00E75338">
        <w:rPr>
          <w:rFonts w:ascii="Cambria" w:hAnsi="Cambria" w:cs="Tahoma"/>
          <w:b/>
          <w:bCs/>
          <w:sz w:val="20"/>
          <w:szCs w:val="20"/>
        </w:rPr>
        <w:t>……….. miesięcy</w:t>
      </w:r>
      <w:r>
        <w:rPr>
          <w:rFonts w:ascii="Cambria" w:hAnsi="Cambria" w:cs="Tahoma"/>
          <w:b/>
          <w:bCs/>
          <w:sz w:val="20"/>
          <w:szCs w:val="20"/>
        </w:rPr>
        <w:t xml:space="preserve">, </w:t>
      </w:r>
    </w:p>
    <w:p w:rsidR="001E0C4E" w:rsidRDefault="001E0C4E" w:rsidP="001E0C4E">
      <w:pPr>
        <w:shd w:val="clear" w:color="auto" w:fill="FFFFFF"/>
        <w:spacing w:line="360" w:lineRule="auto"/>
        <w:ind w:left="927"/>
        <w:jc w:val="both"/>
        <w:rPr>
          <w:rFonts w:ascii="Cambria" w:hAnsi="Cambria" w:cs="Tahoma"/>
          <w:b/>
          <w:bCs/>
          <w:sz w:val="20"/>
          <w:szCs w:val="20"/>
        </w:rPr>
      </w:pPr>
      <w:r>
        <w:rPr>
          <w:rFonts w:ascii="Cambria" w:hAnsi="Cambria" w:cs="Tahoma"/>
          <w:b/>
          <w:snapToGrid w:val="0"/>
          <w:sz w:val="20"/>
          <w:szCs w:val="20"/>
        </w:rPr>
        <w:t>część 4</w:t>
      </w:r>
      <w:r w:rsidRPr="00E75338">
        <w:rPr>
          <w:rFonts w:ascii="Cambria" w:hAnsi="Cambria" w:cs="Tahoma"/>
          <w:b/>
          <w:snapToGrid w:val="0"/>
          <w:sz w:val="20"/>
          <w:szCs w:val="20"/>
        </w:rPr>
        <w:t xml:space="preserve">: </w:t>
      </w:r>
      <w:r w:rsidRPr="00E75338">
        <w:rPr>
          <w:rFonts w:ascii="Cambria" w:hAnsi="Cambria" w:cs="Tahoma"/>
          <w:b/>
          <w:bCs/>
          <w:sz w:val="20"/>
          <w:szCs w:val="20"/>
        </w:rPr>
        <w:t>……….. miesięcy</w:t>
      </w:r>
      <w:r>
        <w:rPr>
          <w:rFonts w:ascii="Cambria" w:hAnsi="Cambria" w:cs="Tahoma"/>
          <w:b/>
          <w:bCs/>
          <w:sz w:val="20"/>
          <w:szCs w:val="20"/>
        </w:rPr>
        <w:t xml:space="preserve">, </w:t>
      </w:r>
    </w:p>
    <w:p w:rsidR="001E0C4E" w:rsidRDefault="001E0C4E" w:rsidP="001E0C4E">
      <w:pPr>
        <w:shd w:val="clear" w:color="auto" w:fill="FFFFFF"/>
        <w:spacing w:line="360" w:lineRule="auto"/>
        <w:ind w:left="927"/>
        <w:jc w:val="both"/>
        <w:rPr>
          <w:rFonts w:ascii="Cambria" w:hAnsi="Cambria" w:cs="Tahoma"/>
          <w:b/>
          <w:bCs/>
          <w:sz w:val="20"/>
          <w:szCs w:val="20"/>
        </w:rPr>
      </w:pPr>
      <w:r>
        <w:rPr>
          <w:rFonts w:ascii="Cambria" w:hAnsi="Cambria" w:cs="Tahoma"/>
          <w:b/>
          <w:snapToGrid w:val="0"/>
          <w:sz w:val="20"/>
          <w:szCs w:val="20"/>
        </w:rPr>
        <w:t>część 5</w:t>
      </w:r>
      <w:r w:rsidRPr="00E75338">
        <w:rPr>
          <w:rFonts w:ascii="Cambria" w:hAnsi="Cambria" w:cs="Tahoma"/>
          <w:b/>
          <w:snapToGrid w:val="0"/>
          <w:sz w:val="20"/>
          <w:szCs w:val="20"/>
        </w:rPr>
        <w:t xml:space="preserve">: </w:t>
      </w:r>
      <w:r w:rsidRPr="00E75338">
        <w:rPr>
          <w:rFonts w:ascii="Cambria" w:hAnsi="Cambria" w:cs="Tahoma"/>
          <w:b/>
          <w:bCs/>
          <w:sz w:val="20"/>
          <w:szCs w:val="20"/>
        </w:rPr>
        <w:t>……….. miesięcy</w:t>
      </w:r>
      <w:r>
        <w:rPr>
          <w:rFonts w:ascii="Cambria" w:hAnsi="Cambria" w:cs="Tahoma"/>
          <w:b/>
          <w:bCs/>
          <w:sz w:val="20"/>
          <w:szCs w:val="20"/>
        </w:rPr>
        <w:t xml:space="preserve">, </w:t>
      </w:r>
    </w:p>
    <w:p w:rsidR="001E0C4E" w:rsidRDefault="001E0C4E" w:rsidP="001E0C4E">
      <w:pPr>
        <w:shd w:val="clear" w:color="auto" w:fill="FFFFFF"/>
        <w:spacing w:line="360" w:lineRule="auto"/>
        <w:ind w:left="927"/>
        <w:jc w:val="both"/>
        <w:rPr>
          <w:rFonts w:ascii="Cambria" w:hAnsi="Cambria" w:cs="Tahoma"/>
          <w:b/>
          <w:bCs/>
          <w:sz w:val="20"/>
          <w:szCs w:val="20"/>
        </w:rPr>
      </w:pPr>
      <w:r>
        <w:rPr>
          <w:rFonts w:ascii="Cambria" w:hAnsi="Cambria" w:cs="Tahoma"/>
          <w:b/>
          <w:snapToGrid w:val="0"/>
          <w:sz w:val="20"/>
          <w:szCs w:val="20"/>
        </w:rPr>
        <w:t>część 6</w:t>
      </w:r>
      <w:r w:rsidRPr="00E75338">
        <w:rPr>
          <w:rFonts w:ascii="Cambria" w:hAnsi="Cambria" w:cs="Tahoma"/>
          <w:b/>
          <w:snapToGrid w:val="0"/>
          <w:sz w:val="20"/>
          <w:szCs w:val="20"/>
        </w:rPr>
        <w:t xml:space="preserve">: </w:t>
      </w:r>
      <w:r w:rsidRPr="00E75338">
        <w:rPr>
          <w:rFonts w:ascii="Cambria" w:hAnsi="Cambria" w:cs="Tahoma"/>
          <w:b/>
          <w:bCs/>
          <w:sz w:val="20"/>
          <w:szCs w:val="20"/>
        </w:rPr>
        <w:t xml:space="preserve">……….. miesięcy </w:t>
      </w:r>
    </w:p>
    <w:p w:rsidR="001E0C4E" w:rsidRPr="00CF676D" w:rsidRDefault="001E0C4E" w:rsidP="001E0C4E">
      <w:pPr>
        <w:shd w:val="clear" w:color="auto" w:fill="FFFFFF"/>
        <w:spacing w:line="360" w:lineRule="auto"/>
        <w:ind w:left="927"/>
        <w:jc w:val="both"/>
        <w:rPr>
          <w:rFonts w:ascii="Cambria" w:hAnsi="Cambria" w:cs="Tahoma"/>
          <w:b/>
          <w:sz w:val="20"/>
          <w:szCs w:val="20"/>
        </w:rPr>
      </w:pPr>
      <w:r w:rsidRPr="00E75338">
        <w:rPr>
          <w:rFonts w:ascii="Cambria" w:hAnsi="Cambria" w:cs="Arial"/>
          <w:sz w:val="20"/>
          <w:szCs w:val="20"/>
        </w:rPr>
        <w:t>od zakończenia robót potwierdzonych bezusterkowym protokołem odbioru robót</w:t>
      </w:r>
      <w:r w:rsidRPr="00E75338">
        <w:rPr>
          <w:rFonts w:ascii="Cambria" w:hAnsi="Cambria" w:cs="Tahoma"/>
          <w:snapToGrid w:val="0"/>
          <w:sz w:val="20"/>
          <w:szCs w:val="20"/>
        </w:rPr>
        <w:t xml:space="preserve"> (</w:t>
      </w:r>
      <w:r w:rsidRPr="00507126">
        <w:rPr>
          <w:rFonts w:ascii="Cambria" w:hAnsi="Cambria" w:cs="Tahoma"/>
          <w:b/>
          <w:snapToGrid w:val="0"/>
          <w:sz w:val="20"/>
          <w:szCs w:val="20"/>
        </w:rPr>
        <w:t>w przypadku nie określenia okresu gwarancji i rękojmi przyjmuje się minimalny wymagany w SWZ okres gwarancji i rękojmi tj. 24 miesiące</w:t>
      </w:r>
      <w:r w:rsidRPr="00E75338">
        <w:rPr>
          <w:rFonts w:ascii="Cambria" w:hAnsi="Cambria" w:cs="Tahoma"/>
          <w:snapToGrid w:val="0"/>
          <w:sz w:val="20"/>
          <w:szCs w:val="20"/>
        </w:rPr>
        <w:t>).</w:t>
      </w:r>
    </w:p>
    <w:p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Termin wykonania zamówienia oraz okres rękojmi zgodnie z zapisami w </w:t>
      </w:r>
      <w:r w:rsidR="00FB6CDA" w:rsidRPr="00E32520">
        <w:rPr>
          <w:rFonts w:ascii="Cambria" w:hAnsi="Cambria" w:cs="Tahoma"/>
          <w:snapToGrid w:val="0"/>
          <w:sz w:val="20"/>
          <w:szCs w:val="20"/>
        </w:rPr>
        <w:t>rozdziale</w:t>
      </w:r>
      <w:r w:rsidRPr="00E32520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B6CDA" w:rsidRPr="00E32520">
        <w:rPr>
          <w:rFonts w:ascii="Cambria" w:hAnsi="Cambria" w:cs="Tahoma"/>
          <w:snapToGrid w:val="0"/>
          <w:sz w:val="20"/>
          <w:szCs w:val="20"/>
        </w:rPr>
        <w:t>V</w:t>
      </w:r>
      <w:r w:rsidRPr="00E32520">
        <w:rPr>
          <w:rFonts w:ascii="Cambria" w:hAnsi="Cambria" w:cs="Tahoma"/>
          <w:snapToGrid w:val="0"/>
          <w:sz w:val="20"/>
          <w:szCs w:val="20"/>
        </w:rPr>
        <w:t xml:space="preserve"> SWZ</w:t>
      </w:r>
      <w:r w:rsidRPr="00E32520">
        <w:rPr>
          <w:rFonts w:ascii="Cambria" w:eastAsia="Times-Roman" w:hAnsi="Cambria" w:cs="Arial"/>
          <w:b/>
          <w:sz w:val="20"/>
          <w:szCs w:val="20"/>
        </w:rPr>
        <w:t>.</w:t>
      </w:r>
    </w:p>
    <w:p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CD6C9C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zapoznaliśm</w:t>
      </w:r>
      <w:r w:rsidR="00FB6CDA" w:rsidRPr="00CD6C9C">
        <w:rPr>
          <w:rFonts w:ascii="Cambria" w:hAnsi="Cambria" w:cs="Tahoma"/>
          <w:sz w:val="20"/>
          <w:szCs w:val="20"/>
        </w:rPr>
        <w:t xml:space="preserve">y się ze specyfikacją </w:t>
      </w:r>
      <w:r w:rsidRPr="00CD6C9C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 w:rsidR="00FB6CDA" w:rsidRPr="00CD6C9C">
        <w:rPr>
          <w:rFonts w:ascii="Cambria" w:hAnsi="Cambria" w:cs="Tahoma"/>
          <w:sz w:val="20"/>
          <w:szCs w:val="20"/>
        </w:rPr>
        <w:t xml:space="preserve">awione w specyfikacji </w:t>
      </w:r>
      <w:r w:rsidRPr="00CD6C9C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:rsidR="005B0016" w:rsidRPr="00537125" w:rsidRDefault="00434034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</w:t>
      </w:r>
      <w:r w:rsidR="00FB6CDA" w:rsidRPr="00CD6C9C">
        <w:rPr>
          <w:rFonts w:ascii="Cambria" w:hAnsi="Cambria" w:cs="Tahoma"/>
          <w:sz w:val="20"/>
          <w:szCs w:val="20"/>
        </w:rPr>
        <w:t xml:space="preserve"> </w:t>
      </w:r>
      <w:r w:rsidRPr="00CD6C9C">
        <w:rPr>
          <w:rFonts w:ascii="Cambria" w:hAnsi="Cambria" w:cs="Tahoma"/>
          <w:sz w:val="20"/>
          <w:szCs w:val="20"/>
        </w:rPr>
        <w:t>warunków zamówienia.</w:t>
      </w:r>
    </w:p>
    <w:p w:rsidR="00537125" w:rsidRPr="00537125" w:rsidRDefault="00537125" w:rsidP="00537125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sz w:val="20"/>
          <w:szCs w:val="20"/>
        </w:rPr>
      </w:pPr>
      <w:r w:rsidRPr="00537125">
        <w:rPr>
          <w:rFonts w:ascii="Cambria" w:hAnsi="Cambria" w:cs="Tahoma"/>
          <w:sz w:val="20"/>
          <w:szCs w:val="20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5018"/>
      </w:tblGrid>
      <w:tr w:rsidR="00537125" w:rsidTr="00530E74">
        <w:tc>
          <w:tcPr>
            <w:tcW w:w="3260" w:type="dxa"/>
          </w:tcPr>
          <w:p w:rsidR="00537125" w:rsidRPr="00537125" w:rsidRDefault="00537125" w:rsidP="00530E74">
            <w:pPr>
              <w:spacing w:before="120"/>
              <w:jc w:val="center"/>
              <w:rPr>
                <w:rFonts w:ascii="Cambria" w:hAnsi="Cambria" w:cs="Arial"/>
                <w:bCs/>
                <w:sz w:val="20"/>
                <w:szCs w:val="22"/>
              </w:rPr>
            </w:pPr>
            <w:r w:rsidRPr="00537125">
              <w:rPr>
                <w:rFonts w:ascii="Cambria" w:hAnsi="Cambria" w:cs="Arial"/>
                <w:bCs/>
                <w:sz w:val="20"/>
                <w:szCs w:val="22"/>
              </w:rPr>
              <w:t>Podwyko</w:t>
            </w:r>
            <w:r w:rsidR="0071077A">
              <w:rPr>
                <w:rFonts w:ascii="Cambria" w:hAnsi="Cambria" w:cs="Arial"/>
                <w:bCs/>
                <w:sz w:val="20"/>
                <w:szCs w:val="22"/>
              </w:rPr>
              <w:t xml:space="preserve">nawca </w:t>
            </w:r>
            <w:r w:rsidR="0071077A">
              <w:rPr>
                <w:rFonts w:ascii="Cambria" w:hAnsi="Cambria" w:cs="Arial"/>
                <w:bCs/>
                <w:sz w:val="20"/>
                <w:szCs w:val="22"/>
              </w:rPr>
              <w:br/>
              <w:t>(firma lub nazwa, adres)</w:t>
            </w:r>
          </w:p>
        </w:tc>
        <w:tc>
          <w:tcPr>
            <w:tcW w:w="5103" w:type="dxa"/>
          </w:tcPr>
          <w:p w:rsidR="00537125" w:rsidRPr="00537125" w:rsidRDefault="00537125" w:rsidP="00530E74">
            <w:pPr>
              <w:spacing w:before="120"/>
              <w:jc w:val="center"/>
              <w:rPr>
                <w:rFonts w:ascii="Cambria" w:hAnsi="Cambria" w:cs="Arial"/>
                <w:bCs/>
                <w:sz w:val="20"/>
                <w:szCs w:val="22"/>
              </w:rPr>
            </w:pPr>
            <w:r w:rsidRPr="00537125">
              <w:rPr>
                <w:rFonts w:ascii="Cambria" w:hAnsi="Cambria" w:cs="Arial"/>
                <w:bCs/>
                <w:sz w:val="20"/>
                <w:szCs w:val="22"/>
              </w:rPr>
              <w:t>Zakres rzeczowy</w:t>
            </w:r>
            <w:r w:rsidRPr="00537125">
              <w:rPr>
                <w:rFonts w:ascii="Cambria" w:hAnsi="Cambria" w:cs="Arial"/>
                <w:bCs/>
                <w:sz w:val="20"/>
                <w:szCs w:val="22"/>
              </w:rPr>
              <w:br/>
            </w:r>
          </w:p>
        </w:tc>
      </w:tr>
      <w:tr w:rsidR="00537125" w:rsidTr="00530E74">
        <w:trPr>
          <w:trHeight w:val="837"/>
        </w:trPr>
        <w:tc>
          <w:tcPr>
            <w:tcW w:w="3260" w:type="dxa"/>
          </w:tcPr>
          <w:p w:rsidR="00537125" w:rsidRDefault="00537125" w:rsidP="00530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125" w:rsidRDefault="00537125" w:rsidP="00530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37125" w:rsidTr="00530E74">
        <w:trPr>
          <w:trHeight w:val="848"/>
        </w:trPr>
        <w:tc>
          <w:tcPr>
            <w:tcW w:w="3260" w:type="dxa"/>
          </w:tcPr>
          <w:p w:rsidR="00537125" w:rsidRDefault="00537125" w:rsidP="00530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125" w:rsidRDefault="00537125" w:rsidP="00530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37125" w:rsidTr="00530E74">
        <w:trPr>
          <w:trHeight w:val="833"/>
        </w:trPr>
        <w:tc>
          <w:tcPr>
            <w:tcW w:w="3260" w:type="dxa"/>
          </w:tcPr>
          <w:p w:rsidR="00537125" w:rsidRDefault="00537125" w:rsidP="00530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125" w:rsidRDefault="00537125" w:rsidP="00530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37125" w:rsidTr="00530E74">
        <w:trPr>
          <w:trHeight w:val="844"/>
        </w:trPr>
        <w:tc>
          <w:tcPr>
            <w:tcW w:w="3260" w:type="dxa"/>
          </w:tcPr>
          <w:p w:rsidR="00537125" w:rsidRDefault="00537125" w:rsidP="00530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125" w:rsidRDefault="00537125" w:rsidP="00530E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37125" w:rsidRPr="00CD6C9C" w:rsidRDefault="00537125" w:rsidP="00537125">
      <w:pPr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</w:p>
    <w:p w:rsidR="005B0016" w:rsidRPr="00CD6C9C" w:rsidRDefault="005B0016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E32520" w:rsidRDefault="00434034" w:rsidP="00E32520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:rsidR="00E32520" w:rsidRPr="00E32520" w:rsidRDefault="00E32520" w:rsidP="00E32520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E32520">
        <w:rPr>
          <w:rFonts w:ascii="Cambria" w:hAnsi="Cambria" w:cs="Calibri"/>
          <w:sz w:val="20"/>
          <w:szCs w:val="20"/>
        </w:rPr>
        <w:t xml:space="preserve">Informuję, </w:t>
      </w:r>
      <w:r w:rsidRPr="00E32520">
        <w:rPr>
          <w:rFonts w:ascii="Cambria" w:hAnsi="Cambria" w:cs="Tahoma"/>
          <w:sz w:val="22"/>
          <w:szCs w:val="22"/>
        </w:rPr>
        <w:t>że Wykonawca jest (właściwe zaznaczyć):</w:t>
      </w:r>
    </w:p>
    <w:p w:rsidR="00E32520" w:rsidRPr="00E32520" w:rsidRDefault="00E32520" w:rsidP="00E32520">
      <w:pPr>
        <w:spacing w:before="120"/>
        <w:ind w:left="930"/>
        <w:jc w:val="both"/>
        <w:rPr>
          <w:rFonts w:ascii="Cambria" w:hAnsi="Cambria" w:cs="Tahoma"/>
          <w:sz w:val="20"/>
          <w:szCs w:val="20"/>
        </w:rPr>
      </w:pPr>
      <w:r w:rsidRPr="00E32520">
        <w:rPr>
          <w:rFonts w:ascii="Cambria" w:hAnsi="Cambria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520">
        <w:rPr>
          <w:rFonts w:ascii="Cambria" w:hAnsi="Cambria" w:cs="Arial"/>
          <w:sz w:val="20"/>
          <w:szCs w:val="20"/>
        </w:rPr>
        <w:instrText xml:space="preserve"> FORMCHECKBOX </w:instrText>
      </w:r>
      <w:r w:rsidR="002910BC">
        <w:rPr>
          <w:rFonts w:ascii="Cambria" w:hAnsi="Cambria" w:cs="Arial"/>
          <w:sz w:val="20"/>
          <w:szCs w:val="20"/>
        </w:rPr>
      </w:r>
      <w:r w:rsidR="002910BC">
        <w:rPr>
          <w:rFonts w:ascii="Cambria" w:hAnsi="Cambria" w:cs="Arial"/>
          <w:sz w:val="20"/>
          <w:szCs w:val="20"/>
        </w:rPr>
        <w:fldChar w:fldCharType="separate"/>
      </w:r>
      <w:r w:rsidRPr="00E32520">
        <w:rPr>
          <w:rFonts w:ascii="Cambria" w:hAnsi="Cambria" w:cs="Arial"/>
          <w:sz w:val="20"/>
          <w:szCs w:val="20"/>
        </w:rPr>
        <w:fldChar w:fldCharType="end"/>
      </w:r>
      <w:r w:rsidRPr="00E32520">
        <w:rPr>
          <w:rFonts w:ascii="Cambria" w:hAnsi="Cambria" w:cs="Tahoma"/>
          <w:sz w:val="20"/>
          <w:szCs w:val="20"/>
        </w:rPr>
        <w:t xml:space="preserve"> mikroprzedsiębiorstwem</w:t>
      </w:r>
    </w:p>
    <w:p w:rsidR="00E32520" w:rsidRPr="00E32520" w:rsidRDefault="00E32520" w:rsidP="00E32520">
      <w:pPr>
        <w:spacing w:before="120"/>
        <w:ind w:left="930"/>
        <w:jc w:val="both"/>
        <w:rPr>
          <w:rFonts w:ascii="Cambria" w:hAnsi="Cambria" w:cs="Tahoma"/>
          <w:sz w:val="20"/>
          <w:szCs w:val="20"/>
        </w:rPr>
      </w:pPr>
      <w:r w:rsidRPr="00E32520">
        <w:rPr>
          <w:rFonts w:ascii="Cambria" w:hAnsi="Cambria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520">
        <w:rPr>
          <w:rFonts w:ascii="Cambria" w:hAnsi="Cambria" w:cs="Arial"/>
          <w:sz w:val="20"/>
          <w:szCs w:val="20"/>
        </w:rPr>
        <w:instrText xml:space="preserve"> FORMCHECKBOX </w:instrText>
      </w:r>
      <w:r w:rsidR="002910BC">
        <w:rPr>
          <w:rFonts w:ascii="Cambria" w:hAnsi="Cambria" w:cs="Arial"/>
          <w:sz w:val="20"/>
          <w:szCs w:val="20"/>
        </w:rPr>
      </w:r>
      <w:r w:rsidR="002910BC">
        <w:rPr>
          <w:rFonts w:ascii="Cambria" w:hAnsi="Cambria" w:cs="Arial"/>
          <w:sz w:val="20"/>
          <w:szCs w:val="20"/>
        </w:rPr>
        <w:fldChar w:fldCharType="separate"/>
      </w:r>
      <w:r w:rsidRPr="00E32520">
        <w:rPr>
          <w:rFonts w:ascii="Cambria" w:hAnsi="Cambria" w:cs="Arial"/>
          <w:sz w:val="20"/>
          <w:szCs w:val="20"/>
        </w:rPr>
        <w:fldChar w:fldCharType="end"/>
      </w:r>
      <w:r w:rsidRPr="00E32520">
        <w:rPr>
          <w:rFonts w:ascii="Cambria" w:hAnsi="Cambria" w:cs="Arial"/>
          <w:sz w:val="20"/>
          <w:szCs w:val="20"/>
        </w:rPr>
        <w:t xml:space="preserve"> </w:t>
      </w:r>
      <w:r w:rsidRPr="00E32520">
        <w:rPr>
          <w:rFonts w:ascii="Cambria" w:hAnsi="Cambria" w:cs="Tahoma"/>
          <w:sz w:val="20"/>
          <w:szCs w:val="20"/>
        </w:rPr>
        <w:t>małym przedsiębiorstwem</w:t>
      </w:r>
    </w:p>
    <w:p w:rsidR="00E32520" w:rsidRPr="00E32520" w:rsidRDefault="00E32520" w:rsidP="00E32520">
      <w:pPr>
        <w:spacing w:before="120"/>
        <w:ind w:left="930"/>
        <w:jc w:val="both"/>
        <w:rPr>
          <w:rFonts w:ascii="Cambria" w:hAnsi="Cambria" w:cs="Tahoma"/>
          <w:bCs/>
          <w:sz w:val="20"/>
          <w:szCs w:val="20"/>
        </w:rPr>
      </w:pPr>
      <w:r w:rsidRPr="00E32520">
        <w:rPr>
          <w:rFonts w:ascii="Cambria" w:hAnsi="Cambria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520">
        <w:rPr>
          <w:rFonts w:ascii="Cambria" w:hAnsi="Cambria" w:cs="Arial"/>
          <w:sz w:val="20"/>
          <w:szCs w:val="20"/>
        </w:rPr>
        <w:instrText xml:space="preserve"> FORMCHECKBOX </w:instrText>
      </w:r>
      <w:r w:rsidR="002910BC">
        <w:rPr>
          <w:rFonts w:ascii="Cambria" w:hAnsi="Cambria" w:cs="Arial"/>
          <w:sz w:val="20"/>
          <w:szCs w:val="20"/>
        </w:rPr>
      </w:r>
      <w:r w:rsidR="002910BC">
        <w:rPr>
          <w:rFonts w:ascii="Cambria" w:hAnsi="Cambria" w:cs="Arial"/>
          <w:sz w:val="20"/>
          <w:szCs w:val="20"/>
        </w:rPr>
        <w:fldChar w:fldCharType="separate"/>
      </w:r>
      <w:r w:rsidRPr="00E32520">
        <w:rPr>
          <w:rFonts w:ascii="Cambria" w:hAnsi="Cambria" w:cs="Arial"/>
          <w:sz w:val="20"/>
          <w:szCs w:val="20"/>
        </w:rPr>
        <w:fldChar w:fldCharType="end"/>
      </w:r>
      <w:r w:rsidRPr="00E32520">
        <w:rPr>
          <w:rFonts w:ascii="Cambria" w:hAnsi="Cambria" w:cs="Arial"/>
          <w:sz w:val="20"/>
          <w:szCs w:val="20"/>
        </w:rPr>
        <w:t xml:space="preserve"> </w:t>
      </w:r>
      <w:r w:rsidRPr="00E32520">
        <w:rPr>
          <w:rFonts w:ascii="Cambria" w:hAnsi="Cambria" w:cs="Tahoma"/>
          <w:bCs/>
          <w:sz w:val="20"/>
          <w:szCs w:val="20"/>
        </w:rPr>
        <w:t>średnim przedsiębiorstwem</w:t>
      </w:r>
    </w:p>
    <w:p w:rsidR="00E32520" w:rsidRPr="00E32520" w:rsidRDefault="00E32520" w:rsidP="00E32520">
      <w:pPr>
        <w:spacing w:before="120"/>
        <w:ind w:left="930"/>
        <w:jc w:val="both"/>
        <w:rPr>
          <w:rFonts w:ascii="Cambria" w:hAnsi="Cambria" w:cs="Tahoma"/>
          <w:bCs/>
          <w:sz w:val="20"/>
          <w:szCs w:val="20"/>
        </w:rPr>
      </w:pPr>
      <w:r w:rsidRPr="00E32520">
        <w:rPr>
          <w:rFonts w:ascii="Cambria" w:hAnsi="Cambria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520">
        <w:rPr>
          <w:rFonts w:ascii="Cambria" w:hAnsi="Cambria" w:cs="Arial"/>
          <w:sz w:val="20"/>
          <w:szCs w:val="20"/>
        </w:rPr>
        <w:instrText xml:space="preserve"> FORMCHECKBOX </w:instrText>
      </w:r>
      <w:r w:rsidR="002910BC">
        <w:rPr>
          <w:rFonts w:ascii="Cambria" w:hAnsi="Cambria" w:cs="Arial"/>
          <w:sz w:val="20"/>
          <w:szCs w:val="20"/>
        </w:rPr>
      </w:r>
      <w:r w:rsidR="002910BC">
        <w:rPr>
          <w:rFonts w:ascii="Cambria" w:hAnsi="Cambria" w:cs="Arial"/>
          <w:sz w:val="20"/>
          <w:szCs w:val="20"/>
        </w:rPr>
        <w:fldChar w:fldCharType="separate"/>
      </w:r>
      <w:r w:rsidRPr="00E32520">
        <w:rPr>
          <w:rFonts w:ascii="Cambria" w:hAnsi="Cambria" w:cs="Arial"/>
          <w:sz w:val="20"/>
          <w:szCs w:val="20"/>
        </w:rPr>
        <w:fldChar w:fldCharType="end"/>
      </w:r>
      <w:r w:rsidRPr="00E32520">
        <w:rPr>
          <w:rFonts w:ascii="Cambria" w:hAnsi="Cambria" w:cs="Arial"/>
          <w:sz w:val="20"/>
          <w:szCs w:val="20"/>
        </w:rPr>
        <w:t xml:space="preserve"> </w:t>
      </w:r>
      <w:r w:rsidRPr="00E32520">
        <w:rPr>
          <w:rFonts w:ascii="Cambria" w:hAnsi="Cambria" w:cs="Tahoma"/>
          <w:bCs/>
          <w:sz w:val="20"/>
          <w:szCs w:val="20"/>
        </w:rPr>
        <w:t>dużym przedsiębiorstwem</w:t>
      </w:r>
    </w:p>
    <w:p w:rsidR="00E32520" w:rsidRPr="00E32520" w:rsidRDefault="00E32520" w:rsidP="00E32520">
      <w:pPr>
        <w:spacing w:before="120"/>
        <w:ind w:left="930"/>
        <w:jc w:val="both"/>
        <w:rPr>
          <w:rFonts w:ascii="Cambria" w:hAnsi="Cambria" w:cs="Tahoma"/>
          <w:bCs/>
          <w:sz w:val="20"/>
          <w:szCs w:val="20"/>
        </w:rPr>
      </w:pPr>
      <w:r w:rsidRPr="00E32520">
        <w:rPr>
          <w:rFonts w:ascii="Cambria" w:hAnsi="Cambria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520">
        <w:rPr>
          <w:rFonts w:ascii="Cambria" w:hAnsi="Cambria" w:cs="Arial"/>
          <w:sz w:val="20"/>
          <w:szCs w:val="20"/>
        </w:rPr>
        <w:instrText xml:space="preserve"> FORMCHECKBOX </w:instrText>
      </w:r>
      <w:r w:rsidR="002910BC">
        <w:rPr>
          <w:rFonts w:ascii="Cambria" w:hAnsi="Cambria" w:cs="Arial"/>
          <w:sz w:val="20"/>
          <w:szCs w:val="20"/>
        </w:rPr>
      </w:r>
      <w:r w:rsidR="002910BC">
        <w:rPr>
          <w:rFonts w:ascii="Cambria" w:hAnsi="Cambria" w:cs="Arial"/>
          <w:sz w:val="20"/>
          <w:szCs w:val="20"/>
        </w:rPr>
        <w:fldChar w:fldCharType="separate"/>
      </w:r>
      <w:r w:rsidRPr="00E32520">
        <w:rPr>
          <w:rFonts w:ascii="Cambria" w:hAnsi="Cambria" w:cs="Arial"/>
          <w:sz w:val="20"/>
          <w:szCs w:val="20"/>
        </w:rPr>
        <w:fldChar w:fldCharType="end"/>
      </w:r>
      <w:r w:rsidRPr="00E32520">
        <w:rPr>
          <w:rFonts w:ascii="Cambria" w:hAnsi="Cambria" w:cs="Arial"/>
          <w:sz w:val="20"/>
          <w:szCs w:val="20"/>
        </w:rPr>
        <w:t xml:space="preserve"> </w:t>
      </w:r>
      <w:r w:rsidRPr="00E32520">
        <w:rPr>
          <w:rFonts w:ascii="Cambria" w:hAnsi="Cambria" w:cs="Tahoma"/>
          <w:bCs/>
          <w:sz w:val="20"/>
          <w:szCs w:val="20"/>
        </w:rPr>
        <w:t>prowadzi jednoosobową działalność gospodarczą</w:t>
      </w:r>
    </w:p>
    <w:p w:rsidR="00E32520" w:rsidRPr="00E32520" w:rsidRDefault="00E32520" w:rsidP="00E32520">
      <w:pPr>
        <w:spacing w:before="120"/>
        <w:ind w:left="930"/>
        <w:jc w:val="both"/>
        <w:rPr>
          <w:rFonts w:ascii="Cambria" w:hAnsi="Cambria" w:cs="Tahoma"/>
          <w:bCs/>
          <w:sz w:val="20"/>
          <w:szCs w:val="20"/>
        </w:rPr>
      </w:pPr>
      <w:r w:rsidRPr="00E32520">
        <w:rPr>
          <w:rFonts w:ascii="Cambria" w:hAnsi="Cambria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520">
        <w:rPr>
          <w:rFonts w:ascii="Cambria" w:hAnsi="Cambria" w:cs="Arial"/>
          <w:sz w:val="20"/>
          <w:szCs w:val="20"/>
        </w:rPr>
        <w:instrText xml:space="preserve"> FORMCHECKBOX </w:instrText>
      </w:r>
      <w:r w:rsidR="002910BC">
        <w:rPr>
          <w:rFonts w:ascii="Cambria" w:hAnsi="Cambria" w:cs="Arial"/>
          <w:sz w:val="20"/>
          <w:szCs w:val="20"/>
        </w:rPr>
      </w:r>
      <w:r w:rsidR="002910BC">
        <w:rPr>
          <w:rFonts w:ascii="Cambria" w:hAnsi="Cambria" w:cs="Arial"/>
          <w:sz w:val="20"/>
          <w:szCs w:val="20"/>
        </w:rPr>
        <w:fldChar w:fldCharType="separate"/>
      </w:r>
      <w:r w:rsidRPr="00E32520">
        <w:rPr>
          <w:rFonts w:ascii="Cambria" w:hAnsi="Cambria" w:cs="Arial"/>
          <w:sz w:val="20"/>
          <w:szCs w:val="20"/>
        </w:rPr>
        <w:fldChar w:fldCharType="end"/>
      </w:r>
      <w:r w:rsidRPr="00E32520">
        <w:rPr>
          <w:rFonts w:ascii="Cambria" w:hAnsi="Cambria" w:cs="Arial"/>
          <w:sz w:val="20"/>
          <w:szCs w:val="20"/>
        </w:rPr>
        <w:t xml:space="preserve"> </w:t>
      </w:r>
      <w:r w:rsidRPr="00E32520">
        <w:rPr>
          <w:rFonts w:ascii="Cambria" w:hAnsi="Cambria" w:cs="Tahoma"/>
          <w:bCs/>
          <w:sz w:val="20"/>
          <w:szCs w:val="20"/>
        </w:rPr>
        <w:t>jest osobą fizyczną nieprowadzącą działalności gospodarczej</w:t>
      </w:r>
    </w:p>
    <w:p w:rsidR="00E32520" w:rsidRPr="00E32520" w:rsidRDefault="00E32520" w:rsidP="00E32520">
      <w:pPr>
        <w:spacing w:before="120"/>
        <w:ind w:left="930"/>
        <w:jc w:val="both"/>
        <w:rPr>
          <w:rFonts w:ascii="Cambria" w:hAnsi="Cambria" w:cs="Tahoma"/>
          <w:bCs/>
          <w:sz w:val="20"/>
          <w:szCs w:val="20"/>
        </w:rPr>
      </w:pPr>
      <w:r w:rsidRPr="00E32520">
        <w:rPr>
          <w:rFonts w:ascii="Cambria" w:hAnsi="Cambria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520">
        <w:rPr>
          <w:rFonts w:ascii="Cambria" w:hAnsi="Cambria" w:cs="Arial"/>
          <w:sz w:val="20"/>
          <w:szCs w:val="20"/>
        </w:rPr>
        <w:instrText xml:space="preserve"> FORMCHECKBOX </w:instrText>
      </w:r>
      <w:r w:rsidR="002910BC">
        <w:rPr>
          <w:rFonts w:ascii="Cambria" w:hAnsi="Cambria" w:cs="Arial"/>
          <w:sz w:val="20"/>
          <w:szCs w:val="20"/>
        </w:rPr>
      </w:r>
      <w:r w:rsidR="002910BC">
        <w:rPr>
          <w:rFonts w:ascii="Cambria" w:hAnsi="Cambria" w:cs="Arial"/>
          <w:sz w:val="20"/>
          <w:szCs w:val="20"/>
        </w:rPr>
        <w:fldChar w:fldCharType="separate"/>
      </w:r>
      <w:r w:rsidRPr="00E32520">
        <w:rPr>
          <w:rFonts w:ascii="Cambria" w:hAnsi="Cambria" w:cs="Arial"/>
          <w:sz w:val="20"/>
          <w:szCs w:val="20"/>
        </w:rPr>
        <w:fldChar w:fldCharType="end"/>
      </w:r>
      <w:r w:rsidRPr="00E32520">
        <w:rPr>
          <w:rFonts w:ascii="Cambria" w:hAnsi="Cambria" w:cs="Arial"/>
          <w:sz w:val="20"/>
          <w:szCs w:val="20"/>
        </w:rPr>
        <w:t xml:space="preserve"> </w:t>
      </w:r>
      <w:r w:rsidRPr="00E32520">
        <w:rPr>
          <w:rFonts w:ascii="Cambria" w:hAnsi="Cambria" w:cs="Tahoma"/>
          <w:bCs/>
          <w:sz w:val="20"/>
          <w:szCs w:val="20"/>
        </w:rPr>
        <w:t>inny rodzaj</w:t>
      </w:r>
    </w:p>
    <w:p w:rsidR="00552AB0" w:rsidRDefault="00552AB0" w:rsidP="00507126">
      <w:pPr>
        <w:jc w:val="both"/>
        <w:rPr>
          <w:rFonts w:ascii="Cambria" w:hAnsi="Cambria" w:cs="Tahoma"/>
          <w:b/>
          <w:sz w:val="20"/>
          <w:szCs w:val="20"/>
          <w:highlight w:val="yellow"/>
        </w:rPr>
      </w:pPr>
    </w:p>
    <w:p w:rsidR="00507126" w:rsidRPr="00CD6C9C" w:rsidRDefault="00507126" w:rsidP="00507126">
      <w:pPr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bookmarkStart w:id="0" w:name="_GoBack"/>
      <w:bookmarkEnd w:id="0"/>
    </w:p>
    <w:p w:rsidR="00434034" w:rsidRPr="00CD6C9C" w:rsidRDefault="00434034" w:rsidP="00434034">
      <w:pPr>
        <w:numPr>
          <w:ilvl w:val="0"/>
          <w:numId w:val="43"/>
        </w:numPr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:rsidR="00534EF0" w:rsidRPr="00CD6C9C" w:rsidRDefault="00434034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:rsidR="00534EF0" w:rsidRDefault="00534EF0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:rsidR="00534EF0" w:rsidRPr="00534EF0" w:rsidRDefault="00534EF0" w:rsidP="00534EF0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534EF0" w:rsidRPr="00815460" w:rsidRDefault="00534EF0" w:rsidP="00534EF0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16153" w:rsidRPr="00772AB8" w:rsidRDefault="00016153" w:rsidP="00434034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18"/>
          <w:szCs w:val="18"/>
        </w:rPr>
      </w:pPr>
    </w:p>
    <w:sectPr w:rsidR="00016153" w:rsidRPr="00772AB8" w:rsidSect="00E506F9">
      <w:headerReference w:type="default" r:id="rId7"/>
      <w:footerReference w:type="even" r:id="rId8"/>
      <w:footerReference w:type="default" r:id="rId9"/>
      <w:pgSz w:w="11906" w:h="16838"/>
      <w:pgMar w:top="1276" w:right="1418" w:bottom="1418" w:left="1418" w:header="426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0BC" w:rsidRDefault="002910BC">
      <w:r>
        <w:separator/>
      </w:r>
    </w:p>
  </w:endnote>
  <w:endnote w:type="continuationSeparator" w:id="0">
    <w:p w:rsidR="002910BC" w:rsidRDefault="0029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79E" w:rsidRDefault="005057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657" w:rsidRDefault="002A2635" w:rsidP="002A263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0BC" w:rsidRDefault="002910BC">
      <w:r>
        <w:separator/>
      </w:r>
    </w:p>
  </w:footnote>
  <w:footnote w:type="continuationSeparator" w:id="0">
    <w:p w:rsidR="002910BC" w:rsidRDefault="0029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05" w:rsidRDefault="00E00A92" w:rsidP="00F25A05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5A05" w:rsidRDefault="00F25A05" w:rsidP="00F25A05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537125">
                            <w:t>Jędrzejów</w:t>
                          </w:r>
                        </w:p>
                        <w:p w:rsidR="00F25A05" w:rsidRPr="008F1094" w:rsidRDefault="00F25A05" w:rsidP="00F25A05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:rsidR="00F25A05" w:rsidRDefault="00F25A05" w:rsidP="00F25A05">
                    <w:pPr>
                      <w:pStyle w:val="LPNaglowek"/>
                    </w:pPr>
                    <w:r>
                      <w:t xml:space="preserve"> Nadleśnictwo </w:t>
                    </w:r>
                    <w:r w:rsidR="00537125">
                      <w:t>Jędrzejów</w:t>
                    </w:r>
                  </w:p>
                  <w:p w:rsidR="00F25A05" w:rsidRPr="008F1094" w:rsidRDefault="00F25A05" w:rsidP="00F25A05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1C10D5FA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65320CED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:rsidR="00F25A05" w:rsidRPr="00787F0A" w:rsidRDefault="00F25A05" w:rsidP="00F25A05">
    <w:pPr>
      <w:pStyle w:val="Nagwek"/>
      <w:rPr>
        <w:rFonts w:ascii="Cambria" w:hAnsi="Cambria"/>
        <w:sz w:val="20"/>
        <w:lang w:val="pl-PL"/>
      </w:rPr>
    </w:pPr>
    <w:r w:rsidRPr="00787F0A">
      <w:rPr>
        <w:rFonts w:ascii="Cambria" w:hAnsi="Cambria"/>
        <w:sz w:val="20"/>
      </w:rPr>
      <w:t xml:space="preserve">Nr postępowania: </w:t>
    </w:r>
    <w:r w:rsidR="00614CF5" w:rsidRPr="00614CF5">
      <w:rPr>
        <w:rFonts w:ascii="Cambria" w:hAnsi="Cambria"/>
        <w:sz w:val="20"/>
        <w:szCs w:val="20"/>
      </w:rPr>
      <w:t>SA.270.2.4.2022</w:t>
    </w:r>
  </w:p>
  <w:p w:rsidR="008A0966" w:rsidRPr="00F25A05" w:rsidRDefault="008A0966" w:rsidP="00F25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475443"/>
    <w:multiLevelType w:val="hybridMultilevel"/>
    <w:tmpl w:val="9FA4F7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952C02"/>
    <w:multiLevelType w:val="hybridMultilevel"/>
    <w:tmpl w:val="8DD0D352"/>
    <w:lvl w:ilvl="0" w:tplc="5C385E1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C3F0C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42C5A9E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4"/>
  </w:num>
  <w:num w:numId="3">
    <w:abstractNumId w:val="30"/>
  </w:num>
  <w:num w:numId="4">
    <w:abstractNumId w:val="27"/>
  </w:num>
  <w:num w:numId="5">
    <w:abstractNumId w:val="21"/>
  </w:num>
  <w:num w:numId="6">
    <w:abstractNumId w:val="33"/>
  </w:num>
  <w:num w:numId="7">
    <w:abstractNumId w:val="39"/>
  </w:num>
  <w:num w:numId="8">
    <w:abstractNumId w:val="25"/>
  </w:num>
  <w:num w:numId="9">
    <w:abstractNumId w:val="52"/>
  </w:num>
  <w:num w:numId="10">
    <w:abstractNumId w:val="57"/>
  </w:num>
  <w:num w:numId="11">
    <w:abstractNumId w:val="22"/>
  </w:num>
  <w:num w:numId="12">
    <w:abstractNumId w:val="55"/>
  </w:num>
  <w:num w:numId="13">
    <w:abstractNumId w:val="56"/>
  </w:num>
  <w:num w:numId="14">
    <w:abstractNumId w:val="14"/>
  </w:num>
  <w:num w:numId="15">
    <w:abstractNumId w:val="28"/>
  </w:num>
  <w:num w:numId="16">
    <w:abstractNumId w:val="32"/>
  </w:num>
  <w:num w:numId="17">
    <w:abstractNumId w:val="51"/>
  </w:num>
  <w:num w:numId="18">
    <w:abstractNumId w:val="24"/>
  </w:num>
  <w:num w:numId="19">
    <w:abstractNumId w:val="15"/>
  </w:num>
  <w:num w:numId="20">
    <w:abstractNumId w:val="19"/>
  </w:num>
  <w:num w:numId="21">
    <w:abstractNumId w:val="45"/>
  </w:num>
  <w:num w:numId="22">
    <w:abstractNumId w:val="20"/>
  </w:num>
  <w:num w:numId="23">
    <w:abstractNumId w:val="50"/>
  </w:num>
  <w:num w:numId="24">
    <w:abstractNumId w:val="47"/>
  </w:num>
  <w:num w:numId="25">
    <w:abstractNumId w:val="23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0"/>
  </w:num>
  <w:num w:numId="33">
    <w:abstractNumId w:val="29"/>
  </w:num>
  <w:num w:numId="34">
    <w:abstractNumId w:val="46"/>
  </w:num>
  <w:num w:numId="35">
    <w:abstractNumId w:val="18"/>
  </w:num>
  <w:num w:numId="36">
    <w:abstractNumId w:val="54"/>
  </w:num>
  <w:num w:numId="37">
    <w:abstractNumId w:val="16"/>
  </w:num>
  <w:num w:numId="38">
    <w:abstractNumId w:val="9"/>
  </w:num>
  <w:num w:numId="39">
    <w:abstractNumId w:val="26"/>
  </w:num>
  <w:num w:numId="40">
    <w:abstractNumId w:val="41"/>
  </w:num>
  <w:num w:numId="41">
    <w:abstractNumId w:val="34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12"/>
  </w:num>
  <w:num w:numId="45">
    <w:abstractNumId w:val="49"/>
  </w:num>
  <w:num w:numId="46">
    <w:abstractNumId w:val="17"/>
  </w:num>
  <w:num w:numId="47">
    <w:abstractNumId w:val="38"/>
  </w:num>
  <w:num w:numId="48">
    <w:abstractNumId w:val="40"/>
  </w:num>
  <w:num w:numId="49">
    <w:abstractNumId w:val="11"/>
  </w:num>
  <w:num w:numId="50">
    <w:abstractNumId w:val="1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1CDC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DEF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0964"/>
    <w:rsid w:val="001720B9"/>
    <w:rsid w:val="0017416A"/>
    <w:rsid w:val="00174344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473D"/>
    <w:rsid w:val="001D6CF9"/>
    <w:rsid w:val="001E0C4E"/>
    <w:rsid w:val="001E319E"/>
    <w:rsid w:val="001E6C02"/>
    <w:rsid w:val="001E6F19"/>
    <w:rsid w:val="001F1C7C"/>
    <w:rsid w:val="001F37AF"/>
    <w:rsid w:val="001F3802"/>
    <w:rsid w:val="001F4FD3"/>
    <w:rsid w:val="001F516F"/>
    <w:rsid w:val="001F585B"/>
    <w:rsid w:val="001F60E2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52051"/>
    <w:rsid w:val="00252EF3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10BC"/>
    <w:rsid w:val="002953C0"/>
    <w:rsid w:val="002A2237"/>
    <w:rsid w:val="002A2635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459"/>
    <w:rsid w:val="002F26C4"/>
    <w:rsid w:val="002F79CA"/>
    <w:rsid w:val="003001CF"/>
    <w:rsid w:val="00302515"/>
    <w:rsid w:val="00302B07"/>
    <w:rsid w:val="0030332F"/>
    <w:rsid w:val="003062AC"/>
    <w:rsid w:val="003068E3"/>
    <w:rsid w:val="00310A34"/>
    <w:rsid w:val="0031370D"/>
    <w:rsid w:val="00313888"/>
    <w:rsid w:val="00315240"/>
    <w:rsid w:val="00320DC8"/>
    <w:rsid w:val="00325720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6F73"/>
    <w:rsid w:val="003C48F1"/>
    <w:rsid w:val="003C4B19"/>
    <w:rsid w:val="003C659A"/>
    <w:rsid w:val="003C7514"/>
    <w:rsid w:val="003D1ED1"/>
    <w:rsid w:val="003D277E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3F6273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A12"/>
    <w:rsid w:val="0043062E"/>
    <w:rsid w:val="00434034"/>
    <w:rsid w:val="00436078"/>
    <w:rsid w:val="00436F25"/>
    <w:rsid w:val="004407D8"/>
    <w:rsid w:val="004409ED"/>
    <w:rsid w:val="00441F36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B33"/>
    <w:rsid w:val="00490F36"/>
    <w:rsid w:val="004934C5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0C78"/>
    <w:rsid w:val="004C1036"/>
    <w:rsid w:val="004C10D6"/>
    <w:rsid w:val="004C2620"/>
    <w:rsid w:val="004C52C0"/>
    <w:rsid w:val="004C6EE4"/>
    <w:rsid w:val="004D467D"/>
    <w:rsid w:val="004D4CCE"/>
    <w:rsid w:val="004D63E9"/>
    <w:rsid w:val="004E3410"/>
    <w:rsid w:val="004E4827"/>
    <w:rsid w:val="004E5A97"/>
    <w:rsid w:val="004E5DD6"/>
    <w:rsid w:val="004E6D1D"/>
    <w:rsid w:val="004E7F7A"/>
    <w:rsid w:val="004F1DB6"/>
    <w:rsid w:val="004F31B5"/>
    <w:rsid w:val="004F4AC8"/>
    <w:rsid w:val="005021E7"/>
    <w:rsid w:val="005038D7"/>
    <w:rsid w:val="0050579E"/>
    <w:rsid w:val="00507126"/>
    <w:rsid w:val="00510327"/>
    <w:rsid w:val="00511D6F"/>
    <w:rsid w:val="005127C5"/>
    <w:rsid w:val="005128AA"/>
    <w:rsid w:val="005131C0"/>
    <w:rsid w:val="005140D4"/>
    <w:rsid w:val="00514B70"/>
    <w:rsid w:val="00515E60"/>
    <w:rsid w:val="00516445"/>
    <w:rsid w:val="0051755C"/>
    <w:rsid w:val="00522BE4"/>
    <w:rsid w:val="00530E74"/>
    <w:rsid w:val="005323A2"/>
    <w:rsid w:val="005327E3"/>
    <w:rsid w:val="00532D41"/>
    <w:rsid w:val="00532DC9"/>
    <w:rsid w:val="00534E6E"/>
    <w:rsid w:val="00534EF0"/>
    <w:rsid w:val="00535B3B"/>
    <w:rsid w:val="0053629E"/>
    <w:rsid w:val="00537125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E109B"/>
    <w:rsid w:val="005E25BB"/>
    <w:rsid w:val="005F248D"/>
    <w:rsid w:val="005F3C52"/>
    <w:rsid w:val="005F51FC"/>
    <w:rsid w:val="005F53FF"/>
    <w:rsid w:val="005F73F2"/>
    <w:rsid w:val="006004BA"/>
    <w:rsid w:val="00600ACA"/>
    <w:rsid w:val="00601FA4"/>
    <w:rsid w:val="006042A2"/>
    <w:rsid w:val="00606915"/>
    <w:rsid w:val="00607529"/>
    <w:rsid w:val="00607E94"/>
    <w:rsid w:val="00614CF5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918"/>
    <w:rsid w:val="00667F63"/>
    <w:rsid w:val="00670104"/>
    <w:rsid w:val="006701F1"/>
    <w:rsid w:val="00672FAA"/>
    <w:rsid w:val="0067561C"/>
    <w:rsid w:val="006800B9"/>
    <w:rsid w:val="00680380"/>
    <w:rsid w:val="00680BB6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3A91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7EC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077A"/>
    <w:rsid w:val="00711A5E"/>
    <w:rsid w:val="007125C8"/>
    <w:rsid w:val="00716F61"/>
    <w:rsid w:val="00720FCE"/>
    <w:rsid w:val="00722E1D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87F0A"/>
    <w:rsid w:val="00790524"/>
    <w:rsid w:val="00792EE6"/>
    <w:rsid w:val="00793775"/>
    <w:rsid w:val="0079444B"/>
    <w:rsid w:val="007A0335"/>
    <w:rsid w:val="007A7C26"/>
    <w:rsid w:val="007B20EA"/>
    <w:rsid w:val="007B21B2"/>
    <w:rsid w:val="007B4461"/>
    <w:rsid w:val="007C0CCF"/>
    <w:rsid w:val="007C4815"/>
    <w:rsid w:val="007C73C6"/>
    <w:rsid w:val="007D29F5"/>
    <w:rsid w:val="007D2EDC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76A1"/>
    <w:rsid w:val="007F7A95"/>
    <w:rsid w:val="00801CB9"/>
    <w:rsid w:val="00802C0B"/>
    <w:rsid w:val="00803828"/>
    <w:rsid w:val="008079C8"/>
    <w:rsid w:val="00807F68"/>
    <w:rsid w:val="00810A21"/>
    <w:rsid w:val="008115F9"/>
    <w:rsid w:val="00812831"/>
    <w:rsid w:val="008143C8"/>
    <w:rsid w:val="00817644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45"/>
    <w:rsid w:val="00872D84"/>
    <w:rsid w:val="00880F76"/>
    <w:rsid w:val="00892186"/>
    <w:rsid w:val="00896C0F"/>
    <w:rsid w:val="008A0763"/>
    <w:rsid w:val="008A0966"/>
    <w:rsid w:val="008A10C0"/>
    <w:rsid w:val="008A1345"/>
    <w:rsid w:val="008A27B1"/>
    <w:rsid w:val="008A41DF"/>
    <w:rsid w:val="008B11F9"/>
    <w:rsid w:val="008B3B91"/>
    <w:rsid w:val="008B504A"/>
    <w:rsid w:val="008B614D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0760F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105C"/>
    <w:rsid w:val="00975657"/>
    <w:rsid w:val="009829D9"/>
    <w:rsid w:val="00983423"/>
    <w:rsid w:val="00983D87"/>
    <w:rsid w:val="0098603A"/>
    <w:rsid w:val="00990C28"/>
    <w:rsid w:val="009952C7"/>
    <w:rsid w:val="009970AA"/>
    <w:rsid w:val="0099747F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5089"/>
    <w:rsid w:val="009C58F9"/>
    <w:rsid w:val="009C6657"/>
    <w:rsid w:val="009C6710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F246A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78F5"/>
    <w:rsid w:val="00A6013A"/>
    <w:rsid w:val="00A62E79"/>
    <w:rsid w:val="00A6542F"/>
    <w:rsid w:val="00A70ABC"/>
    <w:rsid w:val="00A71A38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BBD"/>
    <w:rsid w:val="00BA5C7E"/>
    <w:rsid w:val="00BB0D72"/>
    <w:rsid w:val="00BB19B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BC1"/>
    <w:rsid w:val="00C82F0B"/>
    <w:rsid w:val="00C9266C"/>
    <w:rsid w:val="00C97C1D"/>
    <w:rsid w:val="00CA09A2"/>
    <w:rsid w:val="00CA152F"/>
    <w:rsid w:val="00CA4619"/>
    <w:rsid w:val="00CA4AFB"/>
    <w:rsid w:val="00CB49E0"/>
    <w:rsid w:val="00CB6C60"/>
    <w:rsid w:val="00CC2C7F"/>
    <w:rsid w:val="00CC41E1"/>
    <w:rsid w:val="00CC43FF"/>
    <w:rsid w:val="00CC63D6"/>
    <w:rsid w:val="00CD1B83"/>
    <w:rsid w:val="00CD1E81"/>
    <w:rsid w:val="00CD267E"/>
    <w:rsid w:val="00CD2F81"/>
    <w:rsid w:val="00CD3240"/>
    <w:rsid w:val="00CD3364"/>
    <w:rsid w:val="00CD3717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7CB"/>
    <w:rsid w:val="00D93276"/>
    <w:rsid w:val="00D93CF7"/>
    <w:rsid w:val="00D96540"/>
    <w:rsid w:val="00DA3046"/>
    <w:rsid w:val="00DA3BA9"/>
    <w:rsid w:val="00DA509A"/>
    <w:rsid w:val="00DA7DDD"/>
    <w:rsid w:val="00DB17AA"/>
    <w:rsid w:val="00DB1FC3"/>
    <w:rsid w:val="00DB2AC9"/>
    <w:rsid w:val="00DB394F"/>
    <w:rsid w:val="00DB3C30"/>
    <w:rsid w:val="00DB4875"/>
    <w:rsid w:val="00DB6565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2EDD"/>
    <w:rsid w:val="00DF5D0D"/>
    <w:rsid w:val="00DF68C8"/>
    <w:rsid w:val="00E00090"/>
    <w:rsid w:val="00E00A92"/>
    <w:rsid w:val="00E110B9"/>
    <w:rsid w:val="00E11444"/>
    <w:rsid w:val="00E176CD"/>
    <w:rsid w:val="00E2112E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520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BF5"/>
    <w:rsid w:val="00E728CD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B7836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93"/>
    <w:rsid w:val="00F05BE3"/>
    <w:rsid w:val="00F05C67"/>
    <w:rsid w:val="00F11020"/>
    <w:rsid w:val="00F1323B"/>
    <w:rsid w:val="00F21C6C"/>
    <w:rsid w:val="00F21EE8"/>
    <w:rsid w:val="00F226D3"/>
    <w:rsid w:val="00F237E1"/>
    <w:rsid w:val="00F25A05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A40F8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51B2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647D59"/>
  <w15:chartTrackingRefBased/>
  <w15:docId w15:val="{FD8A026A-54AB-4FB0-B5A8-043EB590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1F585B"/>
    <w:rPr>
      <w:sz w:val="24"/>
      <w:szCs w:val="24"/>
    </w:rPr>
  </w:style>
  <w:style w:type="paragraph" w:customStyle="1" w:styleId="LPNaglowek">
    <w:name w:val="LP_Naglowek"/>
    <w:rsid w:val="00F25A05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869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Magdalena Ryś</cp:lastModifiedBy>
  <cp:revision>3</cp:revision>
  <cp:lastPrinted>2013-04-03T06:33:00Z</cp:lastPrinted>
  <dcterms:created xsi:type="dcterms:W3CDTF">2022-09-15T07:34:00Z</dcterms:created>
  <dcterms:modified xsi:type="dcterms:W3CDTF">2022-09-19T06:59:00Z</dcterms:modified>
</cp:coreProperties>
</file>