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2E5" w:rsidRPr="00E07C41" w:rsidRDefault="004B71E0" w:rsidP="004B71E0">
      <w:pPr>
        <w:pStyle w:val="Legenda"/>
        <w:spacing w:line="360" w:lineRule="auto"/>
        <w:rPr>
          <w:sz w:val="24"/>
          <w:szCs w:val="24"/>
        </w:rPr>
      </w:pPr>
      <w:r w:rsidRPr="00E07C41">
        <w:rPr>
          <w:sz w:val="24"/>
          <w:szCs w:val="24"/>
        </w:rPr>
        <w:t>FORMULARZ OFERTOWY</w:t>
      </w:r>
    </w:p>
    <w:p w:rsidR="004B71E0" w:rsidRPr="004B71E0" w:rsidRDefault="004B71E0" w:rsidP="004B71E0"/>
    <w:p w:rsidR="003D066F" w:rsidRPr="00E37A6C" w:rsidRDefault="003D066F" w:rsidP="003D066F">
      <w:pPr>
        <w:tabs>
          <w:tab w:val="left" w:pos="360"/>
        </w:tabs>
        <w:spacing w:after="120" w:line="276" w:lineRule="auto"/>
        <w:rPr>
          <w:color w:val="000000"/>
        </w:rPr>
      </w:pPr>
      <w:r w:rsidRPr="00E37A6C">
        <w:rPr>
          <w:color w:val="000000"/>
        </w:rPr>
        <w:t>Pełna nazwa Wykonawcy: ………………………………………………….………………</w:t>
      </w:r>
    </w:p>
    <w:p w:rsidR="003D066F" w:rsidRPr="00E37A6C" w:rsidRDefault="003D066F" w:rsidP="00E37A6C">
      <w:pPr>
        <w:tabs>
          <w:tab w:val="left" w:pos="360"/>
        </w:tabs>
        <w:spacing w:before="120" w:after="120" w:line="276" w:lineRule="auto"/>
        <w:rPr>
          <w:color w:val="000000"/>
        </w:rPr>
      </w:pPr>
      <w:r w:rsidRPr="00E37A6C">
        <w:rPr>
          <w:color w:val="000000"/>
        </w:rPr>
        <w:t>………………………………………………………………………………………………</w:t>
      </w:r>
    </w:p>
    <w:p w:rsidR="003D066F" w:rsidRPr="00E37A6C" w:rsidRDefault="003D066F" w:rsidP="003D066F">
      <w:pPr>
        <w:tabs>
          <w:tab w:val="left" w:pos="360"/>
        </w:tabs>
        <w:spacing w:after="120" w:line="276" w:lineRule="auto"/>
        <w:rPr>
          <w:color w:val="000000"/>
        </w:rPr>
      </w:pPr>
      <w:r w:rsidRPr="00E37A6C">
        <w:rPr>
          <w:color w:val="000000"/>
        </w:rPr>
        <w:t>Wykonawca jest mikro/małym/średnim* przedsiębiorstwem</w:t>
      </w:r>
      <w:r w:rsidRPr="00E37A6C">
        <w:rPr>
          <w:rStyle w:val="Odwoanieprzypisudolnego"/>
          <w:color w:val="000000"/>
        </w:rPr>
        <w:footnoteReference w:id="1"/>
      </w:r>
      <w:r w:rsidRPr="00E37A6C">
        <w:rPr>
          <w:color w:val="000000"/>
        </w:rPr>
        <w:t>.</w:t>
      </w:r>
    </w:p>
    <w:p w:rsidR="003D066F" w:rsidRPr="00E37A6C" w:rsidRDefault="003D066F" w:rsidP="003D066F">
      <w:pPr>
        <w:tabs>
          <w:tab w:val="left" w:pos="360"/>
        </w:tabs>
        <w:spacing w:line="276" w:lineRule="auto"/>
        <w:rPr>
          <w:color w:val="000000"/>
        </w:rPr>
      </w:pPr>
      <w:r w:rsidRPr="00E37A6C">
        <w:rPr>
          <w:color w:val="000000"/>
        </w:rPr>
        <w:t>(*niepotrzebne skreślić)</w:t>
      </w:r>
    </w:p>
    <w:p w:rsidR="003D066F" w:rsidRPr="00E37A6C" w:rsidRDefault="003D066F" w:rsidP="003D066F">
      <w:pPr>
        <w:tabs>
          <w:tab w:val="left" w:pos="360"/>
        </w:tabs>
        <w:spacing w:before="120" w:after="120" w:line="276" w:lineRule="auto"/>
        <w:rPr>
          <w:color w:val="000000"/>
        </w:rPr>
      </w:pPr>
      <w:r w:rsidRPr="00E37A6C">
        <w:rPr>
          <w:color w:val="000000"/>
        </w:rPr>
        <w:t>Adres…………………………………………………………………………………………</w:t>
      </w:r>
    </w:p>
    <w:p w:rsidR="003D066F" w:rsidRPr="00E37A6C" w:rsidRDefault="003D066F" w:rsidP="00E37A6C">
      <w:pPr>
        <w:tabs>
          <w:tab w:val="left" w:pos="360"/>
          <w:tab w:val="left" w:pos="8647"/>
        </w:tabs>
        <w:spacing w:before="120" w:after="120" w:line="276" w:lineRule="auto"/>
        <w:rPr>
          <w:color w:val="000000"/>
        </w:rPr>
      </w:pPr>
      <w:r w:rsidRPr="00E37A6C">
        <w:rPr>
          <w:color w:val="000000"/>
        </w:rPr>
        <w:t>nr telefonu……………………………………………………………………………………</w:t>
      </w:r>
    </w:p>
    <w:p w:rsidR="003D066F" w:rsidRPr="00E37A6C" w:rsidRDefault="003D066F" w:rsidP="00E37A6C">
      <w:pPr>
        <w:tabs>
          <w:tab w:val="left" w:pos="360"/>
          <w:tab w:val="left" w:pos="8789"/>
        </w:tabs>
        <w:spacing w:before="120" w:after="120" w:line="276" w:lineRule="auto"/>
        <w:rPr>
          <w:color w:val="000000"/>
        </w:rPr>
      </w:pPr>
      <w:r w:rsidRPr="00E37A6C">
        <w:rPr>
          <w:color w:val="000000"/>
        </w:rPr>
        <w:t>e-mail: ………………………………………………….……………………………………</w:t>
      </w:r>
    </w:p>
    <w:p w:rsidR="003D066F" w:rsidRPr="00E37A6C" w:rsidRDefault="003D066F" w:rsidP="003D066F">
      <w:pPr>
        <w:tabs>
          <w:tab w:val="left" w:pos="360"/>
        </w:tabs>
        <w:spacing w:after="120" w:line="276" w:lineRule="auto"/>
        <w:rPr>
          <w:color w:val="000000"/>
        </w:rPr>
      </w:pPr>
      <w:r w:rsidRPr="00E37A6C">
        <w:rPr>
          <w:color w:val="000000"/>
        </w:rPr>
        <w:t>Numer identyfikacyjny Wykonawcy:</w:t>
      </w:r>
    </w:p>
    <w:p w:rsidR="003D066F" w:rsidRPr="00E37A6C" w:rsidRDefault="003D066F" w:rsidP="003D066F">
      <w:pPr>
        <w:tabs>
          <w:tab w:val="left" w:pos="360"/>
        </w:tabs>
        <w:spacing w:before="120" w:after="120" w:line="276" w:lineRule="auto"/>
        <w:rPr>
          <w:color w:val="000000"/>
        </w:rPr>
      </w:pPr>
      <w:r w:rsidRPr="00E37A6C">
        <w:rPr>
          <w:color w:val="000000"/>
        </w:rPr>
        <w:t>REGON …………………………</w:t>
      </w:r>
      <w:r w:rsidRPr="00E37A6C">
        <w:rPr>
          <w:color w:val="000000"/>
        </w:rPr>
        <w:tab/>
      </w:r>
      <w:r w:rsidRPr="00E37A6C">
        <w:rPr>
          <w:color w:val="000000"/>
        </w:rPr>
        <w:tab/>
      </w:r>
      <w:r w:rsidRPr="00E37A6C">
        <w:rPr>
          <w:color w:val="000000"/>
        </w:rPr>
        <w:tab/>
        <w:t>NIP …………………………</w:t>
      </w:r>
    </w:p>
    <w:p w:rsidR="003D066F" w:rsidRPr="00E37A6C" w:rsidRDefault="003D066F" w:rsidP="003D066F">
      <w:pPr>
        <w:tabs>
          <w:tab w:val="left" w:pos="360"/>
        </w:tabs>
        <w:spacing w:before="120" w:after="240" w:line="276" w:lineRule="auto"/>
        <w:rPr>
          <w:color w:val="000000"/>
        </w:rPr>
      </w:pPr>
      <w:r w:rsidRPr="00E37A6C">
        <w:rPr>
          <w:color w:val="000000"/>
        </w:rPr>
        <w:t>Województwo:………………….</w:t>
      </w:r>
    </w:p>
    <w:p w:rsidR="00F06FA5" w:rsidRDefault="009B490C" w:rsidP="0014286C">
      <w:pPr>
        <w:spacing w:line="276" w:lineRule="auto"/>
        <w:jc w:val="both"/>
      </w:pPr>
      <w:r w:rsidRPr="003D066F">
        <w:t xml:space="preserve">1. </w:t>
      </w:r>
      <w:r w:rsidR="004B71E0" w:rsidRPr="003D066F">
        <w:t>Oferujemy wykonanie przedmiotu zamówienia na</w:t>
      </w:r>
      <w:r w:rsidR="00831CB2" w:rsidRPr="003D066F">
        <w:t xml:space="preserve"> </w:t>
      </w:r>
      <w:r w:rsidR="00391956" w:rsidRPr="003D066F">
        <w:rPr>
          <w:b/>
        </w:rPr>
        <w:t xml:space="preserve">dostawa </w:t>
      </w:r>
      <w:r w:rsidR="00391956" w:rsidRPr="003D066F">
        <w:rPr>
          <w:b/>
          <w:bCs/>
          <w:iCs/>
        </w:rPr>
        <w:t>sprzętu komputerowego, urządzeń sieciowych, serwerów i akcesoriów</w:t>
      </w:r>
      <w:r w:rsidR="0080213E">
        <w:rPr>
          <w:b/>
          <w:bCs/>
          <w:iCs/>
        </w:rPr>
        <w:t xml:space="preserve"> oraz telefonów komórkowych</w:t>
      </w:r>
      <w:r w:rsidR="00391956" w:rsidRPr="003D066F">
        <w:rPr>
          <w:b/>
        </w:rPr>
        <w:t>, nr sprawy 1</w:t>
      </w:r>
      <w:r w:rsidR="00490D48">
        <w:rPr>
          <w:b/>
        </w:rPr>
        <w:t>2</w:t>
      </w:r>
      <w:r w:rsidR="00391956" w:rsidRPr="003D066F">
        <w:rPr>
          <w:b/>
        </w:rPr>
        <w:t>/202</w:t>
      </w:r>
      <w:r w:rsidR="00490D48">
        <w:rPr>
          <w:b/>
        </w:rPr>
        <w:t>5</w:t>
      </w:r>
      <w:r w:rsidR="00391956" w:rsidRPr="003D066F">
        <w:rPr>
          <w:b/>
        </w:rPr>
        <w:t>/ZP</w:t>
      </w:r>
      <w:r w:rsidR="006A2CD0" w:rsidRPr="003D066F">
        <w:t>,</w:t>
      </w:r>
      <w:r w:rsidR="002F4CFC" w:rsidRPr="003D066F">
        <w:t xml:space="preserve"> </w:t>
      </w:r>
      <w:r w:rsidR="00F06FA5" w:rsidRPr="003D066F">
        <w:t>zgodnie</w:t>
      </w:r>
      <w:r w:rsidR="000B6E99" w:rsidRPr="003D066F">
        <w:t xml:space="preserve"> z </w:t>
      </w:r>
      <w:r w:rsidR="00F06FA5" w:rsidRPr="003D066F">
        <w:t>wymaganiami zawartymi w SWZ</w:t>
      </w:r>
      <w:r w:rsidR="00684201" w:rsidRPr="003D066F">
        <w:t xml:space="preserve"> </w:t>
      </w:r>
      <w:r w:rsidR="00EC55C5" w:rsidRPr="003D066F">
        <w:t>za cenę:</w:t>
      </w:r>
    </w:p>
    <w:p w:rsidR="00E37A6C" w:rsidRDefault="00E37A6C" w:rsidP="0014286C">
      <w:pPr>
        <w:spacing w:line="276" w:lineRule="auto"/>
        <w:jc w:val="both"/>
      </w:pPr>
    </w:p>
    <w:p w:rsidR="00831CB2" w:rsidRDefault="001F65EC" w:rsidP="00AD648D">
      <w:pPr>
        <w:autoSpaceDE w:val="0"/>
        <w:spacing w:after="120"/>
        <w:jc w:val="center"/>
        <w:rPr>
          <w:b/>
          <w:sz w:val="28"/>
          <w:szCs w:val="28"/>
        </w:rPr>
      </w:pPr>
      <w:r w:rsidRPr="00E319B1">
        <w:rPr>
          <w:b/>
          <w:sz w:val="28"/>
          <w:szCs w:val="28"/>
        </w:rPr>
        <w:t xml:space="preserve">CZĘŚĆ </w:t>
      </w:r>
      <w:r w:rsidR="008A5E2E">
        <w:rPr>
          <w:b/>
          <w:sz w:val="28"/>
          <w:szCs w:val="28"/>
        </w:rPr>
        <w:t>1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80213E" w:rsidRPr="009B4236" w:rsidTr="004A755D">
        <w:trPr>
          <w:trHeight w:val="518"/>
          <w:jc w:val="center"/>
        </w:trPr>
        <w:tc>
          <w:tcPr>
            <w:tcW w:w="9852" w:type="dxa"/>
            <w:gridSpan w:val="6"/>
            <w:shd w:val="clear" w:color="auto" w:fill="FFFFFF"/>
            <w:vAlign w:val="center"/>
          </w:tcPr>
          <w:p w:rsidR="0080213E" w:rsidRPr="009B4236" w:rsidRDefault="0080213E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EE26B9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>urządzeń wielofunkcyjnych do systemu SWP</w:t>
            </w:r>
            <w:r w:rsidRPr="009B4236">
              <w:rPr>
                <w:b/>
                <w:sz w:val="28"/>
                <w:szCs w:val="28"/>
              </w:rPr>
              <w:t xml:space="preserve">, </w:t>
            </w:r>
          </w:p>
          <w:p w:rsidR="0080213E" w:rsidRPr="009B4236" w:rsidRDefault="0080213E" w:rsidP="004A755D">
            <w:pPr>
              <w:autoSpaceDE w:val="0"/>
              <w:jc w:val="center"/>
              <w:rPr>
                <w:b/>
                <w:sz w:val="32"/>
                <w:szCs w:val="32"/>
                <w:u w:val="single"/>
              </w:rPr>
            </w:pPr>
            <w:r w:rsidRPr="009B4236">
              <w:rPr>
                <w:b/>
                <w:sz w:val="28"/>
                <w:szCs w:val="28"/>
              </w:rPr>
              <w:t>spełniając</w:t>
            </w:r>
            <w:r>
              <w:rPr>
                <w:b/>
                <w:sz w:val="28"/>
                <w:szCs w:val="28"/>
              </w:rPr>
              <w:t>ych</w:t>
            </w:r>
            <w:r w:rsidRPr="009B4236">
              <w:rPr>
                <w:b/>
                <w:sz w:val="28"/>
                <w:szCs w:val="28"/>
              </w:rPr>
              <w:t xml:space="preserve"> wymagania określone w załączniku nr 1</w:t>
            </w:r>
            <w:r>
              <w:rPr>
                <w:b/>
                <w:sz w:val="28"/>
                <w:szCs w:val="28"/>
              </w:rPr>
              <w:t>a</w:t>
            </w:r>
            <w:r w:rsidRPr="009B4236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80213E" w:rsidRPr="005330CF" w:rsidTr="004A755D">
        <w:trPr>
          <w:trHeight w:val="20"/>
          <w:jc w:val="center"/>
        </w:trPr>
        <w:tc>
          <w:tcPr>
            <w:tcW w:w="565" w:type="dxa"/>
            <w:shd w:val="clear" w:color="auto" w:fill="F2F2F2"/>
            <w:vAlign w:val="center"/>
          </w:tcPr>
          <w:p w:rsidR="0080213E" w:rsidRPr="005330CF" w:rsidRDefault="0080213E" w:rsidP="004A755D">
            <w:pPr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5330CF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Cena brutto oferty w PLN</w:t>
            </w:r>
          </w:p>
          <w:p w:rsidR="0080213E" w:rsidRPr="005330CF" w:rsidRDefault="0080213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(kolumny 4 x 5)</w:t>
            </w:r>
          </w:p>
        </w:tc>
      </w:tr>
      <w:tr w:rsidR="0080213E" w:rsidRPr="005330CF" w:rsidTr="004A755D">
        <w:trPr>
          <w:trHeight w:val="20"/>
          <w:jc w:val="center"/>
        </w:trPr>
        <w:tc>
          <w:tcPr>
            <w:tcW w:w="565" w:type="dxa"/>
            <w:shd w:val="clear" w:color="auto" w:fill="F2F2F2"/>
            <w:vAlign w:val="center"/>
          </w:tcPr>
          <w:p w:rsidR="0080213E" w:rsidRPr="005330CF" w:rsidRDefault="0080213E" w:rsidP="004A755D">
            <w:pPr>
              <w:numPr>
                <w:ilvl w:val="0"/>
                <w:numId w:val="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numPr>
                <w:ilvl w:val="0"/>
                <w:numId w:val="6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numPr>
                <w:ilvl w:val="0"/>
                <w:numId w:val="6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numPr>
                <w:ilvl w:val="0"/>
                <w:numId w:val="6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numPr>
                <w:ilvl w:val="0"/>
                <w:numId w:val="6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80213E" w:rsidRPr="005330CF" w:rsidRDefault="0080213E" w:rsidP="004A755D">
            <w:pPr>
              <w:numPr>
                <w:ilvl w:val="0"/>
                <w:numId w:val="6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213E" w:rsidRPr="008B78CE" w:rsidTr="004A755D">
        <w:trPr>
          <w:trHeight w:val="907"/>
          <w:jc w:val="center"/>
        </w:trPr>
        <w:tc>
          <w:tcPr>
            <w:tcW w:w="565" w:type="dxa"/>
            <w:tcBorders>
              <w:bottom w:val="single" w:sz="4" w:space="0" w:color="auto"/>
            </w:tcBorders>
            <w:vAlign w:val="center"/>
            <w:hideMark/>
          </w:tcPr>
          <w:p w:rsidR="0080213E" w:rsidRPr="008B78CE" w:rsidRDefault="0080213E" w:rsidP="004A755D">
            <w:pPr>
              <w:numPr>
                <w:ilvl w:val="0"/>
                <w:numId w:val="7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0213E" w:rsidRDefault="0080213E" w:rsidP="0080213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7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80213E" w:rsidRDefault="0080213E" w:rsidP="0080213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7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80213E" w:rsidRDefault="0080213E" w:rsidP="0080213E">
            <w:pPr>
              <w:autoSpaceDN w:val="0"/>
              <w:rPr>
                <w:b/>
                <w:sz w:val="20"/>
                <w:szCs w:val="20"/>
              </w:rPr>
            </w:pPr>
          </w:p>
          <w:p w:rsidR="0080213E" w:rsidRPr="009B4236" w:rsidRDefault="0080213E" w:rsidP="004A755D">
            <w:pPr>
              <w:autoSpaceDN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</w:t>
            </w:r>
            <w:r w:rsidRPr="00F000B8">
              <w:rPr>
                <w:b/>
                <w:sz w:val="20"/>
                <w:szCs w:val="20"/>
              </w:rPr>
              <w:t>rządze</w:t>
            </w:r>
            <w:r>
              <w:rPr>
                <w:b/>
                <w:sz w:val="20"/>
                <w:szCs w:val="20"/>
              </w:rPr>
              <w:t>nia</w:t>
            </w:r>
            <w:r w:rsidRPr="00F000B8">
              <w:rPr>
                <w:b/>
                <w:sz w:val="20"/>
                <w:szCs w:val="20"/>
              </w:rPr>
              <w:t xml:space="preserve"> wielofunkcyjn</w:t>
            </w:r>
            <w:r>
              <w:rPr>
                <w:b/>
                <w:sz w:val="20"/>
                <w:szCs w:val="20"/>
              </w:rPr>
              <w:t>e</w:t>
            </w:r>
            <w:r w:rsidRPr="00F000B8">
              <w:rPr>
                <w:b/>
                <w:sz w:val="20"/>
                <w:szCs w:val="20"/>
              </w:rPr>
              <w:t xml:space="preserve"> do systemu SWP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000B8">
              <w:rPr>
                <w:b/>
                <w:sz w:val="20"/>
                <w:szCs w:val="20"/>
              </w:rPr>
              <w:t>spełniające wymagania określone w załączniku nr 1</w:t>
            </w:r>
            <w:r>
              <w:rPr>
                <w:b/>
                <w:sz w:val="20"/>
                <w:szCs w:val="20"/>
              </w:rPr>
              <w:t xml:space="preserve">a </w:t>
            </w:r>
            <w:r w:rsidRPr="00F000B8">
              <w:rPr>
                <w:b/>
                <w:sz w:val="20"/>
                <w:szCs w:val="20"/>
              </w:rPr>
              <w:t>do SWZ</w:t>
            </w:r>
          </w:p>
          <w:p w:rsidR="0080213E" w:rsidRPr="009B4236" w:rsidRDefault="0080213E" w:rsidP="004A755D">
            <w:pPr>
              <w:autoSpaceDN w:val="0"/>
              <w:rPr>
                <w:b/>
                <w:iCs/>
                <w:color w:val="000000"/>
                <w:sz w:val="20"/>
                <w:szCs w:val="20"/>
              </w:rPr>
            </w:pPr>
          </w:p>
          <w:p w:rsidR="0080213E" w:rsidRPr="009B4236" w:rsidRDefault="0080213E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80213E" w:rsidRPr="009B4236" w:rsidRDefault="0080213E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0213E" w:rsidRPr="009B4236" w:rsidRDefault="0080213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B4236">
              <w:rPr>
                <w:sz w:val="20"/>
                <w:szCs w:val="20"/>
              </w:rPr>
              <w:t>kpl</w:t>
            </w:r>
            <w:proofErr w:type="spellEnd"/>
            <w:r w:rsidRPr="009B4236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0213E" w:rsidRPr="009B4236" w:rsidRDefault="00D3385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0213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0213E" w:rsidRPr="008B78CE" w:rsidRDefault="0080213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80213E" w:rsidRPr="008B78CE" w:rsidRDefault="0080213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80213E" w:rsidTr="004A755D">
        <w:trPr>
          <w:trHeight w:val="636"/>
          <w:jc w:val="center"/>
        </w:trPr>
        <w:tc>
          <w:tcPr>
            <w:tcW w:w="6769" w:type="dxa"/>
            <w:gridSpan w:val="4"/>
            <w:tcBorders>
              <w:left w:val="nil"/>
              <w:bottom w:val="nil"/>
            </w:tcBorders>
            <w:vAlign w:val="center"/>
          </w:tcPr>
          <w:p w:rsidR="0080213E" w:rsidRDefault="0080213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0213E" w:rsidRPr="006B07DB" w:rsidRDefault="0080213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6B07DB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80213E" w:rsidRDefault="0080213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80213E" w:rsidRPr="00720473" w:rsidRDefault="0080213E" w:rsidP="00720473">
      <w:pPr>
        <w:autoSpaceDE w:val="0"/>
        <w:jc w:val="center"/>
        <w:rPr>
          <w:b/>
        </w:rPr>
      </w:pPr>
    </w:p>
    <w:p w:rsidR="008F79DB" w:rsidRPr="00B2311D" w:rsidRDefault="00B2311D" w:rsidP="00720473">
      <w:pPr>
        <w:autoSpaceDE w:val="0"/>
        <w:spacing w:after="480"/>
      </w:pPr>
      <w:r w:rsidRPr="00720473">
        <w:t>Oferowany</w:t>
      </w:r>
      <w:r w:rsidR="00151771">
        <w:t xml:space="preserve"> okres gwarancji (min. 24 miesią</w:t>
      </w:r>
      <w:r w:rsidRPr="00720473">
        <w:t>c</w:t>
      </w:r>
      <w:r w:rsidR="00242ACE">
        <w:t>e</w:t>
      </w:r>
      <w:r w:rsidRPr="00720473">
        <w:t>) …</w:t>
      </w:r>
      <w:r w:rsidR="00720473" w:rsidRPr="00720473">
        <w:t>.</w:t>
      </w:r>
      <w:r w:rsidRPr="00720473">
        <w:t>… miesiące (y)</w:t>
      </w:r>
      <w:r w:rsidRPr="00720473">
        <w:rPr>
          <w:b/>
        </w:rPr>
        <w:t xml:space="preserve"> (Wpisać ilość miesięcy)</w:t>
      </w:r>
      <w:r w:rsidR="00720473" w:rsidRPr="00720473">
        <w:rPr>
          <w:b/>
        </w:rPr>
        <w:t>.</w:t>
      </w:r>
    </w:p>
    <w:p w:rsidR="00D3385E" w:rsidRDefault="00D3385E" w:rsidP="00D3385E">
      <w:pPr>
        <w:autoSpaceDE w:val="0"/>
        <w:spacing w:after="120"/>
        <w:jc w:val="center"/>
        <w:rPr>
          <w:b/>
          <w:sz w:val="28"/>
          <w:szCs w:val="28"/>
        </w:rPr>
      </w:pPr>
      <w:r w:rsidRPr="00E319B1">
        <w:rPr>
          <w:b/>
          <w:sz w:val="28"/>
          <w:szCs w:val="28"/>
        </w:rPr>
        <w:lastRenderedPageBreak/>
        <w:t xml:space="preserve">CZĘŚĆ </w:t>
      </w:r>
      <w:r>
        <w:rPr>
          <w:b/>
          <w:sz w:val="28"/>
          <w:szCs w:val="28"/>
        </w:rPr>
        <w:t>2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D3385E" w:rsidRPr="009B4236" w:rsidTr="004A755D">
        <w:trPr>
          <w:trHeight w:val="518"/>
          <w:jc w:val="center"/>
        </w:trPr>
        <w:tc>
          <w:tcPr>
            <w:tcW w:w="9852" w:type="dxa"/>
            <w:gridSpan w:val="6"/>
            <w:shd w:val="clear" w:color="auto" w:fill="FFFFFF"/>
            <w:vAlign w:val="center"/>
          </w:tcPr>
          <w:p w:rsidR="00D3385E" w:rsidRPr="009B4236" w:rsidRDefault="00D3385E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D3385E">
              <w:rPr>
                <w:b/>
                <w:sz w:val="28"/>
                <w:szCs w:val="28"/>
              </w:rPr>
              <w:t>Dostawa serwerów Typ 1</w:t>
            </w:r>
            <w:r w:rsidRPr="009B4236">
              <w:rPr>
                <w:b/>
                <w:sz w:val="28"/>
                <w:szCs w:val="28"/>
              </w:rPr>
              <w:t xml:space="preserve">, </w:t>
            </w:r>
          </w:p>
          <w:p w:rsidR="00D3385E" w:rsidRPr="009B4236" w:rsidRDefault="00D3385E" w:rsidP="004A755D">
            <w:pPr>
              <w:autoSpaceDE w:val="0"/>
              <w:jc w:val="center"/>
              <w:rPr>
                <w:b/>
                <w:sz w:val="32"/>
                <w:szCs w:val="32"/>
                <w:u w:val="single"/>
              </w:rPr>
            </w:pPr>
            <w:r w:rsidRPr="009B4236">
              <w:rPr>
                <w:b/>
                <w:sz w:val="28"/>
                <w:szCs w:val="28"/>
              </w:rPr>
              <w:t>spełniając</w:t>
            </w:r>
            <w:r>
              <w:rPr>
                <w:b/>
                <w:sz w:val="28"/>
                <w:szCs w:val="28"/>
              </w:rPr>
              <w:t>ych</w:t>
            </w:r>
            <w:r w:rsidRPr="009B4236">
              <w:rPr>
                <w:b/>
                <w:sz w:val="28"/>
                <w:szCs w:val="28"/>
              </w:rPr>
              <w:t xml:space="preserve"> wymagania określone w załączniku nr 1</w:t>
            </w:r>
            <w:r>
              <w:rPr>
                <w:b/>
                <w:sz w:val="28"/>
                <w:szCs w:val="28"/>
              </w:rPr>
              <w:t>b</w:t>
            </w:r>
            <w:r w:rsidRPr="009B4236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D3385E" w:rsidRPr="005330CF" w:rsidTr="004A755D">
        <w:trPr>
          <w:trHeight w:val="20"/>
          <w:jc w:val="center"/>
        </w:trPr>
        <w:tc>
          <w:tcPr>
            <w:tcW w:w="565" w:type="dxa"/>
            <w:shd w:val="clear" w:color="auto" w:fill="F2F2F2"/>
            <w:vAlign w:val="center"/>
          </w:tcPr>
          <w:p w:rsidR="00D3385E" w:rsidRPr="005330CF" w:rsidRDefault="00D3385E" w:rsidP="004A755D">
            <w:pPr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5330CF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Cena brutto oferty w PLN</w:t>
            </w:r>
          </w:p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(kolumny 4 x 5)</w:t>
            </w:r>
          </w:p>
        </w:tc>
      </w:tr>
      <w:tr w:rsidR="00D3385E" w:rsidRPr="005330CF" w:rsidTr="004A755D">
        <w:trPr>
          <w:trHeight w:val="20"/>
          <w:jc w:val="center"/>
        </w:trPr>
        <w:tc>
          <w:tcPr>
            <w:tcW w:w="565" w:type="dxa"/>
            <w:shd w:val="clear" w:color="auto" w:fill="F2F2F2"/>
            <w:vAlign w:val="center"/>
          </w:tcPr>
          <w:p w:rsidR="00D3385E" w:rsidRPr="005330CF" w:rsidRDefault="00D3385E" w:rsidP="004A755D">
            <w:pPr>
              <w:numPr>
                <w:ilvl w:val="0"/>
                <w:numId w:val="10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0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0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0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0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0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3385E" w:rsidRPr="008B78CE" w:rsidTr="004A755D">
        <w:trPr>
          <w:trHeight w:val="907"/>
          <w:jc w:val="center"/>
        </w:trPr>
        <w:tc>
          <w:tcPr>
            <w:tcW w:w="565" w:type="dxa"/>
            <w:tcBorders>
              <w:bottom w:val="single" w:sz="4" w:space="0" w:color="auto"/>
            </w:tcBorders>
            <w:vAlign w:val="center"/>
            <w:hideMark/>
          </w:tcPr>
          <w:p w:rsidR="00D3385E" w:rsidRPr="008B78CE" w:rsidRDefault="00D3385E" w:rsidP="004A755D">
            <w:pPr>
              <w:numPr>
                <w:ilvl w:val="0"/>
                <w:numId w:val="1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D3385E" w:rsidRDefault="00D3385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2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2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4A755D">
            <w:pPr>
              <w:autoSpaceDN w:val="0"/>
              <w:rPr>
                <w:b/>
                <w:sz w:val="20"/>
                <w:szCs w:val="20"/>
              </w:rPr>
            </w:pPr>
          </w:p>
          <w:p w:rsidR="00D3385E" w:rsidRPr="009B4236" w:rsidRDefault="00D3385E" w:rsidP="004A755D">
            <w:pPr>
              <w:autoSpaceDN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Pr="00D3385E">
              <w:rPr>
                <w:b/>
                <w:sz w:val="20"/>
                <w:szCs w:val="20"/>
              </w:rPr>
              <w:t>erwer</w:t>
            </w:r>
            <w:r>
              <w:rPr>
                <w:b/>
                <w:sz w:val="20"/>
                <w:szCs w:val="20"/>
              </w:rPr>
              <w:t>y</w:t>
            </w:r>
            <w:r w:rsidRPr="00D3385E">
              <w:rPr>
                <w:b/>
                <w:sz w:val="20"/>
                <w:szCs w:val="20"/>
              </w:rPr>
              <w:t xml:space="preserve"> Typ 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000B8">
              <w:rPr>
                <w:b/>
                <w:sz w:val="20"/>
                <w:szCs w:val="20"/>
              </w:rPr>
              <w:t>spełniające wymagania określone w załączniku nr 1</w:t>
            </w:r>
            <w:r>
              <w:rPr>
                <w:b/>
                <w:sz w:val="20"/>
                <w:szCs w:val="20"/>
              </w:rPr>
              <w:t xml:space="preserve">b </w:t>
            </w:r>
            <w:r w:rsidRPr="00F000B8">
              <w:rPr>
                <w:b/>
                <w:sz w:val="20"/>
                <w:szCs w:val="20"/>
              </w:rPr>
              <w:t>do SWZ</w:t>
            </w:r>
          </w:p>
          <w:p w:rsidR="00D3385E" w:rsidRPr="009B4236" w:rsidRDefault="00D3385E" w:rsidP="004A755D">
            <w:pPr>
              <w:autoSpaceDN w:val="0"/>
              <w:rPr>
                <w:b/>
                <w:iCs/>
                <w:color w:val="000000"/>
                <w:sz w:val="20"/>
                <w:szCs w:val="20"/>
              </w:rPr>
            </w:pPr>
          </w:p>
          <w:p w:rsidR="00D3385E" w:rsidRPr="009B4236" w:rsidRDefault="00D3385E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D3385E" w:rsidRPr="009B4236" w:rsidRDefault="009C77C9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D3385E" w:rsidRPr="009B4236" w:rsidRDefault="00D3385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B4236">
              <w:rPr>
                <w:sz w:val="20"/>
                <w:szCs w:val="20"/>
              </w:rPr>
              <w:t>kpl</w:t>
            </w:r>
            <w:proofErr w:type="spellEnd"/>
            <w:r w:rsidRPr="009B4236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385E" w:rsidRPr="009B4236" w:rsidRDefault="00D3385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3385E" w:rsidRPr="008B78CE" w:rsidRDefault="00D3385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D3385E" w:rsidRPr="008B78CE" w:rsidRDefault="00D3385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D3385E" w:rsidTr="004A755D">
        <w:trPr>
          <w:trHeight w:val="636"/>
          <w:jc w:val="center"/>
        </w:trPr>
        <w:tc>
          <w:tcPr>
            <w:tcW w:w="6769" w:type="dxa"/>
            <w:gridSpan w:val="4"/>
            <w:tcBorders>
              <w:left w:val="nil"/>
              <w:bottom w:val="nil"/>
            </w:tcBorders>
            <w:vAlign w:val="center"/>
          </w:tcPr>
          <w:p w:rsidR="00D3385E" w:rsidRDefault="00D3385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3385E" w:rsidRPr="006B07DB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6B07DB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D3385E" w:rsidRDefault="00D3385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720473" w:rsidRPr="00720473" w:rsidRDefault="00720473" w:rsidP="00720473">
      <w:pPr>
        <w:autoSpaceDE w:val="0"/>
        <w:jc w:val="center"/>
        <w:rPr>
          <w:b/>
        </w:rPr>
      </w:pPr>
    </w:p>
    <w:p w:rsidR="00720473" w:rsidRPr="00B2311D" w:rsidRDefault="00720473" w:rsidP="00242ACE">
      <w:pPr>
        <w:autoSpaceDE w:val="0"/>
        <w:spacing w:after="360"/>
      </w:pPr>
      <w:r w:rsidRPr="00720473">
        <w:t xml:space="preserve">Oferowany okres gwarancji (min. </w:t>
      </w:r>
      <w:r>
        <w:t>36</w:t>
      </w:r>
      <w:r w:rsidRPr="00720473">
        <w:t xml:space="preserve"> miesięcy) ….… miesiące (y)</w:t>
      </w:r>
      <w:r w:rsidRPr="00720473">
        <w:rPr>
          <w:b/>
        </w:rPr>
        <w:t xml:space="preserve"> (Wpisać ilość miesięcy).</w:t>
      </w:r>
    </w:p>
    <w:p w:rsidR="00D3385E" w:rsidRDefault="00D3385E" w:rsidP="00D3385E">
      <w:pPr>
        <w:autoSpaceDE w:val="0"/>
        <w:spacing w:after="120"/>
        <w:jc w:val="center"/>
        <w:rPr>
          <w:b/>
          <w:sz w:val="28"/>
          <w:szCs w:val="28"/>
        </w:rPr>
      </w:pPr>
      <w:r w:rsidRPr="00E319B1">
        <w:rPr>
          <w:b/>
          <w:sz w:val="28"/>
          <w:szCs w:val="28"/>
        </w:rPr>
        <w:t xml:space="preserve">CZĘŚĆ </w:t>
      </w:r>
      <w:r>
        <w:rPr>
          <w:b/>
          <w:sz w:val="28"/>
          <w:szCs w:val="28"/>
        </w:rPr>
        <w:t>3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D3385E" w:rsidRPr="009B4236" w:rsidTr="004A755D">
        <w:trPr>
          <w:trHeight w:val="518"/>
          <w:jc w:val="center"/>
        </w:trPr>
        <w:tc>
          <w:tcPr>
            <w:tcW w:w="9852" w:type="dxa"/>
            <w:gridSpan w:val="6"/>
            <w:shd w:val="clear" w:color="auto" w:fill="FFFFFF"/>
            <w:vAlign w:val="center"/>
          </w:tcPr>
          <w:p w:rsidR="00D3385E" w:rsidRPr="009B4236" w:rsidRDefault="00D3385E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D3385E">
              <w:rPr>
                <w:b/>
                <w:sz w:val="28"/>
                <w:szCs w:val="28"/>
              </w:rPr>
              <w:t>Dostawa urządzeń sieciowych – Typ 1</w:t>
            </w:r>
            <w:r w:rsidRPr="009B4236">
              <w:rPr>
                <w:b/>
                <w:sz w:val="28"/>
                <w:szCs w:val="28"/>
              </w:rPr>
              <w:t xml:space="preserve">, </w:t>
            </w:r>
          </w:p>
          <w:p w:rsidR="00D3385E" w:rsidRPr="009B4236" w:rsidRDefault="00D3385E" w:rsidP="004A755D">
            <w:pPr>
              <w:autoSpaceDE w:val="0"/>
              <w:jc w:val="center"/>
              <w:rPr>
                <w:b/>
                <w:sz w:val="32"/>
                <w:szCs w:val="32"/>
                <w:u w:val="single"/>
              </w:rPr>
            </w:pPr>
            <w:r w:rsidRPr="009B4236">
              <w:rPr>
                <w:b/>
                <w:sz w:val="28"/>
                <w:szCs w:val="28"/>
              </w:rPr>
              <w:t>spełniając</w:t>
            </w:r>
            <w:r>
              <w:rPr>
                <w:b/>
                <w:sz w:val="28"/>
                <w:szCs w:val="28"/>
              </w:rPr>
              <w:t>ych</w:t>
            </w:r>
            <w:r w:rsidRPr="009B4236">
              <w:rPr>
                <w:b/>
                <w:sz w:val="28"/>
                <w:szCs w:val="28"/>
              </w:rPr>
              <w:t xml:space="preserve"> wymagania określone w załączniku nr 1</w:t>
            </w:r>
            <w:r>
              <w:rPr>
                <w:b/>
                <w:sz w:val="28"/>
                <w:szCs w:val="28"/>
              </w:rPr>
              <w:t>c</w:t>
            </w:r>
            <w:r w:rsidRPr="009B4236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D3385E" w:rsidRPr="005330CF" w:rsidTr="004A755D">
        <w:trPr>
          <w:trHeight w:val="20"/>
          <w:jc w:val="center"/>
        </w:trPr>
        <w:tc>
          <w:tcPr>
            <w:tcW w:w="565" w:type="dxa"/>
            <w:shd w:val="clear" w:color="auto" w:fill="F2F2F2"/>
            <w:vAlign w:val="center"/>
          </w:tcPr>
          <w:p w:rsidR="00D3385E" w:rsidRPr="005330CF" w:rsidRDefault="00D3385E" w:rsidP="004A755D">
            <w:pPr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5330CF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Cena brutto oferty w PLN</w:t>
            </w:r>
          </w:p>
          <w:p w:rsidR="00D3385E" w:rsidRPr="005330CF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5330CF">
              <w:rPr>
                <w:b/>
                <w:sz w:val="20"/>
                <w:szCs w:val="20"/>
              </w:rPr>
              <w:t>(kolumny 4 x 5)</w:t>
            </w:r>
          </w:p>
        </w:tc>
      </w:tr>
      <w:tr w:rsidR="00D3385E" w:rsidRPr="005330CF" w:rsidTr="004A755D">
        <w:trPr>
          <w:trHeight w:val="20"/>
          <w:jc w:val="center"/>
        </w:trPr>
        <w:tc>
          <w:tcPr>
            <w:tcW w:w="565" w:type="dxa"/>
            <w:shd w:val="clear" w:color="auto" w:fill="F2F2F2"/>
            <w:vAlign w:val="center"/>
          </w:tcPr>
          <w:p w:rsidR="00D3385E" w:rsidRPr="005330CF" w:rsidRDefault="00D3385E" w:rsidP="004A755D">
            <w:pPr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2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2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2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2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D3385E" w:rsidRPr="005330CF" w:rsidRDefault="00D3385E" w:rsidP="004A755D">
            <w:pPr>
              <w:numPr>
                <w:ilvl w:val="0"/>
                <w:numId w:val="12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3385E" w:rsidRPr="008B78CE" w:rsidTr="004A755D">
        <w:trPr>
          <w:trHeight w:val="907"/>
          <w:jc w:val="center"/>
        </w:trPr>
        <w:tc>
          <w:tcPr>
            <w:tcW w:w="565" w:type="dxa"/>
            <w:tcBorders>
              <w:bottom w:val="single" w:sz="4" w:space="0" w:color="auto"/>
            </w:tcBorders>
            <w:vAlign w:val="center"/>
            <w:hideMark/>
          </w:tcPr>
          <w:p w:rsidR="00D3385E" w:rsidRPr="008B78CE" w:rsidRDefault="00D3385E" w:rsidP="004A755D">
            <w:pPr>
              <w:numPr>
                <w:ilvl w:val="0"/>
                <w:numId w:val="1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D3385E" w:rsidRDefault="00D3385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2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2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4A755D">
            <w:pPr>
              <w:autoSpaceDN w:val="0"/>
              <w:rPr>
                <w:b/>
                <w:sz w:val="20"/>
                <w:szCs w:val="20"/>
              </w:rPr>
            </w:pPr>
          </w:p>
          <w:p w:rsidR="00D3385E" w:rsidRPr="009B4236" w:rsidRDefault="00D3385E" w:rsidP="004A755D">
            <w:pPr>
              <w:autoSpaceDN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</w:t>
            </w:r>
            <w:r w:rsidRPr="00D3385E">
              <w:rPr>
                <w:b/>
                <w:sz w:val="20"/>
                <w:szCs w:val="20"/>
              </w:rPr>
              <w:t>rządze</w:t>
            </w:r>
            <w:r>
              <w:rPr>
                <w:b/>
                <w:sz w:val="20"/>
                <w:szCs w:val="20"/>
              </w:rPr>
              <w:t>nia</w:t>
            </w:r>
            <w:r w:rsidRPr="00D3385E">
              <w:rPr>
                <w:b/>
                <w:sz w:val="20"/>
                <w:szCs w:val="20"/>
              </w:rPr>
              <w:t xml:space="preserve"> sieciow</w:t>
            </w:r>
            <w:r>
              <w:rPr>
                <w:b/>
                <w:sz w:val="20"/>
                <w:szCs w:val="20"/>
              </w:rPr>
              <w:t>e</w:t>
            </w:r>
            <w:r w:rsidRPr="00D3385E">
              <w:rPr>
                <w:b/>
                <w:sz w:val="20"/>
                <w:szCs w:val="20"/>
              </w:rPr>
              <w:t xml:space="preserve"> – Typ 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000B8">
              <w:rPr>
                <w:b/>
                <w:sz w:val="20"/>
                <w:szCs w:val="20"/>
              </w:rPr>
              <w:t>spełniające wymagania określone w załączniku nr 1</w:t>
            </w:r>
            <w:r>
              <w:rPr>
                <w:b/>
                <w:sz w:val="20"/>
                <w:szCs w:val="20"/>
              </w:rPr>
              <w:t xml:space="preserve">c </w:t>
            </w:r>
            <w:r w:rsidRPr="00F000B8">
              <w:rPr>
                <w:b/>
                <w:sz w:val="20"/>
                <w:szCs w:val="20"/>
              </w:rPr>
              <w:t>do SWZ</w:t>
            </w:r>
          </w:p>
          <w:p w:rsidR="00D3385E" w:rsidRPr="009B4236" w:rsidRDefault="00D3385E" w:rsidP="004A755D">
            <w:pPr>
              <w:autoSpaceDN w:val="0"/>
              <w:rPr>
                <w:b/>
                <w:iCs/>
                <w:color w:val="000000"/>
                <w:sz w:val="20"/>
                <w:szCs w:val="20"/>
              </w:rPr>
            </w:pPr>
          </w:p>
          <w:p w:rsidR="00D3385E" w:rsidRPr="009B4236" w:rsidRDefault="00D3385E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D3385E" w:rsidRPr="009B4236" w:rsidRDefault="009C77C9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D3385E" w:rsidRPr="009B4236" w:rsidRDefault="00D3385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B4236">
              <w:rPr>
                <w:sz w:val="20"/>
                <w:szCs w:val="20"/>
              </w:rPr>
              <w:t>kpl</w:t>
            </w:r>
            <w:proofErr w:type="spellEnd"/>
            <w:r w:rsidRPr="009B4236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385E" w:rsidRPr="009B4236" w:rsidRDefault="00D3385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3385E" w:rsidRPr="008B78CE" w:rsidRDefault="00D3385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D3385E" w:rsidRPr="008B78CE" w:rsidRDefault="00D3385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D3385E" w:rsidTr="004A755D">
        <w:trPr>
          <w:trHeight w:val="636"/>
          <w:jc w:val="center"/>
        </w:trPr>
        <w:tc>
          <w:tcPr>
            <w:tcW w:w="6769" w:type="dxa"/>
            <w:gridSpan w:val="4"/>
            <w:tcBorders>
              <w:left w:val="nil"/>
              <w:bottom w:val="nil"/>
            </w:tcBorders>
            <w:vAlign w:val="center"/>
          </w:tcPr>
          <w:p w:rsidR="00D3385E" w:rsidRDefault="00D3385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3385E" w:rsidRPr="006B07DB" w:rsidRDefault="00D3385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6B07DB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D3385E" w:rsidRDefault="00D3385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720473" w:rsidRPr="00720473" w:rsidRDefault="00720473" w:rsidP="00720473">
      <w:pPr>
        <w:autoSpaceDE w:val="0"/>
        <w:jc w:val="center"/>
        <w:rPr>
          <w:b/>
        </w:rPr>
      </w:pPr>
    </w:p>
    <w:p w:rsidR="00720473" w:rsidRPr="00B2311D" w:rsidRDefault="00720473" w:rsidP="00242ACE">
      <w:pPr>
        <w:autoSpaceDE w:val="0"/>
        <w:spacing w:after="360"/>
      </w:pPr>
      <w:r w:rsidRPr="00720473">
        <w:t xml:space="preserve">Oferowany okres gwarancji (min. </w:t>
      </w:r>
      <w:r>
        <w:t>36</w:t>
      </w:r>
      <w:r w:rsidRPr="00720473">
        <w:t xml:space="preserve"> miesięcy) ….… miesiące (y)</w:t>
      </w:r>
      <w:r w:rsidRPr="00720473">
        <w:rPr>
          <w:b/>
        </w:rPr>
        <w:t xml:space="preserve"> (Wpisać ilość miesięcy).</w:t>
      </w:r>
    </w:p>
    <w:p w:rsidR="00242ACE" w:rsidRDefault="00242ACE" w:rsidP="00AD648D">
      <w:pPr>
        <w:autoSpaceDE w:val="0"/>
        <w:spacing w:after="120"/>
        <w:jc w:val="center"/>
        <w:rPr>
          <w:b/>
          <w:sz w:val="28"/>
          <w:szCs w:val="28"/>
        </w:rPr>
      </w:pPr>
    </w:p>
    <w:p w:rsidR="00D3385E" w:rsidRPr="00AD648D" w:rsidRDefault="00D3385E" w:rsidP="00AD648D">
      <w:pPr>
        <w:autoSpaceDE w:val="0"/>
        <w:spacing w:after="120"/>
        <w:jc w:val="center"/>
        <w:rPr>
          <w:b/>
          <w:sz w:val="28"/>
          <w:szCs w:val="28"/>
        </w:rPr>
      </w:pPr>
      <w:r w:rsidRPr="00E319B1">
        <w:rPr>
          <w:b/>
          <w:sz w:val="28"/>
          <w:szCs w:val="28"/>
        </w:rPr>
        <w:t xml:space="preserve">CZĘŚĆ </w:t>
      </w:r>
      <w:r>
        <w:rPr>
          <w:b/>
          <w:sz w:val="28"/>
          <w:szCs w:val="28"/>
        </w:rPr>
        <w:t>4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8A5E2E" w:rsidRPr="002C4147" w:rsidTr="008A5E2E">
        <w:trPr>
          <w:trHeight w:val="518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E2E" w:rsidRPr="008A5E2E" w:rsidRDefault="008A5E2E" w:rsidP="004C2768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 w:rsidR="00433FE4">
              <w:rPr>
                <w:b/>
                <w:sz w:val="28"/>
                <w:szCs w:val="28"/>
              </w:rPr>
              <w:t>telefonów komórkowych z akcesoriami</w:t>
            </w:r>
            <w:r w:rsidR="00DF0D72">
              <w:rPr>
                <w:b/>
                <w:sz w:val="28"/>
                <w:szCs w:val="28"/>
              </w:rPr>
              <w:t xml:space="preserve"> </w:t>
            </w:r>
            <w:r w:rsidR="00DF0D72" w:rsidRPr="00DF0D72">
              <w:rPr>
                <w:b/>
                <w:sz w:val="28"/>
                <w:szCs w:val="28"/>
              </w:rPr>
              <w:t>– Typ 1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8A5E2E" w:rsidRPr="008A5E2E" w:rsidRDefault="008A5E2E" w:rsidP="004C2768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 w:rsidR="00D3385E">
              <w:rPr>
                <w:b/>
                <w:sz w:val="28"/>
                <w:szCs w:val="28"/>
              </w:rPr>
              <w:t>d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8A5E2E" w:rsidRPr="002C4147" w:rsidTr="004C2768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8A5E2E" w:rsidRPr="002C4147" w:rsidRDefault="008A5E2E" w:rsidP="004C2768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8A5E2E" w:rsidRPr="002C4147" w:rsidRDefault="008A5E2E" w:rsidP="004C2768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A5E2E" w:rsidRPr="002C4147" w:rsidRDefault="008A5E2E" w:rsidP="004C2768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8A5E2E" w:rsidRPr="002C4147" w:rsidRDefault="008A5E2E" w:rsidP="004C2768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A5E2E" w:rsidRPr="002C4147" w:rsidRDefault="008A5E2E" w:rsidP="004C2768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8A5E2E" w:rsidRPr="002C4147" w:rsidRDefault="008A5E2E" w:rsidP="004C2768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8A5E2E" w:rsidRPr="002C4147" w:rsidRDefault="008A5E2E" w:rsidP="004C2768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8A5E2E" w:rsidRPr="002C4147" w:rsidTr="004C2768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8A5E2E" w:rsidRPr="002C4147" w:rsidRDefault="008A5E2E" w:rsidP="00396F4B">
            <w:pPr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8A5E2E" w:rsidRPr="002C4147" w:rsidRDefault="008A5E2E" w:rsidP="00396F4B">
            <w:pPr>
              <w:numPr>
                <w:ilvl w:val="0"/>
                <w:numId w:val="2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A5E2E" w:rsidRPr="002C4147" w:rsidRDefault="008A5E2E" w:rsidP="00396F4B">
            <w:pPr>
              <w:numPr>
                <w:ilvl w:val="0"/>
                <w:numId w:val="2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8A5E2E" w:rsidRPr="002C4147" w:rsidRDefault="008A5E2E" w:rsidP="00396F4B">
            <w:pPr>
              <w:numPr>
                <w:ilvl w:val="0"/>
                <w:numId w:val="2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A5E2E" w:rsidRPr="002C4147" w:rsidRDefault="008A5E2E" w:rsidP="00396F4B">
            <w:pPr>
              <w:numPr>
                <w:ilvl w:val="0"/>
                <w:numId w:val="2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8A5E2E" w:rsidRPr="002C4147" w:rsidRDefault="008A5E2E" w:rsidP="00396F4B">
            <w:pPr>
              <w:numPr>
                <w:ilvl w:val="0"/>
                <w:numId w:val="2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A5E2E" w:rsidRPr="002C4147" w:rsidTr="004C2768">
        <w:trPr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8A5E2E" w:rsidRPr="002C4147" w:rsidRDefault="008A5E2E" w:rsidP="00396F4B">
            <w:pPr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DF0D72" w:rsidRDefault="00DF0D72" w:rsidP="00DF0D72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 w:rsidR="00D3385E">
              <w:rPr>
                <w:b/>
                <w:color w:val="000000"/>
                <w:sz w:val="20"/>
                <w:szCs w:val="20"/>
              </w:rPr>
              <w:t>89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F0D72" w:rsidRDefault="00DF0D72" w:rsidP="00DF0D72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</w:t>
            </w:r>
            <w:r w:rsidR="00D3385E">
              <w:rPr>
                <w:b/>
                <w:color w:val="000000"/>
                <w:sz w:val="20"/>
                <w:szCs w:val="20"/>
              </w:rPr>
              <w:t>89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F0D72" w:rsidRDefault="00DF0D72" w:rsidP="004C2768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8A5E2E" w:rsidRDefault="001445BD" w:rsidP="004C2768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1445BD">
              <w:rPr>
                <w:b/>
                <w:color w:val="000000"/>
                <w:sz w:val="20"/>
                <w:szCs w:val="20"/>
              </w:rPr>
              <w:t>Telefony komórkowe, Typ 1 - spełniające wymagania określone w załączniku nr 1</w:t>
            </w:r>
            <w:r w:rsidR="00D3385E">
              <w:rPr>
                <w:b/>
                <w:color w:val="000000"/>
                <w:sz w:val="20"/>
                <w:szCs w:val="20"/>
              </w:rPr>
              <w:t>d</w:t>
            </w:r>
            <w:r w:rsidRPr="001445BD">
              <w:rPr>
                <w:b/>
                <w:color w:val="000000"/>
                <w:sz w:val="20"/>
                <w:szCs w:val="20"/>
              </w:rPr>
              <w:t xml:space="preserve"> do SWZ</w:t>
            </w:r>
            <w:r w:rsidR="008A5E2E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8A5E2E" w:rsidRPr="00B258A0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8A5E2E" w:rsidRPr="002C4147" w:rsidRDefault="008A5E2E" w:rsidP="004C2768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8A5E2E" w:rsidRPr="002C4147" w:rsidRDefault="008A5E2E" w:rsidP="004C2768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8A5E2E" w:rsidRPr="002C4147" w:rsidRDefault="009C77C9" w:rsidP="004C2768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8A5E2E" w:rsidRPr="002C4147" w:rsidRDefault="00277BD3" w:rsidP="004C2768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  <w:r w:rsidR="008A5E2E"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8A5E2E" w:rsidRPr="002C4147" w:rsidRDefault="00D3385E" w:rsidP="004C2768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A5E2E" w:rsidRPr="002C4147" w:rsidRDefault="008A5E2E" w:rsidP="004C2768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8A5E2E" w:rsidRPr="002C4147" w:rsidRDefault="008A5E2E" w:rsidP="004C276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D3385E" w:rsidRPr="002C4147" w:rsidTr="004C2768">
        <w:trPr>
          <w:trHeight w:val="283"/>
          <w:jc w:val="center"/>
        </w:trPr>
        <w:tc>
          <w:tcPr>
            <w:tcW w:w="565" w:type="dxa"/>
            <w:vAlign w:val="center"/>
          </w:tcPr>
          <w:p w:rsidR="00D3385E" w:rsidRPr="002C4147" w:rsidRDefault="00D3385E" w:rsidP="00D3385E">
            <w:pPr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vAlign w:val="center"/>
          </w:tcPr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89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89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8A5E2E">
              <w:rPr>
                <w:b/>
                <w:color w:val="000000"/>
                <w:sz w:val="20"/>
                <w:szCs w:val="20"/>
              </w:rPr>
              <w:t>Szkło ochronne do zaoferowanego telefonu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7D0BB0">
              <w:rPr>
                <w:b/>
                <w:color w:val="000000"/>
                <w:sz w:val="20"/>
                <w:szCs w:val="20"/>
              </w:rPr>
              <w:t>spełniając</w:t>
            </w:r>
            <w:r>
              <w:rPr>
                <w:b/>
                <w:color w:val="000000"/>
                <w:sz w:val="20"/>
                <w:szCs w:val="20"/>
              </w:rPr>
              <w:t>e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wymagania określone w załączniku nr 1</w:t>
            </w:r>
            <w:r>
              <w:rPr>
                <w:b/>
                <w:color w:val="000000"/>
                <w:sz w:val="20"/>
                <w:szCs w:val="20"/>
              </w:rPr>
              <w:t>d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do SWZ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3385E" w:rsidRPr="002C4147" w:rsidRDefault="00D3385E" w:rsidP="00D3385E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D3385E" w:rsidRDefault="009C77C9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D3385E" w:rsidRPr="008B5121" w:rsidRDefault="00D3385E" w:rsidP="00D338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42" w:type="dxa"/>
            <w:vAlign w:val="center"/>
          </w:tcPr>
          <w:p w:rsidR="00D3385E" w:rsidRPr="002C4147" w:rsidRDefault="00D3385E" w:rsidP="00D3385E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1559" w:type="dxa"/>
            <w:vAlign w:val="center"/>
          </w:tcPr>
          <w:p w:rsidR="00D3385E" w:rsidRPr="002C4147" w:rsidRDefault="00D3385E" w:rsidP="00D3385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D3385E" w:rsidRPr="002C4147" w:rsidRDefault="00D3385E" w:rsidP="00D3385E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D3385E" w:rsidRPr="002C4147" w:rsidTr="004C2768">
        <w:trPr>
          <w:trHeight w:val="283"/>
          <w:jc w:val="center"/>
        </w:trPr>
        <w:tc>
          <w:tcPr>
            <w:tcW w:w="565" w:type="dxa"/>
            <w:vAlign w:val="center"/>
          </w:tcPr>
          <w:p w:rsidR="00D3385E" w:rsidRPr="002C4147" w:rsidRDefault="00D3385E" w:rsidP="00D3385E">
            <w:pPr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vAlign w:val="center"/>
          </w:tcPr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89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89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8A5E2E">
              <w:rPr>
                <w:b/>
                <w:color w:val="000000"/>
                <w:sz w:val="20"/>
                <w:szCs w:val="20"/>
              </w:rPr>
              <w:t>Etui do zaoferowanego telefonu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7D0BB0">
              <w:rPr>
                <w:b/>
                <w:color w:val="000000"/>
                <w:sz w:val="20"/>
                <w:szCs w:val="20"/>
              </w:rPr>
              <w:t>spełniając</w:t>
            </w:r>
            <w:r>
              <w:rPr>
                <w:b/>
                <w:color w:val="000000"/>
                <w:sz w:val="20"/>
                <w:szCs w:val="20"/>
              </w:rPr>
              <w:t>e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wymagania określone w załączniku nr 1</w:t>
            </w:r>
            <w:r>
              <w:rPr>
                <w:b/>
                <w:color w:val="000000"/>
                <w:sz w:val="20"/>
                <w:szCs w:val="20"/>
              </w:rPr>
              <w:t>d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do SWZ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3385E" w:rsidRPr="002C4147" w:rsidRDefault="00D3385E" w:rsidP="00D3385E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D3385E" w:rsidRDefault="009C77C9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D3385E" w:rsidRPr="008B5121" w:rsidRDefault="00D3385E" w:rsidP="00D338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42" w:type="dxa"/>
            <w:vAlign w:val="center"/>
          </w:tcPr>
          <w:p w:rsidR="00D3385E" w:rsidRPr="002C4147" w:rsidRDefault="00D3385E" w:rsidP="00D3385E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1559" w:type="dxa"/>
            <w:vAlign w:val="center"/>
          </w:tcPr>
          <w:p w:rsidR="00D3385E" w:rsidRPr="002C4147" w:rsidRDefault="00D3385E" w:rsidP="00D3385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D3385E" w:rsidRPr="002C4147" w:rsidRDefault="00D3385E" w:rsidP="00D3385E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D3385E" w:rsidRPr="002C4147" w:rsidTr="004C2768">
        <w:trPr>
          <w:trHeight w:val="283"/>
          <w:jc w:val="center"/>
        </w:trPr>
        <w:tc>
          <w:tcPr>
            <w:tcW w:w="565" w:type="dxa"/>
            <w:vAlign w:val="center"/>
          </w:tcPr>
          <w:p w:rsidR="00D3385E" w:rsidRPr="002C4147" w:rsidRDefault="00D3385E" w:rsidP="00D3385E">
            <w:pPr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vAlign w:val="center"/>
          </w:tcPr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89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89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Ładowarka sieciowa do zaoferowanego telefonu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7D0BB0">
              <w:rPr>
                <w:b/>
                <w:color w:val="000000"/>
                <w:sz w:val="20"/>
                <w:szCs w:val="20"/>
              </w:rPr>
              <w:t>spełniając</w:t>
            </w:r>
            <w:r>
              <w:rPr>
                <w:b/>
                <w:color w:val="000000"/>
                <w:sz w:val="20"/>
                <w:szCs w:val="20"/>
              </w:rPr>
              <w:t>a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wymagania określone w załączniku nr 1</w:t>
            </w:r>
            <w:r>
              <w:rPr>
                <w:b/>
                <w:color w:val="000000"/>
                <w:sz w:val="20"/>
                <w:szCs w:val="20"/>
              </w:rPr>
              <w:t>d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do SWZ</w:t>
            </w:r>
          </w:p>
          <w:p w:rsidR="00D3385E" w:rsidRDefault="00D3385E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3385E" w:rsidRPr="002C4147" w:rsidRDefault="00D3385E" w:rsidP="00D3385E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D3385E" w:rsidRDefault="009C77C9" w:rsidP="00D3385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D3385E" w:rsidRPr="008B5121" w:rsidRDefault="00D3385E" w:rsidP="00D338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42" w:type="dxa"/>
            <w:vAlign w:val="center"/>
          </w:tcPr>
          <w:p w:rsidR="00D3385E" w:rsidRPr="002C4147" w:rsidRDefault="00D3385E" w:rsidP="00D3385E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1559" w:type="dxa"/>
            <w:vAlign w:val="center"/>
          </w:tcPr>
          <w:p w:rsidR="00D3385E" w:rsidRPr="002C4147" w:rsidRDefault="00D3385E" w:rsidP="00D3385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D3385E" w:rsidRPr="002C4147" w:rsidRDefault="00D3385E" w:rsidP="00D3385E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33FE4" w:rsidRPr="00E319B1" w:rsidTr="004C2768">
        <w:trPr>
          <w:trHeight w:val="563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3FE4" w:rsidRPr="0072254C" w:rsidRDefault="00433FE4" w:rsidP="00433FE4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3FE4" w:rsidRPr="0072254C" w:rsidRDefault="00433FE4" w:rsidP="00433FE4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3FE4" w:rsidRPr="0072254C" w:rsidRDefault="00433FE4" w:rsidP="00433FE4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3FE4" w:rsidRPr="0072254C" w:rsidRDefault="00433FE4" w:rsidP="00433FE4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33FE4" w:rsidRPr="0072254C" w:rsidRDefault="00433FE4" w:rsidP="00433FE4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433FE4" w:rsidRPr="00E319B1" w:rsidRDefault="00433FE4" w:rsidP="00433FE4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720473" w:rsidRPr="00242ACE" w:rsidRDefault="00720473" w:rsidP="00720473">
      <w:pPr>
        <w:autoSpaceDE w:val="0"/>
        <w:jc w:val="center"/>
        <w:rPr>
          <w:b/>
          <w:sz w:val="16"/>
          <w:szCs w:val="16"/>
        </w:rPr>
      </w:pPr>
    </w:p>
    <w:p w:rsidR="00720473" w:rsidRPr="00B2311D" w:rsidRDefault="00720473" w:rsidP="00720473">
      <w:pPr>
        <w:autoSpaceDE w:val="0"/>
        <w:spacing w:after="480"/>
      </w:pPr>
      <w:r w:rsidRPr="00720473">
        <w:t xml:space="preserve">Oferowany okres gwarancji (min. </w:t>
      </w:r>
      <w:r>
        <w:t>12</w:t>
      </w:r>
      <w:r w:rsidR="00151771">
        <w:t xml:space="preserve"> miesię</w:t>
      </w:r>
      <w:r w:rsidRPr="00720473">
        <w:t>cy) ….… miesiące (y)</w:t>
      </w:r>
      <w:r w:rsidRPr="00720473">
        <w:rPr>
          <w:b/>
        </w:rPr>
        <w:t xml:space="preserve"> (Wpisać ilość miesięcy).</w:t>
      </w:r>
    </w:p>
    <w:p w:rsidR="00433FE4" w:rsidRDefault="001F65EC" w:rsidP="00561262">
      <w:pPr>
        <w:spacing w:after="120"/>
        <w:ind w:firstLine="709"/>
        <w:jc w:val="center"/>
        <w:rPr>
          <w:b/>
          <w:sz w:val="28"/>
          <w:szCs w:val="28"/>
        </w:rPr>
      </w:pPr>
      <w:r w:rsidRPr="008B78CE">
        <w:rPr>
          <w:b/>
          <w:sz w:val="28"/>
          <w:szCs w:val="28"/>
        </w:rPr>
        <w:t xml:space="preserve">CZĘŚĆ </w:t>
      </w:r>
      <w:r w:rsidR="00F305E9">
        <w:rPr>
          <w:b/>
          <w:sz w:val="28"/>
          <w:szCs w:val="28"/>
        </w:rPr>
        <w:t>5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980CF4" w:rsidRPr="008A5E2E" w:rsidTr="00980CF4">
        <w:trPr>
          <w:trHeight w:val="518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CF4" w:rsidRPr="008A5E2E" w:rsidRDefault="00980CF4" w:rsidP="00FC797E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 xml:space="preserve">telefonów komórkowych z akcesoriami </w:t>
            </w:r>
            <w:r w:rsidRPr="00DF0D72">
              <w:rPr>
                <w:b/>
                <w:sz w:val="28"/>
                <w:szCs w:val="28"/>
              </w:rPr>
              <w:t xml:space="preserve">– Typ </w:t>
            </w:r>
            <w:r>
              <w:rPr>
                <w:b/>
                <w:sz w:val="28"/>
                <w:szCs w:val="28"/>
              </w:rPr>
              <w:t>2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980CF4" w:rsidRPr="008A5E2E" w:rsidRDefault="00980CF4" w:rsidP="00FC797E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 w:rsidR="00F305E9">
              <w:rPr>
                <w:b/>
                <w:sz w:val="28"/>
                <w:szCs w:val="28"/>
              </w:rPr>
              <w:t>e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980CF4" w:rsidRPr="002C4147" w:rsidTr="00FC797E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980CF4" w:rsidRPr="002C4147" w:rsidRDefault="00980CF4" w:rsidP="00FC797E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980CF4" w:rsidRPr="002C4147" w:rsidRDefault="00980CF4" w:rsidP="00FC797E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80CF4" w:rsidRPr="002C4147" w:rsidRDefault="00980CF4" w:rsidP="00FC797E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980CF4" w:rsidRPr="002C4147" w:rsidRDefault="00980CF4" w:rsidP="00FC797E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80CF4" w:rsidRPr="002C4147" w:rsidRDefault="00980CF4" w:rsidP="00FC797E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980CF4" w:rsidRPr="002C4147" w:rsidRDefault="00980CF4" w:rsidP="00FC797E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980CF4" w:rsidRPr="002C4147" w:rsidRDefault="00980CF4" w:rsidP="00FC797E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980CF4" w:rsidRPr="002C4147" w:rsidTr="00FC797E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980CF4" w:rsidRPr="002C4147" w:rsidRDefault="00980CF4" w:rsidP="004A755D">
            <w:pPr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980CF4" w:rsidRPr="002C4147" w:rsidRDefault="00980CF4" w:rsidP="004A755D">
            <w:pPr>
              <w:numPr>
                <w:ilvl w:val="0"/>
                <w:numId w:val="13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80CF4" w:rsidRPr="002C4147" w:rsidRDefault="00980CF4" w:rsidP="004A755D">
            <w:pPr>
              <w:numPr>
                <w:ilvl w:val="0"/>
                <w:numId w:val="13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980CF4" w:rsidRPr="002C4147" w:rsidRDefault="00980CF4" w:rsidP="004A755D">
            <w:pPr>
              <w:numPr>
                <w:ilvl w:val="0"/>
                <w:numId w:val="13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80CF4" w:rsidRPr="002C4147" w:rsidRDefault="00980CF4" w:rsidP="004A755D">
            <w:pPr>
              <w:numPr>
                <w:ilvl w:val="0"/>
                <w:numId w:val="13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980CF4" w:rsidRPr="002C4147" w:rsidRDefault="00980CF4" w:rsidP="004A755D">
            <w:pPr>
              <w:numPr>
                <w:ilvl w:val="0"/>
                <w:numId w:val="13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80CF4" w:rsidRPr="002C4147" w:rsidTr="00FC797E">
        <w:trPr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980CF4" w:rsidRPr="002C4147" w:rsidRDefault="00980CF4" w:rsidP="004A755D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980CF4" w:rsidRDefault="00980CF4" w:rsidP="00FC797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Zamówienie podstawowe – 1</w:t>
            </w:r>
            <w:r w:rsidR="000116CC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80CF4" w:rsidRDefault="00980CF4" w:rsidP="00FC797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</w:t>
            </w:r>
            <w:r w:rsidR="000116CC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 xml:space="preserve">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80CF4" w:rsidRDefault="00980CF4" w:rsidP="00FC797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980CF4" w:rsidRDefault="00980CF4" w:rsidP="00FC797E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1445BD">
              <w:rPr>
                <w:b/>
                <w:color w:val="000000"/>
                <w:sz w:val="20"/>
                <w:szCs w:val="20"/>
              </w:rPr>
              <w:t xml:space="preserve">Telefony komórkowe, Typ </w:t>
            </w:r>
            <w:r>
              <w:rPr>
                <w:b/>
                <w:color w:val="000000"/>
                <w:sz w:val="20"/>
                <w:szCs w:val="20"/>
              </w:rPr>
              <w:t>2</w:t>
            </w:r>
            <w:r w:rsidRPr="001445BD">
              <w:rPr>
                <w:b/>
                <w:color w:val="000000"/>
                <w:sz w:val="20"/>
                <w:szCs w:val="20"/>
              </w:rPr>
              <w:t xml:space="preserve"> - spełniające wymagania określone w załączniku nr 1</w:t>
            </w:r>
            <w:r w:rsidR="00F305E9">
              <w:rPr>
                <w:b/>
                <w:color w:val="000000"/>
                <w:sz w:val="20"/>
                <w:szCs w:val="20"/>
              </w:rPr>
              <w:t>e</w:t>
            </w:r>
            <w:r w:rsidRPr="001445BD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B258A0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980CF4" w:rsidRPr="002C4147" w:rsidRDefault="00980CF4" w:rsidP="00FC797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980CF4" w:rsidRPr="002C4147" w:rsidRDefault="00980CF4" w:rsidP="00FC797E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980CF4" w:rsidRPr="002C4147" w:rsidRDefault="009C77C9" w:rsidP="00FC797E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980CF4" w:rsidRPr="002C4147" w:rsidRDefault="00980CF4" w:rsidP="00FC797E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980CF4" w:rsidRPr="002C4147" w:rsidRDefault="000116CC" w:rsidP="00FC797E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80CF4" w:rsidRPr="002C4147" w:rsidRDefault="00980CF4" w:rsidP="00FC797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980CF4" w:rsidRPr="002C4147" w:rsidRDefault="00980CF4" w:rsidP="00FC797E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0116CC" w:rsidRPr="002C4147" w:rsidTr="00FC797E">
        <w:trPr>
          <w:trHeight w:val="283"/>
          <w:jc w:val="center"/>
        </w:trPr>
        <w:tc>
          <w:tcPr>
            <w:tcW w:w="565" w:type="dxa"/>
            <w:vAlign w:val="center"/>
          </w:tcPr>
          <w:p w:rsidR="000116CC" w:rsidRPr="002C4147" w:rsidRDefault="000116CC" w:rsidP="004A755D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vAlign w:val="center"/>
          </w:tcPr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15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15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8A5E2E">
              <w:rPr>
                <w:b/>
                <w:color w:val="000000"/>
                <w:sz w:val="20"/>
                <w:szCs w:val="20"/>
              </w:rPr>
              <w:t>Szkło ochronne do zaoferowanego telefonu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7D0BB0">
              <w:rPr>
                <w:b/>
                <w:color w:val="000000"/>
                <w:sz w:val="20"/>
                <w:szCs w:val="20"/>
              </w:rPr>
              <w:t>spełniając</w:t>
            </w:r>
            <w:r>
              <w:rPr>
                <w:b/>
                <w:color w:val="000000"/>
                <w:sz w:val="20"/>
                <w:szCs w:val="20"/>
              </w:rPr>
              <w:t>e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wymagania określone w załączniku nr 1</w:t>
            </w:r>
            <w:r>
              <w:rPr>
                <w:b/>
                <w:color w:val="000000"/>
                <w:sz w:val="20"/>
                <w:szCs w:val="20"/>
              </w:rPr>
              <w:t>e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do SWZ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Pr="002C4147" w:rsidRDefault="000116CC" w:rsidP="000116CC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0116CC" w:rsidRDefault="009C77C9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0116CC" w:rsidRPr="008B5121" w:rsidRDefault="000116CC" w:rsidP="000116CC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42" w:type="dxa"/>
            <w:vAlign w:val="center"/>
          </w:tcPr>
          <w:p w:rsidR="000116CC" w:rsidRPr="002C4147" w:rsidRDefault="000116CC" w:rsidP="000116CC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0116CC" w:rsidRPr="002C4147" w:rsidRDefault="000116CC" w:rsidP="000116CC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0116CC" w:rsidRPr="002C4147" w:rsidRDefault="000116CC" w:rsidP="000116CC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0116CC" w:rsidRPr="002C4147" w:rsidTr="00FC797E">
        <w:trPr>
          <w:trHeight w:val="283"/>
          <w:jc w:val="center"/>
        </w:trPr>
        <w:tc>
          <w:tcPr>
            <w:tcW w:w="565" w:type="dxa"/>
            <w:vAlign w:val="center"/>
          </w:tcPr>
          <w:p w:rsidR="000116CC" w:rsidRPr="002C4147" w:rsidRDefault="000116CC" w:rsidP="004A755D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vAlign w:val="center"/>
          </w:tcPr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15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15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8A5E2E">
              <w:rPr>
                <w:b/>
                <w:color w:val="000000"/>
                <w:sz w:val="20"/>
                <w:szCs w:val="20"/>
              </w:rPr>
              <w:t>Etui do zaoferowanego telefonu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7D0BB0">
              <w:rPr>
                <w:b/>
                <w:color w:val="000000"/>
                <w:sz w:val="20"/>
                <w:szCs w:val="20"/>
              </w:rPr>
              <w:t>spełniając</w:t>
            </w:r>
            <w:r>
              <w:rPr>
                <w:b/>
                <w:color w:val="000000"/>
                <w:sz w:val="20"/>
                <w:szCs w:val="20"/>
              </w:rPr>
              <w:t>e</w:t>
            </w:r>
            <w:r w:rsidRPr="007D0BB0">
              <w:rPr>
                <w:b/>
                <w:color w:val="000000"/>
                <w:sz w:val="20"/>
                <w:szCs w:val="20"/>
              </w:rPr>
              <w:t xml:space="preserve"> wymagania określone w załączniku nr 1</w:t>
            </w:r>
            <w:r>
              <w:rPr>
                <w:b/>
                <w:color w:val="000000"/>
                <w:sz w:val="20"/>
                <w:szCs w:val="20"/>
              </w:rPr>
              <w:t xml:space="preserve">e </w:t>
            </w:r>
            <w:r w:rsidRPr="007D0BB0">
              <w:rPr>
                <w:b/>
                <w:color w:val="000000"/>
                <w:sz w:val="20"/>
                <w:szCs w:val="20"/>
              </w:rPr>
              <w:t>do SWZ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Pr="002C4147" w:rsidRDefault="000116CC" w:rsidP="000116CC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lastRenderedPageBreak/>
              <w:t>……………………………………………………..</w:t>
            </w:r>
          </w:p>
          <w:p w:rsidR="000116CC" w:rsidRDefault="009C77C9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0116CC" w:rsidRPr="008B5121" w:rsidRDefault="000116CC" w:rsidP="000116CC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szt.</w:t>
            </w:r>
          </w:p>
        </w:tc>
        <w:tc>
          <w:tcPr>
            <w:tcW w:w="742" w:type="dxa"/>
            <w:vAlign w:val="center"/>
          </w:tcPr>
          <w:p w:rsidR="000116CC" w:rsidRPr="002C4147" w:rsidRDefault="000116CC" w:rsidP="000116CC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0116CC" w:rsidRPr="002C4147" w:rsidRDefault="000116CC" w:rsidP="000116CC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0116CC" w:rsidRPr="002C4147" w:rsidRDefault="000116CC" w:rsidP="000116CC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0116CC" w:rsidRPr="002C4147" w:rsidTr="00FC797E">
        <w:trPr>
          <w:trHeight w:val="283"/>
          <w:jc w:val="center"/>
        </w:trPr>
        <w:tc>
          <w:tcPr>
            <w:tcW w:w="565" w:type="dxa"/>
            <w:vAlign w:val="center"/>
          </w:tcPr>
          <w:p w:rsidR="000116CC" w:rsidRPr="002C4147" w:rsidRDefault="000116CC" w:rsidP="004A755D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vAlign w:val="center"/>
          </w:tcPr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15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15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Pr="003655C7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3655C7">
              <w:rPr>
                <w:b/>
                <w:color w:val="000000"/>
                <w:sz w:val="20"/>
                <w:szCs w:val="20"/>
              </w:rPr>
              <w:t>Ładowarka sieciowa do zaoferowanego telefonu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3655C7">
              <w:rPr>
                <w:b/>
                <w:color w:val="000000"/>
                <w:sz w:val="20"/>
                <w:szCs w:val="20"/>
              </w:rPr>
              <w:t>spełniająca wymagania określone w załączniku nr 1e do SWZ</w:t>
            </w:r>
          </w:p>
          <w:p w:rsidR="000116CC" w:rsidRDefault="000116CC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Pr="002C4147" w:rsidRDefault="000116CC" w:rsidP="000116CC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0116CC" w:rsidRDefault="009C77C9" w:rsidP="000116CC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0116CC" w:rsidRPr="008B5121" w:rsidRDefault="000116CC" w:rsidP="000116CC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42" w:type="dxa"/>
            <w:vAlign w:val="center"/>
          </w:tcPr>
          <w:p w:rsidR="000116CC" w:rsidRPr="002C4147" w:rsidRDefault="000116CC" w:rsidP="000116CC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0116CC" w:rsidRPr="002C4147" w:rsidRDefault="000116CC" w:rsidP="000116CC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0116CC" w:rsidRPr="002C4147" w:rsidRDefault="000116CC" w:rsidP="000116CC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980CF4" w:rsidRPr="00E319B1" w:rsidTr="00FC797E">
        <w:trPr>
          <w:trHeight w:val="563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0CF4" w:rsidRPr="0072254C" w:rsidRDefault="00980CF4" w:rsidP="00FC797E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0CF4" w:rsidRPr="0072254C" w:rsidRDefault="00980CF4" w:rsidP="00FC797E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0CF4" w:rsidRPr="0072254C" w:rsidRDefault="00980CF4" w:rsidP="00FC797E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0CF4" w:rsidRPr="0072254C" w:rsidRDefault="00980CF4" w:rsidP="00FC797E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80CF4" w:rsidRPr="0072254C" w:rsidRDefault="00980CF4" w:rsidP="00FC797E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980CF4" w:rsidRPr="00E319B1" w:rsidRDefault="00980CF4" w:rsidP="00FC797E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720473" w:rsidRPr="00242ACE" w:rsidRDefault="00720473" w:rsidP="00720473">
      <w:pPr>
        <w:autoSpaceDE w:val="0"/>
        <w:jc w:val="center"/>
        <w:rPr>
          <w:b/>
          <w:sz w:val="16"/>
          <w:szCs w:val="16"/>
        </w:rPr>
      </w:pPr>
    </w:p>
    <w:p w:rsidR="00720473" w:rsidRPr="00B2311D" w:rsidRDefault="00720473" w:rsidP="00720473">
      <w:pPr>
        <w:autoSpaceDE w:val="0"/>
        <w:spacing w:after="480"/>
      </w:pPr>
      <w:r w:rsidRPr="00720473">
        <w:t xml:space="preserve">Oferowany okres gwarancji (min. </w:t>
      </w:r>
      <w:r>
        <w:t>12</w:t>
      </w:r>
      <w:r w:rsidRPr="00720473">
        <w:t xml:space="preserve"> miesięcy) ….… miesiące (y)</w:t>
      </w:r>
      <w:r w:rsidRPr="00720473">
        <w:rPr>
          <w:b/>
        </w:rPr>
        <w:t xml:space="preserve"> (Wpisać ilość miesięcy).</w:t>
      </w:r>
    </w:p>
    <w:p w:rsidR="00172ABF" w:rsidRDefault="001F65EC" w:rsidP="00561262">
      <w:pPr>
        <w:autoSpaceDE w:val="0"/>
        <w:spacing w:after="120"/>
        <w:jc w:val="center"/>
        <w:rPr>
          <w:b/>
          <w:sz w:val="28"/>
          <w:szCs w:val="28"/>
        </w:rPr>
      </w:pPr>
      <w:r w:rsidRPr="002C4147">
        <w:rPr>
          <w:b/>
          <w:sz w:val="28"/>
          <w:szCs w:val="28"/>
        </w:rPr>
        <w:t xml:space="preserve">CZĘŚĆ </w:t>
      </w:r>
      <w:r w:rsidR="000116CC">
        <w:rPr>
          <w:b/>
          <w:sz w:val="28"/>
          <w:szCs w:val="28"/>
        </w:rPr>
        <w:t>6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0116CC" w:rsidRPr="008A5E2E" w:rsidTr="004A755D">
        <w:trPr>
          <w:trHeight w:val="1048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CC" w:rsidRPr="008A5E2E" w:rsidRDefault="000116CC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>stacjonarnych zestawów komputerowych – Typ 1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0116CC" w:rsidRPr="008A5E2E" w:rsidRDefault="000116CC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>
              <w:rPr>
                <w:b/>
                <w:sz w:val="28"/>
                <w:szCs w:val="28"/>
              </w:rPr>
              <w:t>f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0116CC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0116CC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116CC" w:rsidRPr="002C4147" w:rsidTr="004A755D">
        <w:trPr>
          <w:cantSplit/>
          <w:trHeight w:val="1175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0116CC" w:rsidRPr="003655C7" w:rsidRDefault="000116CC" w:rsidP="004A755D">
            <w:pPr>
              <w:numPr>
                <w:ilvl w:val="0"/>
                <w:numId w:val="9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0116CC" w:rsidRPr="003655C7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3655C7">
              <w:rPr>
                <w:b/>
                <w:color w:val="000000"/>
                <w:sz w:val="20"/>
                <w:szCs w:val="20"/>
              </w:rPr>
              <w:t xml:space="preserve">Zamówienie podstawowe – 90 </w:t>
            </w:r>
            <w:proofErr w:type="spellStart"/>
            <w:r w:rsidRPr="003655C7"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3655C7"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Pr="003655C7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3655C7">
              <w:rPr>
                <w:b/>
                <w:color w:val="000000"/>
                <w:sz w:val="20"/>
                <w:szCs w:val="20"/>
              </w:rPr>
              <w:t xml:space="preserve">Zamówienie z prawem opcji – 81 </w:t>
            </w:r>
            <w:proofErr w:type="spellStart"/>
            <w:r w:rsidRPr="003655C7"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3655C7"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Pr="003655C7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Pr="003655C7" w:rsidRDefault="000116CC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3655C7">
              <w:rPr>
                <w:b/>
                <w:color w:val="000000"/>
                <w:sz w:val="20"/>
                <w:szCs w:val="20"/>
              </w:rPr>
              <w:t>Stacjonarn</w:t>
            </w:r>
            <w:r w:rsidR="009A7349" w:rsidRPr="003655C7">
              <w:rPr>
                <w:b/>
                <w:color w:val="000000"/>
                <w:sz w:val="20"/>
                <w:szCs w:val="20"/>
              </w:rPr>
              <w:t>e</w:t>
            </w:r>
            <w:r w:rsidRPr="003655C7">
              <w:rPr>
                <w:b/>
                <w:color w:val="000000"/>
                <w:sz w:val="20"/>
                <w:szCs w:val="20"/>
              </w:rPr>
              <w:t xml:space="preserve"> zestaw</w:t>
            </w:r>
            <w:r w:rsidR="009A7349" w:rsidRPr="003655C7">
              <w:rPr>
                <w:b/>
                <w:color w:val="000000"/>
                <w:sz w:val="20"/>
                <w:szCs w:val="20"/>
              </w:rPr>
              <w:t>y</w:t>
            </w:r>
            <w:r w:rsidRPr="003655C7">
              <w:rPr>
                <w:b/>
                <w:color w:val="000000"/>
                <w:sz w:val="20"/>
                <w:szCs w:val="20"/>
              </w:rPr>
              <w:t xml:space="preserve"> komputerow</w:t>
            </w:r>
            <w:r w:rsidR="009A7349" w:rsidRPr="003655C7">
              <w:rPr>
                <w:b/>
                <w:color w:val="000000"/>
                <w:sz w:val="20"/>
                <w:szCs w:val="20"/>
              </w:rPr>
              <w:t>e – Typ 1</w:t>
            </w:r>
            <w:r w:rsidRPr="003655C7">
              <w:rPr>
                <w:b/>
                <w:color w:val="000000"/>
                <w:sz w:val="20"/>
                <w:szCs w:val="20"/>
              </w:rPr>
              <w:t xml:space="preserve"> spełniając</w:t>
            </w:r>
            <w:r w:rsidR="009A7349" w:rsidRPr="003655C7">
              <w:rPr>
                <w:b/>
                <w:color w:val="000000"/>
                <w:sz w:val="20"/>
                <w:szCs w:val="20"/>
              </w:rPr>
              <w:t>e</w:t>
            </w:r>
            <w:r w:rsidRPr="003655C7">
              <w:rPr>
                <w:b/>
                <w:color w:val="000000"/>
                <w:sz w:val="20"/>
                <w:szCs w:val="20"/>
              </w:rPr>
              <w:t xml:space="preserve"> wymagania określone w załączniku nr 1f do SWZ 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0116CC" w:rsidRPr="002C4147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0116CC" w:rsidTr="008F79DB">
        <w:trPr>
          <w:cantSplit/>
          <w:trHeight w:val="520"/>
          <w:jc w:val="center"/>
        </w:trPr>
        <w:tc>
          <w:tcPr>
            <w:tcW w:w="6769" w:type="dxa"/>
            <w:gridSpan w:val="4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0116CC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59495E" w:rsidRDefault="000116CC" w:rsidP="004A75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495E">
              <w:rPr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Default="000116CC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720473" w:rsidRPr="00242ACE" w:rsidRDefault="00720473" w:rsidP="00720473">
      <w:pPr>
        <w:autoSpaceDE w:val="0"/>
        <w:jc w:val="center"/>
        <w:rPr>
          <w:b/>
          <w:sz w:val="16"/>
          <w:szCs w:val="16"/>
        </w:rPr>
      </w:pPr>
    </w:p>
    <w:p w:rsidR="00720473" w:rsidRPr="00B2311D" w:rsidRDefault="00720473" w:rsidP="00720473">
      <w:pPr>
        <w:autoSpaceDE w:val="0"/>
        <w:spacing w:after="480"/>
      </w:pPr>
      <w:r w:rsidRPr="00720473">
        <w:t xml:space="preserve">Oferowany okres gwarancji (min. </w:t>
      </w:r>
      <w:r>
        <w:t>24</w:t>
      </w:r>
      <w:r w:rsidRPr="00720473">
        <w:t xml:space="preserve">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0116CC" w:rsidRDefault="000116CC" w:rsidP="000116CC">
      <w:pPr>
        <w:autoSpaceDE w:val="0"/>
        <w:spacing w:after="120"/>
        <w:jc w:val="center"/>
        <w:rPr>
          <w:b/>
          <w:sz w:val="28"/>
          <w:szCs w:val="28"/>
        </w:rPr>
      </w:pPr>
      <w:r w:rsidRPr="002C4147">
        <w:rPr>
          <w:b/>
          <w:sz w:val="28"/>
          <w:szCs w:val="28"/>
        </w:rPr>
        <w:t xml:space="preserve">CZĘŚĆ </w:t>
      </w:r>
      <w:r>
        <w:rPr>
          <w:b/>
          <w:sz w:val="28"/>
          <w:szCs w:val="28"/>
        </w:rPr>
        <w:t>7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0116CC" w:rsidRPr="008A5E2E" w:rsidTr="004A755D">
        <w:trPr>
          <w:trHeight w:val="1048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CC" w:rsidRPr="008A5E2E" w:rsidRDefault="000116CC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>stacjonarnych zestawów komputerowych – Typ 2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0116CC" w:rsidRPr="008A5E2E" w:rsidRDefault="000116CC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>
              <w:rPr>
                <w:b/>
                <w:sz w:val="28"/>
                <w:szCs w:val="28"/>
              </w:rPr>
              <w:t>g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0116CC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0116CC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116CC" w:rsidRPr="002C4147" w:rsidTr="004A755D">
        <w:trPr>
          <w:cantSplit/>
          <w:trHeight w:val="1175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0116CC" w:rsidRPr="002C4147" w:rsidRDefault="000116CC" w:rsidP="004A755D">
            <w:pPr>
              <w:numPr>
                <w:ilvl w:val="0"/>
                <w:numId w:val="9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0116CC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1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Pr="002C4147" w:rsidRDefault="000116CC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>Stacjonarn</w:t>
            </w:r>
            <w:r w:rsidR="009A7349">
              <w:rPr>
                <w:b/>
                <w:color w:val="000000"/>
                <w:sz w:val="20"/>
                <w:szCs w:val="20"/>
              </w:rPr>
              <w:t>e</w:t>
            </w:r>
            <w:r>
              <w:rPr>
                <w:b/>
                <w:color w:val="000000"/>
                <w:sz w:val="20"/>
                <w:szCs w:val="20"/>
              </w:rPr>
              <w:t xml:space="preserve"> zestaw</w:t>
            </w:r>
            <w:r w:rsidR="009A7349">
              <w:rPr>
                <w:b/>
                <w:color w:val="000000"/>
                <w:sz w:val="20"/>
                <w:szCs w:val="20"/>
              </w:rPr>
              <w:t>y</w:t>
            </w:r>
            <w:r>
              <w:rPr>
                <w:b/>
                <w:color w:val="000000"/>
                <w:sz w:val="20"/>
                <w:szCs w:val="20"/>
              </w:rPr>
              <w:t xml:space="preserve"> komputerow</w:t>
            </w:r>
            <w:r w:rsidR="009A7349">
              <w:rPr>
                <w:b/>
                <w:color w:val="000000"/>
                <w:sz w:val="20"/>
                <w:szCs w:val="20"/>
              </w:rPr>
              <w:t>e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="009A7349">
              <w:rPr>
                <w:b/>
                <w:color w:val="000000"/>
                <w:sz w:val="20"/>
                <w:szCs w:val="20"/>
              </w:rPr>
              <w:t xml:space="preserve">– Typ 2 </w:t>
            </w:r>
            <w:r w:rsidRPr="006A150A">
              <w:rPr>
                <w:b/>
                <w:color w:val="000000"/>
                <w:sz w:val="20"/>
                <w:szCs w:val="20"/>
              </w:rPr>
              <w:t>spełniając</w:t>
            </w:r>
            <w:r w:rsidR="009A7349">
              <w:rPr>
                <w:b/>
                <w:color w:val="000000"/>
                <w:sz w:val="20"/>
                <w:szCs w:val="20"/>
              </w:rPr>
              <w:t xml:space="preserve">e </w:t>
            </w:r>
            <w:r w:rsidRPr="006A150A">
              <w:rPr>
                <w:b/>
                <w:color w:val="000000"/>
                <w:sz w:val="20"/>
                <w:szCs w:val="20"/>
              </w:rPr>
              <w:t>wymagania określone w załączniku nr 1</w:t>
            </w:r>
            <w:r>
              <w:rPr>
                <w:b/>
                <w:color w:val="000000"/>
                <w:sz w:val="20"/>
                <w:szCs w:val="20"/>
              </w:rPr>
              <w:t>g</w:t>
            </w:r>
            <w:r w:rsidRPr="006A150A">
              <w:rPr>
                <w:b/>
                <w:color w:val="000000"/>
                <w:sz w:val="20"/>
                <w:szCs w:val="20"/>
              </w:rPr>
              <w:t xml:space="preserve"> do SWZ</w:t>
            </w:r>
            <w:r w:rsidRPr="00B258A0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0116CC" w:rsidRPr="002C4147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0116CC" w:rsidTr="008F79DB">
        <w:trPr>
          <w:cantSplit/>
          <w:trHeight w:val="526"/>
          <w:jc w:val="center"/>
        </w:trPr>
        <w:tc>
          <w:tcPr>
            <w:tcW w:w="6769" w:type="dxa"/>
            <w:gridSpan w:val="4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0116CC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59495E" w:rsidRDefault="000116CC" w:rsidP="004A75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495E">
              <w:rPr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Default="000116CC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720473" w:rsidRPr="00242ACE" w:rsidRDefault="00720473" w:rsidP="00720473">
      <w:pPr>
        <w:autoSpaceDE w:val="0"/>
        <w:jc w:val="center"/>
        <w:rPr>
          <w:b/>
          <w:sz w:val="16"/>
          <w:szCs w:val="16"/>
        </w:rPr>
      </w:pPr>
    </w:p>
    <w:p w:rsidR="00720473" w:rsidRPr="00B2311D" w:rsidRDefault="00720473" w:rsidP="00B20E67">
      <w:pPr>
        <w:autoSpaceDE w:val="0"/>
        <w:spacing w:after="480"/>
      </w:pPr>
      <w:r w:rsidRPr="00720473">
        <w:t xml:space="preserve">Oferowany okres gwarancji (min. </w:t>
      </w:r>
      <w:r>
        <w:t>24</w:t>
      </w:r>
      <w:r w:rsidRPr="00720473">
        <w:t xml:space="preserve">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0116CC" w:rsidRDefault="000116CC" w:rsidP="000116CC">
      <w:pPr>
        <w:autoSpaceDE w:val="0"/>
        <w:spacing w:after="120"/>
        <w:jc w:val="center"/>
        <w:rPr>
          <w:b/>
          <w:sz w:val="28"/>
          <w:szCs w:val="28"/>
        </w:rPr>
      </w:pPr>
      <w:r w:rsidRPr="002C4147">
        <w:rPr>
          <w:b/>
          <w:sz w:val="28"/>
          <w:szCs w:val="28"/>
        </w:rPr>
        <w:lastRenderedPageBreak/>
        <w:t xml:space="preserve">CZĘŚĆ </w:t>
      </w:r>
      <w:r>
        <w:rPr>
          <w:b/>
          <w:sz w:val="28"/>
          <w:szCs w:val="28"/>
        </w:rPr>
        <w:t>8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0116CC" w:rsidRPr="008A5E2E" w:rsidTr="004A755D">
        <w:trPr>
          <w:trHeight w:val="1048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6CC" w:rsidRPr="008A5E2E" w:rsidRDefault="000116CC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 xml:space="preserve">stacjonarnych zestawów komputerowych – Typ </w:t>
            </w:r>
            <w:r w:rsidR="009A7349">
              <w:rPr>
                <w:b/>
                <w:sz w:val="28"/>
                <w:szCs w:val="28"/>
              </w:rPr>
              <w:t>3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0116CC" w:rsidRPr="008A5E2E" w:rsidRDefault="000116CC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 w:rsidR="000A74BF">
              <w:rPr>
                <w:b/>
                <w:sz w:val="28"/>
                <w:szCs w:val="28"/>
              </w:rPr>
              <w:t>h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0116CC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0116CC" w:rsidRPr="002C4147" w:rsidRDefault="000116CC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0116CC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numPr>
                <w:ilvl w:val="0"/>
                <w:numId w:val="8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116CC" w:rsidRPr="002C4147" w:rsidTr="004A755D">
        <w:trPr>
          <w:cantSplit/>
          <w:trHeight w:val="1175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0116CC" w:rsidRPr="002C4147" w:rsidRDefault="000116CC" w:rsidP="004A755D">
            <w:pPr>
              <w:numPr>
                <w:ilvl w:val="0"/>
                <w:numId w:val="9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0116CC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podstawowe – 5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Zamówienie z prawem opcji – 1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0116CC" w:rsidRDefault="000116CC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116CC" w:rsidRPr="002C4147" w:rsidRDefault="000116CC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>Stacjonarn</w:t>
            </w:r>
            <w:r w:rsidR="009A7349">
              <w:rPr>
                <w:b/>
                <w:color w:val="000000"/>
                <w:sz w:val="20"/>
                <w:szCs w:val="20"/>
              </w:rPr>
              <w:t>e</w:t>
            </w:r>
            <w:r>
              <w:rPr>
                <w:b/>
                <w:color w:val="000000"/>
                <w:sz w:val="20"/>
                <w:szCs w:val="20"/>
              </w:rPr>
              <w:t xml:space="preserve"> zestaw</w:t>
            </w:r>
            <w:r w:rsidR="009A7349">
              <w:rPr>
                <w:b/>
                <w:color w:val="000000"/>
                <w:sz w:val="20"/>
                <w:szCs w:val="20"/>
              </w:rPr>
              <w:t>y</w:t>
            </w:r>
            <w:r>
              <w:rPr>
                <w:b/>
                <w:color w:val="000000"/>
                <w:sz w:val="20"/>
                <w:szCs w:val="20"/>
              </w:rPr>
              <w:t xml:space="preserve"> komputerow</w:t>
            </w:r>
            <w:r w:rsidR="009A7349">
              <w:rPr>
                <w:b/>
                <w:color w:val="000000"/>
                <w:sz w:val="20"/>
                <w:szCs w:val="20"/>
              </w:rPr>
              <w:t>e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="009A7349">
              <w:rPr>
                <w:b/>
                <w:color w:val="000000"/>
                <w:sz w:val="20"/>
                <w:szCs w:val="20"/>
              </w:rPr>
              <w:t xml:space="preserve">– Typ 3 </w:t>
            </w:r>
            <w:r w:rsidRPr="006A150A">
              <w:rPr>
                <w:b/>
                <w:color w:val="000000"/>
                <w:sz w:val="20"/>
                <w:szCs w:val="20"/>
              </w:rPr>
              <w:t>spełniając</w:t>
            </w:r>
            <w:r w:rsidR="009A7349">
              <w:rPr>
                <w:b/>
                <w:color w:val="000000"/>
                <w:sz w:val="20"/>
                <w:szCs w:val="20"/>
              </w:rPr>
              <w:t>e</w:t>
            </w:r>
            <w:r w:rsidRPr="006A150A">
              <w:rPr>
                <w:b/>
                <w:color w:val="000000"/>
                <w:sz w:val="20"/>
                <w:szCs w:val="20"/>
              </w:rPr>
              <w:t xml:space="preserve"> wymagania określone w załączniku nr 1</w:t>
            </w:r>
            <w:r w:rsidR="000A74BF">
              <w:rPr>
                <w:b/>
                <w:color w:val="000000"/>
                <w:sz w:val="20"/>
                <w:szCs w:val="20"/>
              </w:rPr>
              <w:t>h</w:t>
            </w:r>
            <w:r w:rsidRPr="006A150A">
              <w:rPr>
                <w:b/>
                <w:color w:val="000000"/>
                <w:sz w:val="20"/>
                <w:szCs w:val="20"/>
              </w:rPr>
              <w:t xml:space="preserve"> do SWZ</w:t>
            </w:r>
            <w:r w:rsidRPr="00B258A0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0116CC" w:rsidRPr="002C4147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Pr="002C4147" w:rsidRDefault="000116CC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0116CC" w:rsidTr="008F79DB">
        <w:trPr>
          <w:cantSplit/>
          <w:trHeight w:val="552"/>
          <w:jc w:val="center"/>
        </w:trPr>
        <w:tc>
          <w:tcPr>
            <w:tcW w:w="6769" w:type="dxa"/>
            <w:gridSpan w:val="4"/>
            <w:tcBorders>
              <w:left w:val="nil"/>
              <w:bottom w:val="nil"/>
            </w:tcBorders>
            <w:shd w:val="clear" w:color="auto" w:fill="FFFFFF"/>
            <w:vAlign w:val="center"/>
          </w:tcPr>
          <w:p w:rsidR="000116CC" w:rsidRDefault="000116CC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116CC" w:rsidRPr="0059495E" w:rsidRDefault="000116CC" w:rsidP="004A755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495E">
              <w:rPr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0116CC" w:rsidRDefault="000116CC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720473" w:rsidRPr="00B20E67" w:rsidRDefault="00720473" w:rsidP="00720473">
      <w:pPr>
        <w:autoSpaceDE w:val="0"/>
        <w:jc w:val="center"/>
        <w:rPr>
          <w:b/>
        </w:rPr>
      </w:pPr>
    </w:p>
    <w:p w:rsidR="00720473" w:rsidRPr="00B2311D" w:rsidRDefault="00720473" w:rsidP="00B20E67">
      <w:pPr>
        <w:autoSpaceDE w:val="0"/>
        <w:spacing w:after="480"/>
      </w:pPr>
      <w:r w:rsidRPr="00720473">
        <w:t xml:space="preserve">Oferowany okres gwarancji (min. </w:t>
      </w:r>
      <w:r>
        <w:t>24</w:t>
      </w:r>
      <w:r w:rsidRPr="00720473">
        <w:t xml:space="preserve">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0A74BF" w:rsidRPr="005612EA" w:rsidRDefault="000A74BF" w:rsidP="000A74BF">
      <w:pPr>
        <w:spacing w:after="120"/>
        <w:jc w:val="center"/>
        <w:rPr>
          <w:b/>
          <w:sz w:val="28"/>
          <w:szCs w:val="28"/>
        </w:rPr>
      </w:pPr>
      <w:r w:rsidRPr="00A540FB">
        <w:rPr>
          <w:b/>
          <w:sz w:val="28"/>
          <w:szCs w:val="28"/>
        </w:rPr>
        <w:t xml:space="preserve">CZĘŚĆ </w:t>
      </w:r>
      <w:r>
        <w:rPr>
          <w:b/>
          <w:sz w:val="28"/>
          <w:szCs w:val="28"/>
        </w:rPr>
        <w:t>9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0A74BF" w:rsidRPr="008A5E2E" w:rsidTr="004A755D">
        <w:trPr>
          <w:trHeight w:val="824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4BF" w:rsidRPr="008A5E2E" w:rsidRDefault="000A74BF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>mobilnych zestawów komputerowych – Typ 1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0A74BF" w:rsidRPr="008A5E2E" w:rsidRDefault="000A74BF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>
              <w:rPr>
                <w:b/>
                <w:sz w:val="28"/>
                <w:szCs w:val="28"/>
              </w:rPr>
              <w:t>i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0A74BF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0A74BF" w:rsidRPr="002C4147" w:rsidRDefault="000A74BF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0A74BF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numPr>
                <w:ilvl w:val="0"/>
                <w:numId w:val="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numPr>
                <w:ilvl w:val="0"/>
                <w:numId w:val="4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numPr>
                <w:ilvl w:val="0"/>
                <w:numId w:val="4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numPr>
                <w:ilvl w:val="0"/>
                <w:numId w:val="4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numPr>
                <w:ilvl w:val="0"/>
                <w:numId w:val="4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numPr>
                <w:ilvl w:val="0"/>
                <w:numId w:val="4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A74BF" w:rsidRPr="002C4147" w:rsidTr="004A755D">
        <w:trPr>
          <w:cantSplit/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0A74BF" w:rsidRPr="002C4147" w:rsidRDefault="000A74BF" w:rsidP="004A755D">
            <w:pPr>
              <w:numPr>
                <w:ilvl w:val="0"/>
                <w:numId w:val="5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0A74BF" w:rsidRPr="00BD1375" w:rsidRDefault="000A74BF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50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0A74BF" w:rsidRPr="00BD1375" w:rsidRDefault="000A74BF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>
              <w:rPr>
                <w:b/>
                <w:color w:val="000000"/>
                <w:sz w:val="20"/>
                <w:szCs w:val="20"/>
              </w:rPr>
              <w:t>50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0A74BF" w:rsidRDefault="000A74BF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A74BF" w:rsidRDefault="000A74BF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Mobilne zestawy komputerowe </w:t>
            </w:r>
            <w:r w:rsidR="002C7488">
              <w:rPr>
                <w:b/>
                <w:color w:val="000000"/>
                <w:sz w:val="20"/>
                <w:szCs w:val="20"/>
              </w:rPr>
              <w:t xml:space="preserve">– Typ 1 </w:t>
            </w:r>
            <w:r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>
              <w:rPr>
                <w:b/>
                <w:color w:val="000000"/>
                <w:sz w:val="20"/>
                <w:szCs w:val="20"/>
              </w:rPr>
              <w:t>i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0A74BF" w:rsidRDefault="000A74BF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A74BF" w:rsidRPr="002C4147" w:rsidRDefault="000A74BF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0A74BF" w:rsidRPr="002C4147" w:rsidRDefault="000A74BF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0A74BF" w:rsidRPr="002C4147" w:rsidRDefault="000A74BF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0A74BF" w:rsidRPr="002C4147" w:rsidRDefault="000A74BF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5121">
              <w:rPr>
                <w:sz w:val="20"/>
                <w:szCs w:val="20"/>
              </w:rPr>
              <w:t>kpl</w:t>
            </w:r>
            <w:proofErr w:type="spellEnd"/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0A74BF" w:rsidRPr="002C4147" w:rsidRDefault="000A74BF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0A74BF" w:rsidRPr="00E319B1" w:rsidTr="008F79DB">
        <w:trPr>
          <w:trHeight w:val="500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74BF" w:rsidRPr="0072254C" w:rsidRDefault="000A74BF" w:rsidP="004A755D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74BF" w:rsidRPr="0072254C" w:rsidRDefault="000A74BF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74BF" w:rsidRPr="0072254C" w:rsidRDefault="000A74BF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4BF" w:rsidRPr="0072254C" w:rsidRDefault="000A74BF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A74BF" w:rsidRPr="0072254C" w:rsidRDefault="000A74BF" w:rsidP="004A755D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0A74BF" w:rsidRPr="00E319B1" w:rsidRDefault="000A74BF" w:rsidP="004A755D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720473" w:rsidRPr="00B20E67" w:rsidRDefault="00720473" w:rsidP="00720473">
      <w:pPr>
        <w:autoSpaceDE w:val="0"/>
        <w:jc w:val="center"/>
        <w:rPr>
          <w:b/>
        </w:rPr>
      </w:pPr>
    </w:p>
    <w:p w:rsidR="00720473" w:rsidRPr="00B2311D" w:rsidRDefault="00720473" w:rsidP="00B20E67">
      <w:pPr>
        <w:autoSpaceDE w:val="0"/>
        <w:spacing w:after="480"/>
      </w:pPr>
      <w:r w:rsidRPr="00720473">
        <w:t xml:space="preserve">Oferowany okres gwarancji (min. 24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2C7488" w:rsidRPr="005612EA" w:rsidRDefault="002C7488" w:rsidP="002C7488">
      <w:pPr>
        <w:spacing w:after="120"/>
        <w:jc w:val="center"/>
        <w:rPr>
          <w:b/>
          <w:sz w:val="28"/>
          <w:szCs w:val="28"/>
        </w:rPr>
      </w:pPr>
      <w:r w:rsidRPr="00A540FB">
        <w:rPr>
          <w:b/>
          <w:sz w:val="28"/>
          <w:szCs w:val="28"/>
        </w:rPr>
        <w:lastRenderedPageBreak/>
        <w:t xml:space="preserve">CZĘŚĆ </w:t>
      </w:r>
      <w:r>
        <w:rPr>
          <w:b/>
          <w:sz w:val="28"/>
          <w:szCs w:val="28"/>
        </w:rPr>
        <w:t>10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2C7488" w:rsidRPr="008A5E2E" w:rsidTr="004A755D">
        <w:trPr>
          <w:trHeight w:val="824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488" w:rsidRPr="008A5E2E" w:rsidRDefault="002C7488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>mobilnych zestawów komputerowych – Typ 2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2C7488" w:rsidRPr="008A5E2E" w:rsidRDefault="002C7488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>
              <w:rPr>
                <w:b/>
                <w:sz w:val="28"/>
                <w:szCs w:val="28"/>
              </w:rPr>
              <w:t>j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2C7488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2C7488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5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5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5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5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5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5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2C7488" w:rsidRPr="002C4147" w:rsidTr="008F79DB">
        <w:trPr>
          <w:cantSplit/>
          <w:trHeight w:val="1831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2C7488" w:rsidRPr="002C4147" w:rsidRDefault="002C7488" w:rsidP="004A755D">
            <w:pPr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2C7488" w:rsidRPr="00BD1375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30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2C7488" w:rsidRPr="00BD1375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>
              <w:rPr>
                <w:b/>
                <w:color w:val="000000"/>
                <w:sz w:val="20"/>
                <w:szCs w:val="20"/>
              </w:rPr>
              <w:t>30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Mobilne zestawy komputerowe </w:t>
            </w:r>
            <w:r>
              <w:rPr>
                <w:b/>
                <w:color w:val="000000"/>
                <w:sz w:val="20"/>
                <w:szCs w:val="20"/>
              </w:rPr>
              <w:t xml:space="preserve">– Typ 2 </w:t>
            </w:r>
            <w:r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>
              <w:rPr>
                <w:b/>
                <w:color w:val="000000"/>
                <w:sz w:val="20"/>
                <w:szCs w:val="20"/>
              </w:rPr>
              <w:t>j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Pr="002C4147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Pr="002C4147" w:rsidRDefault="002C7488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2C7488" w:rsidRPr="002C4147" w:rsidRDefault="002C7488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2C7488" w:rsidRPr="002C4147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5121">
              <w:rPr>
                <w:sz w:val="20"/>
                <w:szCs w:val="20"/>
              </w:rPr>
              <w:t>kpl</w:t>
            </w:r>
            <w:proofErr w:type="spellEnd"/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2C7488" w:rsidRPr="00E319B1" w:rsidTr="008F79DB">
        <w:trPr>
          <w:trHeight w:val="574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488" w:rsidRPr="0072254C" w:rsidRDefault="002C7488" w:rsidP="004A755D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488" w:rsidRPr="0072254C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488" w:rsidRPr="0072254C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7488" w:rsidRPr="0072254C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C7488" w:rsidRPr="0072254C" w:rsidRDefault="002C7488" w:rsidP="004A755D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2C7488" w:rsidRPr="00E319B1" w:rsidRDefault="002C7488" w:rsidP="004A755D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720473" w:rsidRPr="00720473" w:rsidRDefault="00720473" w:rsidP="00720473">
      <w:pPr>
        <w:autoSpaceDE w:val="0"/>
        <w:jc w:val="center"/>
        <w:rPr>
          <w:b/>
        </w:rPr>
      </w:pPr>
    </w:p>
    <w:p w:rsidR="00720473" w:rsidRPr="00B2311D" w:rsidRDefault="00720473" w:rsidP="00720473">
      <w:pPr>
        <w:autoSpaceDE w:val="0"/>
        <w:spacing w:after="480"/>
      </w:pPr>
      <w:r w:rsidRPr="00720473">
        <w:t xml:space="preserve">Oferowany okres gwarancji (min. 24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2C7488" w:rsidRPr="005612EA" w:rsidRDefault="002C7488" w:rsidP="002C7488">
      <w:pPr>
        <w:spacing w:after="120"/>
        <w:jc w:val="center"/>
        <w:rPr>
          <w:b/>
          <w:sz w:val="28"/>
          <w:szCs w:val="28"/>
        </w:rPr>
      </w:pPr>
      <w:r w:rsidRPr="00A540FB">
        <w:rPr>
          <w:b/>
          <w:sz w:val="28"/>
          <w:szCs w:val="28"/>
        </w:rPr>
        <w:t xml:space="preserve">CZĘŚĆ </w:t>
      </w:r>
      <w:r>
        <w:rPr>
          <w:b/>
          <w:sz w:val="28"/>
          <w:szCs w:val="28"/>
        </w:rPr>
        <w:t>11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2C7488" w:rsidRPr="008A5E2E" w:rsidTr="004A755D">
        <w:trPr>
          <w:trHeight w:val="824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488" w:rsidRPr="008A5E2E" w:rsidRDefault="002C7488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>mobilnych zestawów komputerowych – Typ 3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2C7488" w:rsidRPr="008A5E2E" w:rsidRDefault="002C7488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>
              <w:rPr>
                <w:b/>
                <w:sz w:val="28"/>
                <w:szCs w:val="28"/>
              </w:rPr>
              <w:t>k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2C7488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2C7488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7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7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7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7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7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7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2C7488" w:rsidRPr="002C4147" w:rsidTr="004A755D">
        <w:trPr>
          <w:cantSplit/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2C7488" w:rsidRPr="002C4147" w:rsidRDefault="002C7488" w:rsidP="004A755D">
            <w:pPr>
              <w:numPr>
                <w:ilvl w:val="0"/>
                <w:numId w:val="18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2C7488" w:rsidRPr="00BD1375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10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2C7488" w:rsidRPr="00BD1375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>
              <w:rPr>
                <w:b/>
                <w:color w:val="000000"/>
                <w:sz w:val="20"/>
                <w:szCs w:val="20"/>
              </w:rPr>
              <w:t>10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Mobilne zestawy komputerowe </w:t>
            </w:r>
            <w:r>
              <w:rPr>
                <w:b/>
                <w:color w:val="000000"/>
                <w:sz w:val="20"/>
                <w:szCs w:val="20"/>
              </w:rPr>
              <w:t xml:space="preserve">– Typ 3 </w:t>
            </w:r>
            <w:r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>
              <w:rPr>
                <w:b/>
                <w:color w:val="000000"/>
                <w:sz w:val="20"/>
                <w:szCs w:val="20"/>
              </w:rPr>
              <w:t>k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Pr="002C4147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Pr="002C4147" w:rsidRDefault="002C7488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2C7488" w:rsidRPr="002C4147" w:rsidRDefault="002C7488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2C7488" w:rsidRPr="002C4147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5121">
              <w:rPr>
                <w:sz w:val="20"/>
                <w:szCs w:val="20"/>
              </w:rPr>
              <w:t>kpl</w:t>
            </w:r>
            <w:proofErr w:type="spellEnd"/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2C7488" w:rsidRPr="00E319B1" w:rsidTr="008F79DB">
        <w:trPr>
          <w:trHeight w:val="518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488" w:rsidRPr="0072254C" w:rsidRDefault="002C7488" w:rsidP="004A755D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488" w:rsidRPr="0072254C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7488" w:rsidRPr="0072254C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7488" w:rsidRPr="0072254C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2C7488" w:rsidRPr="0072254C" w:rsidRDefault="002C7488" w:rsidP="004A755D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2C7488" w:rsidRPr="00E319B1" w:rsidRDefault="002C7488" w:rsidP="004A755D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720473" w:rsidRPr="00720473" w:rsidRDefault="00720473" w:rsidP="00720473">
      <w:pPr>
        <w:autoSpaceDE w:val="0"/>
        <w:jc w:val="center"/>
        <w:rPr>
          <w:b/>
        </w:rPr>
      </w:pPr>
    </w:p>
    <w:p w:rsidR="00720473" w:rsidRPr="00B2311D" w:rsidRDefault="00720473" w:rsidP="00720473">
      <w:pPr>
        <w:autoSpaceDE w:val="0"/>
        <w:spacing w:after="480"/>
      </w:pPr>
      <w:r w:rsidRPr="00720473">
        <w:t xml:space="preserve">Oferowany okres gwarancji (min. 24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B20E67" w:rsidRDefault="00B20E67" w:rsidP="002C7488">
      <w:pPr>
        <w:spacing w:after="120"/>
        <w:jc w:val="center"/>
        <w:rPr>
          <w:b/>
          <w:sz w:val="28"/>
          <w:szCs w:val="28"/>
        </w:rPr>
      </w:pPr>
    </w:p>
    <w:p w:rsidR="002C7488" w:rsidRPr="005612EA" w:rsidRDefault="002C7488" w:rsidP="002C7488">
      <w:pPr>
        <w:spacing w:after="120"/>
        <w:jc w:val="center"/>
        <w:rPr>
          <w:b/>
          <w:sz w:val="28"/>
          <w:szCs w:val="28"/>
        </w:rPr>
      </w:pPr>
      <w:r w:rsidRPr="00A540FB">
        <w:rPr>
          <w:b/>
          <w:sz w:val="28"/>
          <w:szCs w:val="28"/>
        </w:rPr>
        <w:lastRenderedPageBreak/>
        <w:t xml:space="preserve">CZĘŚĆ </w:t>
      </w:r>
      <w:r>
        <w:rPr>
          <w:b/>
          <w:sz w:val="28"/>
          <w:szCs w:val="28"/>
        </w:rPr>
        <w:t>12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2C7488" w:rsidRPr="008A5E2E" w:rsidTr="004A755D">
        <w:trPr>
          <w:trHeight w:val="824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488" w:rsidRPr="008A5E2E" w:rsidRDefault="002C7488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7488">
              <w:rPr>
                <w:b/>
                <w:sz w:val="28"/>
                <w:szCs w:val="28"/>
              </w:rPr>
              <w:t>Dostawa urządzeń sieciowych – Typ 2 i Typ 3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2C7488" w:rsidRPr="008A5E2E" w:rsidRDefault="002C7488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 w:rsidR="003E4AF8">
              <w:rPr>
                <w:b/>
                <w:sz w:val="28"/>
                <w:szCs w:val="28"/>
              </w:rPr>
              <w:t>l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2C7488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2C7488" w:rsidRPr="002C4147" w:rsidRDefault="002C748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2C7488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9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9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9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9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9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numPr>
                <w:ilvl w:val="0"/>
                <w:numId w:val="19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2C7488" w:rsidRPr="002C4147" w:rsidTr="004A755D">
        <w:trPr>
          <w:cantSplit/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2C7488" w:rsidRPr="002C4147" w:rsidRDefault="002C7488" w:rsidP="004A755D">
            <w:pPr>
              <w:numPr>
                <w:ilvl w:val="0"/>
                <w:numId w:val="20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2C7488" w:rsidRPr="00BD1375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 w:rsidR="003E4AF8">
              <w:rPr>
                <w:b/>
                <w:color w:val="000000"/>
                <w:sz w:val="20"/>
                <w:szCs w:val="20"/>
              </w:rPr>
              <w:t>5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2C7488" w:rsidRPr="00BD1375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 w:rsidR="003E4AF8">
              <w:rPr>
                <w:b/>
                <w:color w:val="000000"/>
                <w:sz w:val="20"/>
                <w:szCs w:val="20"/>
              </w:rPr>
              <w:t>2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Default="003E4AF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</w:t>
            </w:r>
            <w:r w:rsidRPr="003E4AF8">
              <w:rPr>
                <w:b/>
                <w:color w:val="000000"/>
                <w:sz w:val="20"/>
                <w:szCs w:val="20"/>
              </w:rPr>
              <w:t>rządze</w:t>
            </w:r>
            <w:r>
              <w:rPr>
                <w:b/>
                <w:color w:val="000000"/>
                <w:sz w:val="20"/>
                <w:szCs w:val="20"/>
              </w:rPr>
              <w:t>nia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sieciow</w:t>
            </w:r>
            <w:r>
              <w:rPr>
                <w:b/>
                <w:color w:val="000000"/>
                <w:sz w:val="20"/>
                <w:szCs w:val="20"/>
              </w:rPr>
              <w:t>e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– Typ 2 </w:t>
            </w:r>
            <w:r w:rsidR="002C7488"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>
              <w:rPr>
                <w:b/>
                <w:color w:val="000000"/>
                <w:sz w:val="20"/>
                <w:szCs w:val="20"/>
              </w:rPr>
              <w:t>l</w:t>
            </w:r>
            <w:r w:rsidR="002C7488"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 w:rsidR="002C7488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Pr="002C4147" w:rsidRDefault="002C748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2C7488" w:rsidRPr="002C4147" w:rsidRDefault="002C7488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2C7488" w:rsidRPr="002C4147" w:rsidRDefault="009C77C9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2C7488" w:rsidRPr="002C4147" w:rsidRDefault="002C748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5121">
              <w:rPr>
                <w:sz w:val="20"/>
                <w:szCs w:val="20"/>
              </w:rPr>
              <w:t>kpl</w:t>
            </w:r>
            <w:proofErr w:type="spellEnd"/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2C7488" w:rsidRPr="002C4147" w:rsidRDefault="003E4AF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2C7488" w:rsidRPr="002C4147" w:rsidRDefault="002C7488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3E4AF8" w:rsidRPr="002C4147" w:rsidTr="004A755D">
        <w:trPr>
          <w:cantSplit/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3E4AF8" w:rsidRPr="002C4147" w:rsidRDefault="003E4AF8" w:rsidP="004A755D">
            <w:pPr>
              <w:numPr>
                <w:ilvl w:val="0"/>
                <w:numId w:val="20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3E4AF8" w:rsidRPr="00BD1375" w:rsidRDefault="003E4AF8" w:rsidP="003E4AF8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10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3E4AF8" w:rsidRPr="00BD1375" w:rsidRDefault="003E4AF8" w:rsidP="003E4AF8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3E4AF8" w:rsidRDefault="003E4AF8" w:rsidP="003E4AF8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3E4AF8" w:rsidRDefault="003E4AF8" w:rsidP="003E4AF8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</w:t>
            </w:r>
            <w:r w:rsidRPr="003E4AF8">
              <w:rPr>
                <w:b/>
                <w:color w:val="000000"/>
                <w:sz w:val="20"/>
                <w:szCs w:val="20"/>
              </w:rPr>
              <w:t>rządze</w:t>
            </w:r>
            <w:r>
              <w:rPr>
                <w:b/>
                <w:color w:val="000000"/>
                <w:sz w:val="20"/>
                <w:szCs w:val="20"/>
              </w:rPr>
              <w:t>nia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sieciow</w:t>
            </w:r>
            <w:r>
              <w:rPr>
                <w:b/>
                <w:color w:val="000000"/>
                <w:sz w:val="20"/>
                <w:szCs w:val="20"/>
              </w:rPr>
              <w:t>e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– Typ 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>
              <w:rPr>
                <w:b/>
                <w:color w:val="000000"/>
                <w:sz w:val="20"/>
                <w:szCs w:val="20"/>
              </w:rPr>
              <w:t>l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3E4AF8" w:rsidRDefault="003E4AF8" w:rsidP="003E4AF8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3E4AF8" w:rsidRDefault="003E4AF8" w:rsidP="003E4AF8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3E4AF8" w:rsidRPr="002C4147" w:rsidRDefault="003E4AF8" w:rsidP="003E4AF8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3E4AF8" w:rsidRPr="002C4147" w:rsidRDefault="003E4AF8" w:rsidP="003E4AF8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3E4AF8" w:rsidRPr="002C4147" w:rsidRDefault="009C77C9" w:rsidP="003E4AF8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E4AF8" w:rsidRPr="002C4147" w:rsidRDefault="003E4AF8" w:rsidP="003E4AF8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5121">
              <w:rPr>
                <w:sz w:val="20"/>
                <w:szCs w:val="20"/>
              </w:rPr>
              <w:t>kpl</w:t>
            </w:r>
            <w:proofErr w:type="spellEnd"/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3E4AF8" w:rsidRPr="002C4147" w:rsidRDefault="003E4AF8" w:rsidP="003E4AF8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4AF8" w:rsidRPr="002C4147" w:rsidRDefault="003E4AF8" w:rsidP="003E4AF8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3E4AF8" w:rsidRPr="002C4147" w:rsidRDefault="003E4AF8" w:rsidP="003E4AF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3E4AF8" w:rsidRPr="00E319B1" w:rsidTr="004A755D">
        <w:trPr>
          <w:trHeight w:val="706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4AF8" w:rsidRPr="0072254C" w:rsidRDefault="003E4AF8" w:rsidP="003E4AF8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4AF8" w:rsidRPr="0072254C" w:rsidRDefault="003E4AF8" w:rsidP="003E4AF8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E4AF8" w:rsidRPr="0072254C" w:rsidRDefault="003E4AF8" w:rsidP="003E4AF8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E4AF8" w:rsidRPr="0072254C" w:rsidRDefault="003E4AF8" w:rsidP="003E4AF8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3E4AF8" w:rsidRPr="0072254C" w:rsidRDefault="003E4AF8" w:rsidP="003E4AF8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3E4AF8" w:rsidRPr="00E319B1" w:rsidRDefault="003E4AF8" w:rsidP="003E4AF8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242ACE" w:rsidRPr="00720473" w:rsidRDefault="00242ACE" w:rsidP="00242ACE">
      <w:pPr>
        <w:autoSpaceDE w:val="0"/>
        <w:jc w:val="center"/>
        <w:rPr>
          <w:b/>
        </w:rPr>
      </w:pPr>
    </w:p>
    <w:p w:rsidR="00242ACE" w:rsidRPr="00B2311D" w:rsidRDefault="00242ACE" w:rsidP="00242ACE">
      <w:pPr>
        <w:autoSpaceDE w:val="0"/>
        <w:spacing w:after="480"/>
      </w:pPr>
      <w:r w:rsidRPr="00720473">
        <w:t xml:space="preserve">Oferowany okres gwarancji (min. 24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CD64D7" w:rsidRPr="005612EA" w:rsidRDefault="00CD64D7" w:rsidP="00CD64D7">
      <w:pPr>
        <w:spacing w:after="120"/>
        <w:jc w:val="center"/>
        <w:rPr>
          <w:b/>
          <w:sz w:val="28"/>
          <w:szCs w:val="28"/>
        </w:rPr>
      </w:pPr>
      <w:r w:rsidRPr="00A540FB">
        <w:rPr>
          <w:b/>
          <w:sz w:val="28"/>
          <w:szCs w:val="28"/>
        </w:rPr>
        <w:t xml:space="preserve">CZĘŚĆ </w:t>
      </w:r>
      <w:r>
        <w:rPr>
          <w:b/>
          <w:sz w:val="28"/>
          <w:szCs w:val="28"/>
        </w:rPr>
        <w:t>13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CD64D7" w:rsidRPr="008A5E2E" w:rsidTr="004A755D">
        <w:trPr>
          <w:trHeight w:val="824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64D7" w:rsidRPr="008A5E2E" w:rsidRDefault="00CD64D7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CD64D7">
              <w:rPr>
                <w:b/>
                <w:sz w:val="28"/>
                <w:szCs w:val="28"/>
              </w:rPr>
              <w:t>Dostawa informatycznych nośników danych - Typ 1 i Typ 2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CD64D7" w:rsidRPr="008A5E2E" w:rsidRDefault="00CD64D7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>
              <w:rPr>
                <w:b/>
                <w:sz w:val="28"/>
                <w:szCs w:val="28"/>
              </w:rPr>
              <w:t>m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CD64D7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CD64D7" w:rsidRPr="002C4147" w:rsidRDefault="00CD64D7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CD64D7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numPr>
                <w:ilvl w:val="0"/>
                <w:numId w:val="21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numPr>
                <w:ilvl w:val="0"/>
                <w:numId w:val="21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numPr>
                <w:ilvl w:val="0"/>
                <w:numId w:val="21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numPr>
                <w:ilvl w:val="0"/>
                <w:numId w:val="21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numPr>
                <w:ilvl w:val="0"/>
                <w:numId w:val="21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D64D7" w:rsidRPr="002C4147" w:rsidTr="008F79DB">
        <w:trPr>
          <w:cantSplit/>
          <w:trHeight w:val="1875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CD64D7" w:rsidRPr="002C4147" w:rsidRDefault="00CD64D7" w:rsidP="004A755D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CD64D7" w:rsidRPr="00BD1375" w:rsidRDefault="00CD64D7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40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szt</w:t>
            </w:r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CD64D7" w:rsidRPr="00BD1375" w:rsidRDefault="00CD64D7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szt.</w:t>
            </w:r>
          </w:p>
          <w:p w:rsidR="00CD64D7" w:rsidRDefault="00CD64D7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CD64D7" w:rsidRDefault="00CD64D7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Informatyczne nośniki danych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– Typ 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>
              <w:rPr>
                <w:b/>
                <w:color w:val="000000"/>
                <w:sz w:val="20"/>
                <w:szCs w:val="20"/>
              </w:rPr>
              <w:t>m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CD64D7" w:rsidRDefault="00CD64D7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8F79DB" w:rsidRDefault="008F79DB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CD64D7" w:rsidRPr="002C4147" w:rsidRDefault="00CD64D7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CD64D7" w:rsidRPr="002C4147" w:rsidRDefault="00CD64D7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CD64D7" w:rsidRPr="002C4147" w:rsidRDefault="009C77C9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D64D7" w:rsidRPr="002C4147" w:rsidRDefault="00CD64D7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D64D7" w:rsidRPr="002C4147" w:rsidTr="004A755D">
        <w:trPr>
          <w:cantSplit/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CD64D7" w:rsidRPr="002C4147" w:rsidRDefault="00CD64D7" w:rsidP="004A755D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CD64D7" w:rsidRPr="00BD1375" w:rsidRDefault="00CD64D7" w:rsidP="00CD64D7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12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szt</w:t>
            </w:r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CD64D7" w:rsidRPr="00BD1375" w:rsidRDefault="00CD64D7" w:rsidP="00CD64D7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szt.</w:t>
            </w:r>
          </w:p>
          <w:p w:rsidR="00CD64D7" w:rsidRDefault="00CD64D7" w:rsidP="00CD64D7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CD64D7" w:rsidRDefault="00CD64D7" w:rsidP="00CD64D7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Informatyczne nośniki danych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– Typ </w:t>
            </w:r>
            <w:r>
              <w:rPr>
                <w:b/>
                <w:color w:val="000000"/>
                <w:sz w:val="20"/>
                <w:szCs w:val="20"/>
              </w:rPr>
              <w:t>2</w:t>
            </w:r>
            <w:r w:rsidRPr="003E4AF8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>
              <w:rPr>
                <w:b/>
                <w:color w:val="000000"/>
                <w:sz w:val="20"/>
                <w:szCs w:val="20"/>
              </w:rPr>
              <w:t>m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CD64D7" w:rsidRDefault="00CD64D7" w:rsidP="00CD64D7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8F79DB" w:rsidRDefault="008F79DB" w:rsidP="00CD64D7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CD64D7" w:rsidRPr="002C4147" w:rsidRDefault="00CD64D7" w:rsidP="00CD64D7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CD64D7" w:rsidRPr="002C4147" w:rsidRDefault="00CD64D7" w:rsidP="00CD64D7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CD64D7" w:rsidRPr="002C4147" w:rsidRDefault="009C77C9" w:rsidP="00CD64D7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D64D7" w:rsidRPr="002C4147" w:rsidRDefault="00CD64D7" w:rsidP="00CD64D7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CD64D7" w:rsidRPr="002C4147" w:rsidRDefault="00CD64D7" w:rsidP="00CD64D7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D64D7" w:rsidRPr="002C4147" w:rsidRDefault="00CD64D7" w:rsidP="00CD64D7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CD64D7" w:rsidRPr="002C4147" w:rsidRDefault="00CD64D7" w:rsidP="00CD64D7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D64D7" w:rsidRPr="00E319B1" w:rsidTr="008F79DB">
        <w:trPr>
          <w:trHeight w:val="600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64D7" w:rsidRPr="0072254C" w:rsidRDefault="00CD64D7" w:rsidP="004A755D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64D7" w:rsidRPr="0072254C" w:rsidRDefault="00CD64D7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64D7" w:rsidRPr="0072254C" w:rsidRDefault="00CD64D7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D64D7" w:rsidRPr="0072254C" w:rsidRDefault="00CD64D7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D64D7" w:rsidRPr="0072254C" w:rsidRDefault="00CD64D7" w:rsidP="004A755D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CD64D7" w:rsidRPr="00E319B1" w:rsidRDefault="00CD64D7" w:rsidP="004A755D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242ACE" w:rsidRPr="00B20E67" w:rsidRDefault="00242ACE" w:rsidP="00242ACE">
      <w:pPr>
        <w:autoSpaceDE w:val="0"/>
        <w:jc w:val="center"/>
        <w:rPr>
          <w:b/>
          <w:sz w:val="16"/>
          <w:szCs w:val="16"/>
        </w:rPr>
      </w:pPr>
    </w:p>
    <w:p w:rsidR="00242ACE" w:rsidRPr="00B2311D" w:rsidRDefault="00242ACE" w:rsidP="00B20E67">
      <w:pPr>
        <w:autoSpaceDE w:val="0"/>
        <w:spacing w:after="360"/>
      </w:pPr>
      <w:r w:rsidRPr="00720473">
        <w:t xml:space="preserve">Oferowany okres gwarancji (min. </w:t>
      </w:r>
      <w:r>
        <w:t>36</w:t>
      </w:r>
      <w:r w:rsidRPr="00720473">
        <w:t xml:space="preserve"> miesięc</w:t>
      </w:r>
      <w:r>
        <w:t>y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DF0F78" w:rsidRPr="005612EA" w:rsidRDefault="00DF0F78" w:rsidP="00DF0F78">
      <w:pPr>
        <w:spacing w:after="120"/>
        <w:jc w:val="center"/>
        <w:rPr>
          <w:b/>
          <w:sz w:val="28"/>
          <w:szCs w:val="28"/>
        </w:rPr>
      </w:pPr>
      <w:r w:rsidRPr="00A540FB">
        <w:rPr>
          <w:b/>
          <w:sz w:val="28"/>
          <w:szCs w:val="28"/>
        </w:rPr>
        <w:t xml:space="preserve">CZĘŚĆ </w:t>
      </w:r>
      <w:r>
        <w:rPr>
          <w:b/>
          <w:sz w:val="28"/>
          <w:szCs w:val="28"/>
        </w:rPr>
        <w:t>14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DF0F78" w:rsidRPr="008A5E2E" w:rsidTr="004A755D">
        <w:trPr>
          <w:trHeight w:val="824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78" w:rsidRPr="008A5E2E" w:rsidRDefault="00DF0F78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2C4147">
              <w:rPr>
                <w:b/>
                <w:sz w:val="28"/>
                <w:szCs w:val="28"/>
              </w:rPr>
              <w:t xml:space="preserve">Dostawa </w:t>
            </w:r>
            <w:r w:rsidRPr="00DF0F78">
              <w:rPr>
                <w:b/>
                <w:sz w:val="28"/>
                <w:szCs w:val="28"/>
              </w:rPr>
              <w:t>urządzeń wielofunkcyjnych A4</w:t>
            </w:r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DF0F78" w:rsidRPr="008A5E2E" w:rsidRDefault="00DF0F78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spełniających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 w:rsidR="00A00BEE">
              <w:rPr>
                <w:b/>
                <w:sz w:val="28"/>
                <w:szCs w:val="28"/>
              </w:rPr>
              <w:t>n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DF0F78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DF0F78" w:rsidRPr="002C4147" w:rsidRDefault="00DF0F78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DF0F78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numPr>
                <w:ilvl w:val="0"/>
                <w:numId w:val="2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numPr>
                <w:ilvl w:val="0"/>
                <w:numId w:val="23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numPr>
                <w:ilvl w:val="0"/>
                <w:numId w:val="23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numPr>
                <w:ilvl w:val="0"/>
                <w:numId w:val="23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numPr>
                <w:ilvl w:val="0"/>
                <w:numId w:val="23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numPr>
                <w:ilvl w:val="0"/>
                <w:numId w:val="23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F0F78" w:rsidRPr="002C4147" w:rsidTr="004A755D">
        <w:trPr>
          <w:cantSplit/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DF0F78" w:rsidRPr="002C4147" w:rsidRDefault="00DF0F78" w:rsidP="004A755D">
            <w:pPr>
              <w:numPr>
                <w:ilvl w:val="0"/>
                <w:numId w:val="2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DF0F78" w:rsidRPr="00BD1375" w:rsidRDefault="00DF0F7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18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DF0F78" w:rsidRPr="00BD1375" w:rsidRDefault="00DF0F7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>
              <w:rPr>
                <w:b/>
                <w:color w:val="000000"/>
                <w:sz w:val="20"/>
                <w:szCs w:val="20"/>
              </w:rPr>
              <w:t>18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DF0F78" w:rsidRDefault="00DF0F7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F0F78" w:rsidRDefault="00DF0F7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Urządzenia wielofunkcyjne A4 </w:t>
            </w:r>
            <w:r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 w:rsidR="00A00BEE">
              <w:rPr>
                <w:b/>
                <w:color w:val="000000"/>
                <w:sz w:val="20"/>
                <w:szCs w:val="20"/>
              </w:rPr>
              <w:t>n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DF0F78" w:rsidRDefault="00DF0F7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8F79DB" w:rsidRDefault="008F79DB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F0F78" w:rsidRPr="002C4147" w:rsidRDefault="00DF0F7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DF0F78" w:rsidRPr="002C4147" w:rsidRDefault="00DF0F78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DF0F78" w:rsidRPr="002C4147" w:rsidRDefault="009C77C9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DF0F78" w:rsidRPr="002C4147" w:rsidRDefault="00DF0F7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5121">
              <w:rPr>
                <w:sz w:val="20"/>
                <w:szCs w:val="20"/>
              </w:rPr>
              <w:t>kpl</w:t>
            </w:r>
            <w:proofErr w:type="spellEnd"/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DF0F78" w:rsidRPr="002C4147" w:rsidRDefault="00990453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DF0F78" w:rsidRPr="002C4147" w:rsidRDefault="00DF0F78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DF0F78" w:rsidRPr="00E319B1" w:rsidTr="008F79DB">
        <w:trPr>
          <w:trHeight w:val="636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0F78" w:rsidRPr="0072254C" w:rsidRDefault="00DF0F78" w:rsidP="004A755D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0F78" w:rsidRPr="0072254C" w:rsidRDefault="00DF0F78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0F78" w:rsidRPr="0072254C" w:rsidRDefault="00DF0F7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F0F78" w:rsidRPr="0072254C" w:rsidRDefault="00DF0F78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DF0F78" w:rsidRPr="0072254C" w:rsidRDefault="00DF0F78" w:rsidP="004A755D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DF0F78" w:rsidRPr="00E319B1" w:rsidRDefault="00DF0F78" w:rsidP="004A755D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242ACE" w:rsidRPr="00B20E67" w:rsidRDefault="00242ACE" w:rsidP="00242ACE">
      <w:pPr>
        <w:autoSpaceDE w:val="0"/>
        <w:jc w:val="center"/>
        <w:rPr>
          <w:b/>
          <w:sz w:val="16"/>
          <w:szCs w:val="16"/>
        </w:rPr>
      </w:pPr>
    </w:p>
    <w:p w:rsidR="00242ACE" w:rsidRPr="00B2311D" w:rsidRDefault="00242ACE" w:rsidP="00B20E67">
      <w:pPr>
        <w:autoSpaceDE w:val="0"/>
        <w:spacing w:after="360"/>
      </w:pPr>
      <w:r w:rsidRPr="00720473">
        <w:t xml:space="preserve">Oferowany okres gwarancji (min. 24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990453" w:rsidRPr="005612EA" w:rsidRDefault="00990453" w:rsidP="00990453">
      <w:pPr>
        <w:spacing w:after="120"/>
        <w:jc w:val="center"/>
        <w:rPr>
          <w:b/>
          <w:sz w:val="28"/>
          <w:szCs w:val="28"/>
        </w:rPr>
      </w:pPr>
      <w:r w:rsidRPr="00A540FB">
        <w:rPr>
          <w:b/>
          <w:sz w:val="28"/>
          <w:szCs w:val="28"/>
        </w:rPr>
        <w:t xml:space="preserve">CZĘŚĆ </w:t>
      </w:r>
      <w:r>
        <w:rPr>
          <w:b/>
          <w:sz w:val="28"/>
          <w:szCs w:val="28"/>
        </w:rPr>
        <w:t>15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990453" w:rsidRPr="008A5E2E" w:rsidTr="004A755D">
        <w:trPr>
          <w:trHeight w:val="824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453" w:rsidRPr="008A5E2E" w:rsidRDefault="00A00BEE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A00BEE">
              <w:rPr>
                <w:b/>
                <w:sz w:val="28"/>
                <w:szCs w:val="28"/>
              </w:rPr>
              <w:t>Dostawa modułów sieciowych - Typ 4</w:t>
            </w:r>
            <w:r w:rsidR="00990453" w:rsidRPr="008A5E2E">
              <w:rPr>
                <w:b/>
                <w:sz w:val="28"/>
                <w:szCs w:val="28"/>
              </w:rPr>
              <w:t xml:space="preserve">, </w:t>
            </w:r>
          </w:p>
          <w:p w:rsidR="00990453" w:rsidRPr="008A5E2E" w:rsidRDefault="00990453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</w:t>
            </w:r>
            <w:r>
              <w:rPr>
                <w:b/>
                <w:sz w:val="28"/>
                <w:szCs w:val="28"/>
              </w:rPr>
              <w:t>ego</w:t>
            </w:r>
            <w:r w:rsidRPr="008A5E2E">
              <w:rPr>
                <w:b/>
                <w:sz w:val="28"/>
                <w:szCs w:val="28"/>
              </w:rPr>
              <w:t xml:space="preserve">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 w:rsidR="00A00BEE">
              <w:rPr>
                <w:b/>
                <w:sz w:val="28"/>
                <w:szCs w:val="28"/>
              </w:rPr>
              <w:t>o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990453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990453" w:rsidRPr="002C4147" w:rsidRDefault="00990453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990453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numPr>
                <w:ilvl w:val="0"/>
                <w:numId w:val="25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numPr>
                <w:ilvl w:val="0"/>
                <w:numId w:val="25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numPr>
                <w:ilvl w:val="0"/>
                <w:numId w:val="25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numPr>
                <w:ilvl w:val="0"/>
                <w:numId w:val="25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numPr>
                <w:ilvl w:val="0"/>
                <w:numId w:val="25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numPr>
                <w:ilvl w:val="0"/>
                <w:numId w:val="25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90453" w:rsidRPr="002C4147" w:rsidTr="004A755D">
        <w:trPr>
          <w:cantSplit/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990453" w:rsidRPr="002C4147" w:rsidRDefault="00990453" w:rsidP="004A755D">
            <w:pPr>
              <w:numPr>
                <w:ilvl w:val="0"/>
                <w:numId w:val="2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990453" w:rsidRPr="00BD1375" w:rsidRDefault="00990453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10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990453" w:rsidRPr="00BD1375" w:rsidRDefault="00990453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990453" w:rsidRDefault="00990453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990453" w:rsidRDefault="00990453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</w:t>
            </w:r>
            <w:r w:rsidRPr="00990453">
              <w:rPr>
                <w:b/>
                <w:color w:val="000000"/>
                <w:sz w:val="20"/>
                <w:szCs w:val="20"/>
              </w:rPr>
              <w:t>oduł</w:t>
            </w:r>
            <w:r>
              <w:rPr>
                <w:b/>
                <w:color w:val="000000"/>
                <w:sz w:val="20"/>
                <w:szCs w:val="20"/>
              </w:rPr>
              <w:t>y</w:t>
            </w:r>
            <w:r w:rsidRPr="00990453">
              <w:rPr>
                <w:b/>
                <w:color w:val="000000"/>
                <w:sz w:val="20"/>
                <w:szCs w:val="20"/>
              </w:rPr>
              <w:t xml:space="preserve"> sieciow</w:t>
            </w:r>
            <w:r>
              <w:rPr>
                <w:b/>
                <w:color w:val="000000"/>
                <w:sz w:val="20"/>
                <w:szCs w:val="20"/>
              </w:rPr>
              <w:t>e</w:t>
            </w:r>
            <w:r w:rsidRPr="00990453">
              <w:rPr>
                <w:b/>
                <w:color w:val="000000"/>
                <w:sz w:val="20"/>
                <w:szCs w:val="20"/>
              </w:rPr>
              <w:t xml:space="preserve"> - Typ 4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BD1375">
              <w:rPr>
                <w:b/>
                <w:color w:val="000000"/>
                <w:sz w:val="20"/>
                <w:szCs w:val="20"/>
              </w:rPr>
              <w:t>spełniające wymagania określone w załączniku nr 1</w:t>
            </w:r>
            <w:r>
              <w:rPr>
                <w:b/>
                <w:color w:val="000000"/>
                <w:sz w:val="20"/>
                <w:szCs w:val="20"/>
              </w:rPr>
              <w:t>o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990453" w:rsidRDefault="00990453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990453" w:rsidRDefault="00990453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990453" w:rsidRPr="002C4147" w:rsidRDefault="00990453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990453" w:rsidRPr="002C4147" w:rsidRDefault="009C77C9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990453" w:rsidRPr="002C4147" w:rsidRDefault="00990453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5121">
              <w:rPr>
                <w:sz w:val="20"/>
                <w:szCs w:val="20"/>
              </w:rPr>
              <w:t>kpl</w:t>
            </w:r>
            <w:proofErr w:type="spellEnd"/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990453" w:rsidRPr="002C4147" w:rsidRDefault="00990453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990453" w:rsidRPr="00E319B1" w:rsidTr="004A755D">
        <w:trPr>
          <w:trHeight w:val="706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0453" w:rsidRPr="0072254C" w:rsidRDefault="00990453" w:rsidP="004A755D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0453" w:rsidRPr="0072254C" w:rsidRDefault="00990453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0453" w:rsidRPr="0072254C" w:rsidRDefault="00990453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90453" w:rsidRPr="0072254C" w:rsidRDefault="00990453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90453" w:rsidRPr="0072254C" w:rsidRDefault="00990453" w:rsidP="004A755D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990453" w:rsidRPr="00E319B1" w:rsidRDefault="00990453" w:rsidP="004A755D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242ACE" w:rsidRPr="00B20E67" w:rsidRDefault="00242ACE" w:rsidP="00242ACE">
      <w:pPr>
        <w:autoSpaceDE w:val="0"/>
        <w:jc w:val="center"/>
        <w:rPr>
          <w:b/>
          <w:sz w:val="16"/>
          <w:szCs w:val="16"/>
        </w:rPr>
      </w:pPr>
    </w:p>
    <w:p w:rsidR="00242ACE" w:rsidRPr="00B2311D" w:rsidRDefault="00242ACE" w:rsidP="00242ACE">
      <w:pPr>
        <w:autoSpaceDE w:val="0"/>
        <w:spacing w:after="480"/>
      </w:pPr>
      <w:r w:rsidRPr="00720473">
        <w:t xml:space="preserve">Oferowany okres gwarancji (min. 24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A00BEE" w:rsidRPr="005612EA" w:rsidRDefault="00A00BEE" w:rsidP="00A00BEE">
      <w:pPr>
        <w:spacing w:after="120"/>
        <w:jc w:val="center"/>
        <w:rPr>
          <w:b/>
          <w:sz w:val="28"/>
          <w:szCs w:val="28"/>
        </w:rPr>
      </w:pPr>
      <w:r w:rsidRPr="00A540FB">
        <w:rPr>
          <w:b/>
          <w:sz w:val="28"/>
          <w:szCs w:val="28"/>
        </w:rPr>
        <w:lastRenderedPageBreak/>
        <w:t xml:space="preserve">CZĘŚĆ </w:t>
      </w:r>
      <w:r>
        <w:rPr>
          <w:b/>
          <w:sz w:val="28"/>
          <w:szCs w:val="28"/>
        </w:rPr>
        <w:t>16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709"/>
        <w:gridCol w:w="742"/>
        <w:gridCol w:w="1559"/>
        <w:gridCol w:w="1524"/>
      </w:tblGrid>
      <w:tr w:rsidR="00A00BEE" w:rsidRPr="008A5E2E" w:rsidTr="004A755D">
        <w:trPr>
          <w:trHeight w:val="824"/>
          <w:jc w:val="center"/>
        </w:trPr>
        <w:tc>
          <w:tcPr>
            <w:tcW w:w="9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BEE" w:rsidRPr="008A5E2E" w:rsidRDefault="00A00BEE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990453">
              <w:rPr>
                <w:b/>
                <w:sz w:val="28"/>
                <w:szCs w:val="28"/>
              </w:rPr>
              <w:t xml:space="preserve">Dostawa </w:t>
            </w:r>
            <w:r>
              <w:rPr>
                <w:b/>
                <w:sz w:val="28"/>
                <w:szCs w:val="28"/>
              </w:rPr>
              <w:t>serwera czasu</w:t>
            </w:r>
            <w:r w:rsidR="00E73A44">
              <w:rPr>
                <w:b/>
                <w:sz w:val="28"/>
                <w:szCs w:val="28"/>
              </w:rPr>
              <w:t xml:space="preserve"> rzeczywistego</w:t>
            </w:r>
            <w:bookmarkStart w:id="0" w:name="_GoBack"/>
            <w:bookmarkEnd w:id="0"/>
            <w:r w:rsidRPr="008A5E2E">
              <w:rPr>
                <w:b/>
                <w:sz w:val="28"/>
                <w:szCs w:val="28"/>
              </w:rPr>
              <w:t xml:space="preserve">, </w:t>
            </w:r>
          </w:p>
          <w:p w:rsidR="00A00BEE" w:rsidRPr="008A5E2E" w:rsidRDefault="00A00BEE" w:rsidP="004A755D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8A5E2E">
              <w:rPr>
                <w:b/>
                <w:sz w:val="28"/>
                <w:szCs w:val="28"/>
              </w:rPr>
              <w:t>spełniając</w:t>
            </w:r>
            <w:r>
              <w:rPr>
                <w:b/>
                <w:sz w:val="28"/>
                <w:szCs w:val="28"/>
              </w:rPr>
              <w:t>ego</w:t>
            </w:r>
            <w:r w:rsidRPr="008A5E2E">
              <w:rPr>
                <w:b/>
                <w:sz w:val="28"/>
                <w:szCs w:val="28"/>
              </w:rPr>
              <w:t xml:space="preserve"> wymagania określone w</w:t>
            </w:r>
            <w:r w:rsidRPr="002C4147">
              <w:rPr>
                <w:b/>
                <w:sz w:val="28"/>
                <w:szCs w:val="28"/>
              </w:rPr>
              <w:t> załączniku nr 1</w:t>
            </w:r>
            <w:r w:rsidR="00ED1782">
              <w:rPr>
                <w:b/>
                <w:sz w:val="28"/>
                <w:szCs w:val="28"/>
              </w:rPr>
              <w:t>p</w:t>
            </w:r>
            <w:r w:rsidRPr="002C4147">
              <w:rPr>
                <w:b/>
                <w:sz w:val="28"/>
                <w:szCs w:val="28"/>
              </w:rPr>
              <w:t xml:space="preserve"> do SWZ</w:t>
            </w:r>
          </w:p>
        </w:tc>
      </w:tr>
      <w:tr w:rsidR="00A00BEE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autoSpaceDN w:val="0"/>
              <w:jc w:val="center"/>
              <w:rPr>
                <w:b/>
                <w:iCs/>
                <w:sz w:val="20"/>
                <w:szCs w:val="20"/>
              </w:rPr>
            </w:pPr>
            <w:r w:rsidRPr="002C4147">
              <w:rPr>
                <w:b/>
                <w:iCs/>
                <w:sz w:val="20"/>
                <w:szCs w:val="20"/>
              </w:rPr>
              <w:t>Oferowany produkt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Cena brutto oferty w PLN</w:t>
            </w:r>
          </w:p>
          <w:p w:rsidR="00A00BEE" w:rsidRPr="002C4147" w:rsidRDefault="00A00BEE" w:rsidP="004A755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2C4147">
              <w:rPr>
                <w:b/>
                <w:sz w:val="20"/>
                <w:szCs w:val="20"/>
              </w:rPr>
              <w:t>(kolumny 4 x 5)</w:t>
            </w:r>
          </w:p>
        </w:tc>
      </w:tr>
      <w:tr w:rsidR="00A00BEE" w:rsidRPr="002C4147" w:rsidTr="004A755D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numPr>
                <w:ilvl w:val="0"/>
                <w:numId w:val="27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numPr>
                <w:ilvl w:val="0"/>
                <w:numId w:val="27"/>
              </w:numPr>
              <w:autoSpaceDN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numPr>
                <w:ilvl w:val="0"/>
                <w:numId w:val="27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numPr>
                <w:ilvl w:val="0"/>
                <w:numId w:val="27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numPr>
                <w:ilvl w:val="0"/>
                <w:numId w:val="27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numPr>
                <w:ilvl w:val="0"/>
                <w:numId w:val="27"/>
              </w:numPr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00BEE" w:rsidRPr="002C4147" w:rsidTr="004A755D">
        <w:trPr>
          <w:cantSplit/>
          <w:trHeight w:val="283"/>
          <w:jc w:val="center"/>
        </w:trPr>
        <w:tc>
          <w:tcPr>
            <w:tcW w:w="565" w:type="dxa"/>
            <w:shd w:val="clear" w:color="auto" w:fill="FFFFFF"/>
            <w:vAlign w:val="center"/>
            <w:hideMark/>
          </w:tcPr>
          <w:p w:rsidR="00A00BEE" w:rsidRPr="002C4147" w:rsidRDefault="00A00BEE" w:rsidP="004A755D">
            <w:pPr>
              <w:numPr>
                <w:ilvl w:val="0"/>
                <w:numId w:val="28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:rsidR="00A00BEE" w:rsidRPr="00BD1375" w:rsidRDefault="00A00BE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podstawowe – 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A00BEE" w:rsidRPr="00BD1375" w:rsidRDefault="00A00BE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 w:rsidRPr="00BD1375">
              <w:rPr>
                <w:b/>
                <w:color w:val="000000"/>
                <w:sz w:val="20"/>
                <w:szCs w:val="20"/>
              </w:rPr>
              <w:t xml:space="preserve">Zamówienie z prawem opcji – do </w:t>
            </w:r>
            <w:r w:rsidR="0016038A">
              <w:rPr>
                <w:b/>
                <w:color w:val="000000"/>
                <w:sz w:val="20"/>
                <w:szCs w:val="20"/>
              </w:rPr>
              <w:t>1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kpl</w:t>
            </w:r>
            <w:proofErr w:type="spellEnd"/>
            <w:r w:rsidRPr="00BD1375">
              <w:rPr>
                <w:b/>
                <w:color w:val="000000"/>
                <w:sz w:val="20"/>
                <w:szCs w:val="20"/>
              </w:rPr>
              <w:t>.</w:t>
            </w:r>
          </w:p>
          <w:p w:rsidR="00A00BEE" w:rsidRDefault="00A00BE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A00BEE" w:rsidRDefault="00A00BE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Serwer czasu </w:t>
            </w:r>
            <w:r w:rsidRPr="00BD1375">
              <w:rPr>
                <w:b/>
                <w:color w:val="000000"/>
                <w:sz w:val="20"/>
                <w:szCs w:val="20"/>
              </w:rPr>
              <w:t>spełniając</w:t>
            </w:r>
            <w:r>
              <w:rPr>
                <w:b/>
                <w:color w:val="000000"/>
                <w:sz w:val="20"/>
                <w:szCs w:val="20"/>
              </w:rPr>
              <w:t>y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wymagania określone w załączniku nr 1</w:t>
            </w:r>
            <w:r w:rsidR="00ED1782">
              <w:rPr>
                <w:b/>
                <w:color w:val="000000"/>
                <w:sz w:val="20"/>
                <w:szCs w:val="20"/>
              </w:rPr>
              <w:t>p</w:t>
            </w:r>
            <w:r w:rsidRPr="00BD1375">
              <w:rPr>
                <w:b/>
                <w:color w:val="000000"/>
                <w:sz w:val="20"/>
                <w:szCs w:val="20"/>
              </w:rPr>
              <w:t xml:space="preserve"> do SWZ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A00BEE" w:rsidRDefault="00A00BE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A00BEE" w:rsidRDefault="00A00BE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A00BEE" w:rsidRPr="002C4147" w:rsidRDefault="00A00BE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:rsidR="00A00BEE" w:rsidRPr="002C4147" w:rsidRDefault="00A00BEE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2C4147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:rsidR="00A00BEE" w:rsidRPr="002C4147" w:rsidRDefault="009C77C9" w:rsidP="004A755D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9B4236">
              <w:rPr>
                <w:iCs/>
                <w:color w:val="000000"/>
                <w:sz w:val="16"/>
                <w:szCs w:val="16"/>
              </w:rPr>
              <w:t>(</w:t>
            </w:r>
            <w:r>
              <w:rPr>
                <w:iCs/>
                <w:color w:val="000000"/>
                <w:sz w:val="16"/>
                <w:szCs w:val="16"/>
              </w:rPr>
              <w:t>Nazwa producenta, m</w:t>
            </w:r>
            <w:r w:rsidRPr="002C4147">
              <w:rPr>
                <w:iCs/>
                <w:color w:val="000000"/>
                <w:sz w:val="16"/>
                <w:szCs w:val="16"/>
              </w:rPr>
              <w:t>odel</w:t>
            </w:r>
            <w:r w:rsidRPr="009B4236">
              <w:rPr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A00BEE" w:rsidRPr="002C4147" w:rsidRDefault="00A00BE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5121">
              <w:rPr>
                <w:sz w:val="20"/>
                <w:szCs w:val="20"/>
              </w:rPr>
              <w:t>kpl</w:t>
            </w:r>
            <w:proofErr w:type="spellEnd"/>
            <w:r w:rsidRPr="008B5121">
              <w:rPr>
                <w:sz w:val="20"/>
                <w:szCs w:val="20"/>
              </w:rPr>
              <w:t>.</w:t>
            </w:r>
          </w:p>
        </w:tc>
        <w:tc>
          <w:tcPr>
            <w:tcW w:w="742" w:type="dxa"/>
            <w:shd w:val="clear" w:color="auto" w:fill="FFFFFF"/>
            <w:vAlign w:val="center"/>
          </w:tcPr>
          <w:p w:rsidR="00A00BEE" w:rsidRPr="002C4147" w:rsidRDefault="009F05D3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FFFFFF"/>
            <w:vAlign w:val="center"/>
          </w:tcPr>
          <w:p w:rsidR="00A00BEE" w:rsidRPr="002C4147" w:rsidRDefault="00A00BEE" w:rsidP="004A755D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00BEE" w:rsidRPr="00E319B1" w:rsidTr="004A755D">
        <w:trPr>
          <w:trHeight w:val="706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BEE" w:rsidRPr="0072254C" w:rsidRDefault="00A00BEE" w:rsidP="004A755D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BEE" w:rsidRPr="0072254C" w:rsidRDefault="00A00BEE" w:rsidP="004A755D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BEE" w:rsidRPr="0072254C" w:rsidRDefault="00A00BE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00BEE" w:rsidRPr="0072254C" w:rsidRDefault="00A00BEE" w:rsidP="004A755D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00BEE" w:rsidRPr="0072254C" w:rsidRDefault="00A00BEE" w:rsidP="004A755D">
            <w:pPr>
              <w:jc w:val="center"/>
              <w:rPr>
                <w:color w:val="000000"/>
              </w:rPr>
            </w:pPr>
            <w:r w:rsidRPr="008B78CE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524" w:type="dxa"/>
            <w:vAlign w:val="center"/>
          </w:tcPr>
          <w:p w:rsidR="00A00BEE" w:rsidRPr="00E319B1" w:rsidRDefault="00A00BEE" w:rsidP="004A755D">
            <w:pPr>
              <w:autoSpaceDN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:rsidR="00242ACE" w:rsidRPr="00720473" w:rsidRDefault="00242ACE" w:rsidP="00242ACE">
      <w:pPr>
        <w:autoSpaceDE w:val="0"/>
        <w:jc w:val="center"/>
        <w:rPr>
          <w:b/>
        </w:rPr>
      </w:pPr>
    </w:p>
    <w:p w:rsidR="00242ACE" w:rsidRPr="00B2311D" w:rsidRDefault="00242ACE" w:rsidP="00242ACE">
      <w:pPr>
        <w:autoSpaceDE w:val="0"/>
        <w:spacing w:after="480"/>
      </w:pPr>
      <w:r w:rsidRPr="00720473">
        <w:t xml:space="preserve">Oferowany okres gwarancji (min. 24 </w:t>
      </w:r>
      <w:r w:rsidR="00151771">
        <w:t>miesiące</w:t>
      </w:r>
      <w:r w:rsidRPr="00720473">
        <w:t>) ….… miesiące (y)</w:t>
      </w:r>
      <w:r w:rsidRPr="00720473">
        <w:rPr>
          <w:b/>
        </w:rPr>
        <w:t xml:space="preserve"> (Wpisać ilość miesięcy).</w:t>
      </w:r>
    </w:p>
    <w:p w:rsidR="0047299B" w:rsidRPr="0057749F" w:rsidRDefault="0047299B" w:rsidP="002F323A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57749F">
        <w:rPr>
          <w:b w:val="0"/>
        </w:rPr>
        <w:t>Potwierdzamy, że przedmiot zamówienia będzie fabrycznie nowy, wolny od wad konstrukcyjnych, materiałowych, wykonawczych i prawnych.</w:t>
      </w:r>
    </w:p>
    <w:p w:rsidR="00A758BD" w:rsidRDefault="006432E5" w:rsidP="00A758BD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57749F">
        <w:rPr>
          <w:b w:val="0"/>
        </w:rPr>
        <w:t>Cena zaoferowana w ofercie</w:t>
      </w:r>
      <w:r w:rsidR="00440C83" w:rsidRPr="0057749F">
        <w:rPr>
          <w:b w:val="0"/>
        </w:rPr>
        <w:t xml:space="preserve"> dla poszczególnych części zamówienia </w:t>
      </w:r>
      <w:r w:rsidR="00863702">
        <w:rPr>
          <w:b w:val="0"/>
        </w:rPr>
        <w:t>jest ceną ostateczną i </w:t>
      </w:r>
      <w:r w:rsidRPr="0057749F">
        <w:rPr>
          <w:b w:val="0"/>
        </w:rPr>
        <w:t>nie podlega negocjacjom w trakcie trwania niniejszej procedury o udzielenie zamówienia publicznego.</w:t>
      </w:r>
    </w:p>
    <w:p w:rsidR="00A758BD" w:rsidRPr="00A758BD" w:rsidRDefault="00A758BD" w:rsidP="00A758BD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A758BD">
        <w:t>W przypadku gdy Wykonawca nie wpisze oferowanej gwarancji w polach wskazanych przez Zamawiającego, Zamawiający przyjmie, że został zaoferowany minimalny, wymagany okres gwarancji.</w:t>
      </w:r>
    </w:p>
    <w:p w:rsidR="0047299B" w:rsidRPr="0057749F" w:rsidRDefault="006432E5" w:rsidP="002F323A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57749F">
        <w:rPr>
          <w:b w:val="0"/>
        </w:rPr>
        <w:t>Oświadczamy, że zapoznaliśmy się ze SWZ i nie wnosimy do niej zastrzeżeń oraz zdobyliśmy konieczne informacje do przygotowania oferty.</w:t>
      </w:r>
    </w:p>
    <w:p w:rsidR="00945147" w:rsidRPr="0057749F" w:rsidRDefault="00945147" w:rsidP="002F323A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57749F">
        <w:rPr>
          <w:b w:val="0"/>
        </w:rPr>
        <w:t>Oświadczamy, że zaoferowany przedmiot zamówienia spełnia wymogi zawarte w SWZ.</w:t>
      </w:r>
    </w:p>
    <w:p w:rsidR="0047299B" w:rsidRPr="0057749F" w:rsidRDefault="006432E5" w:rsidP="002F323A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57749F">
        <w:rPr>
          <w:b w:val="0"/>
        </w:rPr>
        <w:t>Oświadczamy, że uważamy się za związanych niniejszą</w:t>
      </w:r>
      <w:r w:rsidR="006A238D" w:rsidRPr="0057749F">
        <w:rPr>
          <w:b w:val="0"/>
        </w:rPr>
        <w:t xml:space="preserve"> ofertą przez czas wskazany</w:t>
      </w:r>
      <w:r w:rsidR="006A238D" w:rsidRPr="0057749F">
        <w:rPr>
          <w:b w:val="0"/>
        </w:rPr>
        <w:br/>
        <w:t>w S</w:t>
      </w:r>
      <w:r w:rsidRPr="0057749F">
        <w:rPr>
          <w:b w:val="0"/>
        </w:rPr>
        <w:t>WZ.</w:t>
      </w:r>
    </w:p>
    <w:p w:rsidR="0047299B" w:rsidRPr="0057749F" w:rsidRDefault="006432E5" w:rsidP="002F323A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57749F">
        <w:rPr>
          <w:b w:val="0"/>
        </w:rPr>
        <w:t xml:space="preserve">Deklarujemy wniesienie zabezpieczenia należytego wykonania umowy przed </w:t>
      </w:r>
      <w:r w:rsidR="006A238D" w:rsidRPr="0057749F">
        <w:rPr>
          <w:b w:val="0"/>
        </w:rPr>
        <w:t>podpisaniem umowy w wysokości 5</w:t>
      </w:r>
      <w:r w:rsidRPr="0057749F">
        <w:rPr>
          <w:b w:val="0"/>
        </w:rPr>
        <w:t>%</w:t>
      </w:r>
      <w:r w:rsidR="00EF2EE5" w:rsidRPr="0057749F">
        <w:rPr>
          <w:b w:val="0"/>
        </w:rPr>
        <w:t xml:space="preserve"> </w:t>
      </w:r>
      <w:r w:rsidR="008D0077" w:rsidRPr="0057749F">
        <w:rPr>
          <w:b w:val="0"/>
          <w:color w:val="0D0D0D"/>
        </w:rPr>
        <w:t>maksymalnej wartości nominalnej zobowiązania zamawiającego  wynikającego z umowy</w:t>
      </w:r>
      <w:r w:rsidRPr="0057749F">
        <w:rPr>
          <w:b w:val="0"/>
        </w:rPr>
        <w:t>.</w:t>
      </w:r>
    </w:p>
    <w:p w:rsidR="0047299B" w:rsidRPr="0057749F" w:rsidRDefault="006432E5" w:rsidP="002F323A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57749F">
        <w:rPr>
          <w:b w:val="0"/>
        </w:rPr>
        <w:t>Oświadczamy, że zobowiązujemy się do podpisania u</w:t>
      </w:r>
      <w:r w:rsidR="006A238D" w:rsidRPr="0057749F">
        <w:rPr>
          <w:b w:val="0"/>
        </w:rPr>
        <w:t>mowy na warunkach zawartych</w:t>
      </w:r>
      <w:r w:rsidR="006A238D" w:rsidRPr="0057749F">
        <w:rPr>
          <w:b w:val="0"/>
        </w:rPr>
        <w:br/>
        <w:t>w S</w:t>
      </w:r>
      <w:r w:rsidRPr="0057749F">
        <w:rPr>
          <w:b w:val="0"/>
        </w:rPr>
        <w:t>WZ w miejscu i terminie wskazanym przez Zamawiającego.</w:t>
      </w:r>
    </w:p>
    <w:p w:rsidR="0047299B" w:rsidRPr="0057749F" w:rsidRDefault="002F4CFC" w:rsidP="002F323A">
      <w:pPr>
        <w:pStyle w:val="Tekstpodstawowywcity"/>
        <w:widowControl w:val="0"/>
        <w:numPr>
          <w:ilvl w:val="0"/>
          <w:numId w:val="1"/>
        </w:numPr>
        <w:suppressAutoHyphens/>
        <w:spacing w:after="120" w:line="276" w:lineRule="auto"/>
        <w:ind w:left="426" w:hanging="426"/>
        <w:rPr>
          <w:b w:val="0"/>
        </w:rPr>
      </w:pPr>
      <w:r w:rsidRPr="0057749F">
        <w:rPr>
          <w:b w:val="0"/>
        </w:rPr>
        <w:t>Oświadczamy, że wypełniliśmy obowiązki informacyjne przewidziane w art. 13</w:t>
      </w:r>
      <w:r w:rsidRPr="0057749F">
        <w:rPr>
          <w:b w:val="0"/>
        </w:rPr>
        <w:br/>
        <w:t>lub art. 14 Rozporządzenia Parlamentu Europejskiego i Rady (UE) 2016/679 z dnia</w:t>
      </w:r>
      <w:r w:rsidRPr="0057749F">
        <w:rPr>
          <w:b w:val="0"/>
        </w:rPr>
        <w:br/>
        <w:t xml:space="preserve">27 kwietnia 2016 r. w sprawie ochrony osób fizycznych w związku z przetwarzaniem danych osobowych i w sprawie swobodnego przepływu takich danych oraz uchylenia Dyrektywy 95/46/WE (zwanym RODO, Dz. Urz. UE L 119 z 04. 05. 2016, str. 1). wobec osób fizycznych, od których dane osobowe bezpośrednio lub pośrednio pozyskałem w celu </w:t>
      </w:r>
      <w:r w:rsidRPr="0057749F">
        <w:rPr>
          <w:b w:val="0"/>
        </w:rPr>
        <w:lastRenderedPageBreak/>
        <w:t>ubiegania się o udzielenie zamówienia publicznego w niniejszym postępowaniu</w:t>
      </w:r>
      <w:r w:rsidRPr="0057749F">
        <w:rPr>
          <w:rStyle w:val="Odwoanieprzypisudolnego"/>
          <w:b w:val="0"/>
        </w:rPr>
        <w:footnoteReference w:id="2"/>
      </w:r>
      <w:r w:rsidRPr="0057749F">
        <w:rPr>
          <w:b w:val="0"/>
        </w:rPr>
        <w:t>.</w:t>
      </w:r>
    </w:p>
    <w:p w:rsidR="006432E5" w:rsidRPr="0057749F" w:rsidRDefault="006432E5" w:rsidP="002F323A">
      <w:pPr>
        <w:pStyle w:val="Tekstpodstawowywcity"/>
        <w:widowControl w:val="0"/>
        <w:numPr>
          <w:ilvl w:val="0"/>
          <w:numId w:val="1"/>
        </w:numPr>
        <w:suppressAutoHyphens/>
        <w:spacing w:line="276" w:lineRule="auto"/>
        <w:ind w:left="426" w:hanging="426"/>
        <w:rPr>
          <w:b w:val="0"/>
        </w:rPr>
      </w:pPr>
      <w:r w:rsidRPr="0057749F">
        <w:rPr>
          <w:b w:val="0"/>
        </w:rPr>
        <w:t>Podwykonawcom powierzamy wykonanie następujących czynności (wypełnić</w:t>
      </w:r>
      <w:r w:rsidRPr="0057749F">
        <w:rPr>
          <w:b w:val="0"/>
        </w:rPr>
        <w:br/>
        <w:t>w przypadku zaistnienia takiej okoliczności):</w:t>
      </w:r>
    </w:p>
    <w:p w:rsidR="002B7776" w:rsidRPr="0057749F" w:rsidRDefault="006432E5" w:rsidP="002F323A">
      <w:pPr>
        <w:pStyle w:val="Nagwek"/>
        <w:tabs>
          <w:tab w:val="left" w:pos="0"/>
        </w:tabs>
        <w:spacing w:line="360" w:lineRule="auto"/>
        <w:jc w:val="both"/>
      </w:pPr>
      <w:r w:rsidRPr="0057749F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6FBF" w:rsidRPr="0057749F">
        <w:t>........</w:t>
      </w:r>
      <w:r w:rsidR="002B7776" w:rsidRPr="0057749F">
        <w:t>...................</w:t>
      </w:r>
      <w:r w:rsidR="008309B2" w:rsidRPr="0057749F">
        <w:t>...</w:t>
      </w:r>
    </w:p>
    <w:p w:rsidR="00983236" w:rsidRPr="0057749F" w:rsidRDefault="00983236" w:rsidP="002F323A">
      <w:pPr>
        <w:pStyle w:val="Nagwek"/>
        <w:spacing w:line="276" w:lineRule="auto"/>
        <w:jc w:val="both"/>
      </w:pPr>
    </w:p>
    <w:p w:rsidR="006432E5" w:rsidRPr="0057749F" w:rsidRDefault="006432E5" w:rsidP="002F323A">
      <w:pPr>
        <w:pStyle w:val="Nagwek"/>
        <w:spacing w:line="276" w:lineRule="auto"/>
        <w:jc w:val="both"/>
      </w:pPr>
      <w:r w:rsidRPr="0057749F">
        <w:t>Załącz</w:t>
      </w:r>
      <w:r w:rsidR="00AA2E71" w:rsidRPr="0057749F">
        <w:t>nikami do niniejszej oferty są:</w:t>
      </w:r>
    </w:p>
    <w:p w:rsidR="006432E5" w:rsidRPr="0057749F" w:rsidRDefault="006432E5" w:rsidP="002F323A">
      <w:pPr>
        <w:tabs>
          <w:tab w:val="left" w:pos="360"/>
        </w:tabs>
        <w:spacing w:line="360" w:lineRule="auto"/>
      </w:pPr>
      <w:r w:rsidRPr="0057749F">
        <w:t>1 ………………………………………………………………………………………………</w:t>
      </w:r>
      <w:r w:rsidR="0057749F">
        <w:t>.</w:t>
      </w:r>
    </w:p>
    <w:p w:rsidR="006432E5" w:rsidRPr="0057749F" w:rsidRDefault="006432E5" w:rsidP="002F323A">
      <w:pPr>
        <w:tabs>
          <w:tab w:val="left" w:pos="360"/>
        </w:tabs>
        <w:spacing w:line="360" w:lineRule="auto"/>
      </w:pPr>
      <w:r w:rsidRPr="0057749F">
        <w:t>2 ……………………………………………………………………………………………..…</w:t>
      </w:r>
    </w:p>
    <w:p w:rsidR="006432E5" w:rsidRPr="0057749F" w:rsidRDefault="006432E5" w:rsidP="002F323A">
      <w:pPr>
        <w:tabs>
          <w:tab w:val="left" w:pos="360"/>
        </w:tabs>
        <w:spacing w:line="360" w:lineRule="auto"/>
      </w:pPr>
      <w:r w:rsidRPr="0057749F">
        <w:t>3 ………………………………………………………………..………………………………</w:t>
      </w:r>
    </w:p>
    <w:p w:rsidR="0011721D" w:rsidRPr="00F24E17" w:rsidRDefault="006432E5" w:rsidP="002F323A">
      <w:pPr>
        <w:tabs>
          <w:tab w:val="left" w:pos="360"/>
        </w:tabs>
        <w:spacing w:line="360" w:lineRule="auto"/>
      </w:pPr>
      <w:r w:rsidRPr="0057749F">
        <w:t>4 ………………………</w:t>
      </w:r>
      <w:r w:rsidR="0011721D" w:rsidRPr="0057749F">
        <w:t>………………………………………..………………………………</w:t>
      </w:r>
    </w:p>
    <w:p w:rsidR="0011721D" w:rsidRPr="00F24E17" w:rsidRDefault="0011721D" w:rsidP="0011721D">
      <w:pPr>
        <w:tabs>
          <w:tab w:val="left" w:pos="360"/>
        </w:tabs>
        <w:spacing w:line="360" w:lineRule="auto"/>
        <w:rPr>
          <w:sz w:val="22"/>
          <w:szCs w:val="22"/>
        </w:rPr>
      </w:pPr>
    </w:p>
    <w:p w:rsidR="0047240C" w:rsidRPr="00F24E17" w:rsidRDefault="001C5C03">
      <w:pPr>
        <w:spacing w:before="60"/>
        <w:ind w:left="3540"/>
        <w:jc w:val="center"/>
        <w:rPr>
          <w:b/>
        </w:rPr>
      </w:pPr>
      <w:r w:rsidRPr="00F24E17">
        <w:rPr>
          <w:b/>
        </w:rPr>
        <w:t xml:space="preserve">      </w:t>
      </w:r>
      <w:r w:rsidR="00A810DA" w:rsidRPr="00F24E17">
        <w:rPr>
          <w:b/>
        </w:rPr>
        <w:tab/>
        <w:t xml:space="preserve">                          </w:t>
      </w:r>
      <w:r w:rsidR="008309B2" w:rsidRPr="00F24E17">
        <w:rPr>
          <w:b/>
        </w:rPr>
        <w:tab/>
        <w:t xml:space="preserve">       </w:t>
      </w:r>
    </w:p>
    <w:p w:rsidR="006432E5" w:rsidRPr="00F24E17" w:rsidRDefault="0047240C" w:rsidP="0047240C">
      <w:pPr>
        <w:spacing w:before="60"/>
        <w:ind w:left="6372"/>
        <w:jc w:val="center"/>
        <w:rPr>
          <w:b/>
          <w:sz w:val="16"/>
          <w:szCs w:val="16"/>
        </w:rPr>
      </w:pPr>
      <w:r w:rsidRPr="00F24E17">
        <w:rPr>
          <w:b/>
        </w:rPr>
        <w:t xml:space="preserve">    </w:t>
      </w:r>
      <w:r w:rsidR="00A810DA" w:rsidRPr="00F24E17">
        <w:rPr>
          <w:b/>
          <w:sz w:val="16"/>
          <w:szCs w:val="16"/>
        </w:rPr>
        <w:t>................</w:t>
      </w:r>
      <w:r w:rsidR="006432E5" w:rsidRPr="00F24E17">
        <w:rPr>
          <w:b/>
          <w:sz w:val="16"/>
          <w:szCs w:val="16"/>
        </w:rPr>
        <w:t>.........</w:t>
      </w:r>
      <w:r w:rsidR="00A810DA" w:rsidRPr="00F24E17">
        <w:rPr>
          <w:b/>
          <w:sz w:val="16"/>
          <w:szCs w:val="16"/>
        </w:rPr>
        <w:t>............................</w:t>
      </w:r>
      <w:r w:rsidR="006432E5" w:rsidRPr="00F24E17">
        <w:rPr>
          <w:b/>
          <w:sz w:val="16"/>
          <w:szCs w:val="16"/>
        </w:rPr>
        <w:t>.</w:t>
      </w:r>
      <w:r w:rsidRPr="00F24E17">
        <w:rPr>
          <w:b/>
          <w:sz w:val="16"/>
          <w:szCs w:val="16"/>
        </w:rPr>
        <w:t>.....</w:t>
      </w:r>
    </w:p>
    <w:p w:rsidR="00403378" w:rsidRPr="00F24E17" w:rsidRDefault="00FB058D" w:rsidP="00403378">
      <w:pPr>
        <w:jc w:val="right"/>
        <w:rPr>
          <w:b/>
          <w:sz w:val="16"/>
          <w:szCs w:val="16"/>
        </w:rPr>
      </w:pPr>
      <w:r w:rsidRPr="00F24E17">
        <w:rPr>
          <w:b/>
          <w:sz w:val="16"/>
          <w:szCs w:val="16"/>
        </w:rPr>
        <w:t>/</w:t>
      </w:r>
      <w:r w:rsidR="00403378" w:rsidRPr="00F24E17">
        <w:rPr>
          <w:b/>
          <w:sz w:val="16"/>
          <w:szCs w:val="16"/>
        </w:rPr>
        <w:t xml:space="preserve">podpis elektroniczny kwalifikowany </w:t>
      </w:r>
    </w:p>
    <w:p w:rsidR="00403378" w:rsidRPr="00F24E17" w:rsidRDefault="00403378" w:rsidP="00403378">
      <w:pPr>
        <w:jc w:val="right"/>
        <w:rPr>
          <w:b/>
          <w:sz w:val="16"/>
          <w:szCs w:val="16"/>
        </w:rPr>
      </w:pPr>
      <w:r w:rsidRPr="00F24E17">
        <w:rPr>
          <w:b/>
          <w:sz w:val="16"/>
          <w:szCs w:val="16"/>
        </w:rPr>
        <w:t>osoby/-</w:t>
      </w:r>
      <w:proofErr w:type="spellStart"/>
      <w:r w:rsidRPr="00F24E17">
        <w:rPr>
          <w:b/>
          <w:sz w:val="16"/>
          <w:szCs w:val="16"/>
        </w:rPr>
        <w:t>ób</w:t>
      </w:r>
      <w:proofErr w:type="spellEnd"/>
      <w:r w:rsidRPr="00F24E17">
        <w:rPr>
          <w:b/>
          <w:sz w:val="16"/>
          <w:szCs w:val="16"/>
        </w:rPr>
        <w:t xml:space="preserve"> uprawnionej/-</w:t>
      </w:r>
      <w:proofErr w:type="spellStart"/>
      <w:r w:rsidRPr="00F24E17">
        <w:rPr>
          <w:b/>
          <w:sz w:val="16"/>
          <w:szCs w:val="16"/>
        </w:rPr>
        <w:t>ych</w:t>
      </w:r>
      <w:proofErr w:type="spellEnd"/>
    </w:p>
    <w:p w:rsidR="00403378" w:rsidRPr="00983236" w:rsidRDefault="00403378" w:rsidP="00403378">
      <w:pPr>
        <w:jc w:val="right"/>
        <w:rPr>
          <w:rFonts w:eastAsia="Calibri"/>
          <w:b/>
          <w:color w:val="000000"/>
          <w:sz w:val="16"/>
          <w:szCs w:val="16"/>
        </w:rPr>
      </w:pPr>
      <w:r w:rsidRPr="00F24E17">
        <w:rPr>
          <w:b/>
          <w:sz w:val="16"/>
          <w:szCs w:val="16"/>
        </w:rPr>
        <w:t>do reprezentowania Wykonawcy lub pełnomocnika</w:t>
      </w:r>
      <w:r w:rsidR="00FB058D" w:rsidRPr="00F24E17">
        <w:rPr>
          <w:b/>
          <w:sz w:val="16"/>
          <w:szCs w:val="16"/>
        </w:rPr>
        <w:t>/</w:t>
      </w:r>
    </w:p>
    <w:p w:rsidR="00C078E2" w:rsidRDefault="00C078E2" w:rsidP="006C6FBF">
      <w:pPr>
        <w:pStyle w:val="Tekstblokowy"/>
        <w:ind w:left="4080" w:right="0"/>
        <w:jc w:val="center"/>
        <w:rPr>
          <w:b/>
          <w:sz w:val="16"/>
          <w:szCs w:val="16"/>
        </w:rPr>
      </w:pPr>
    </w:p>
    <w:p w:rsidR="00C078E2" w:rsidRDefault="00C078E2" w:rsidP="00C078E2"/>
    <w:p w:rsidR="006432E5" w:rsidRPr="00C078E2" w:rsidRDefault="006432E5" w:rsidP="00C078E2">
      <w:pPr>
        <w:jc w:val="right"/>
      </w:pPr>
    </w:p>
    <w:sectPr w:rsidR="006432E5" w:rsidRPr="00C078E2" w:rsidSect="00B60117">
      <w:headerReference w:type="default" r:id="rId8"/>
      <w:footerReference w:type="even" r:id="rId9"/>
      <w:footerReference w:type="default" r:id="rId10"/>
      <w:pgSz w:w="11906" w:h="16838" w:code="9"/>
      <w:pgMar w:top="1135" w:right="1418" w:bottom="567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473" w:rsidRDefault="00720473">
      <w:r>
        <w:separator/>
      </w:r>
    </w:p>
  </w:endnote>
  <w:endnote w:type="continuationSeparator" w:id="0">
    <w:p w:rsidR="00720473" w:rsidRDefault="0072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73" w:rsidRDefault="007204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20473" w:rsidRDefault="00720473">
    <w:pPr>
      <w:pStyle w:val="Stopka"/>
      <w:ind w:right="360"/>
    </w:pPr>
  </w:p>
  <w:p w:rsidR="00720473" w:rsidRDefault="00720473"/>
  <w:p w:rsidR="00720473" w:rsidRPr="00B63160" w:rsidRDefault="00720473">
    <w:pP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73" w:rsidRPr="00F27E2E" w:rsidRDefault="00720473" w:rsidP="00570DED">
    <w:pPr>
      <w:pStyle w:val="Stopka"/>
      <w:pBdr>
        <w:top w:val="thinThickSmallGap" w:sz="24" w:space="1" w:color="auto"/>
      </w:pBdr>
      <w:tabs>
        <w:tab w:val="clear" w:pos="4536"/>
      </w:tabs>
      <w:rPr>
        <w:sz w:val="22"/>
        <w:szCs w:val="22"/>
      </w:rPr>
    </w:pPr>
    <w:r>
      <w:rPr>
        <w:sz w:val="22"/>
        <w:szCs w:val="22"/>
      </w:rPr>
      <w:t>12</w:t>
    </w:r>
    <w:r w:rsidRPr="00F27E2E">
      <w:rPr>
        <w:sz w:val="22"/>
        <w:szCs w:val="22"/>
      </w:rPr>
      <w:t>/202</w:t>
    </w:r>
    <w:r>
      <w:rPr>
        <w:sz w:val="22"/>
        <w:szCs w:val="22"/>
      </w:rPr>
      <w:t>5</w:t>
    </w:r>
    <w:r w:rsidRPr="00F27E2E">
      <w:rPr>
        <w:sz w:val="22"/>
        <w:szCs w:val="22"/>
      </w:rPr>
      <w:t>/ZP</w:t>
    </w:r>
    <w:r w:rsidRPr="00F27E2E">
      <w:rPr>
        <w:sz w:val="22"/>
        <w:szCs w:val="22"/>
      </w:rPr>
      <w:tab/>
    </w:r>
    <w:r w:rsidRPr="00F27E2E">
      <w:rPr>
        <w:sz w:val="22"/>
        <w:szCs w:val="22"/>
      </w:rPr>
      <w:fldChar w:fldCharType="begin"/>
    </w:r>
    <w:r w:rsidRPr="00F27E2E">
      <w:rPr>
        <w:sz w:val="22"/>
        <w:szCs w:val="22"/>
      </w:rPr>
      <w:instrText xml:space="preserve"> PAGE   \* MERGEFORMAT </w:instrText>
    </w:r>
    <w:r w:rsidRPr="00F27E2E">
      <w:rPr>
        <w:sz w:val="22"/>
        <w:szCs w:val="22"/>
      </w:rPr>
      <w:fldChar w:fldCharType="separate"/>
    </w:r>
    <w:r w:rsidR="00E73A44">
      <w:rPr>
        <w:noProof/>
        <w:sz w:val="22"/>
        <w:szCs w:val="22"/>
      </w:rPr>
      <w:t>9</w:t>
    </w:r>
    <w:r w:rsidRPr="00F27E2E">
      <w:rPr>
        <w:sz w:val="22"/>
        <w:szCs w:val="22"/>
      </w:rPr>
      <w:fldChar w:fldCharType="end"/>
    </w:r>
    <w:r w:rsidRPr="00F27E2E">
      <w:rPr>
        <w:sz w:val="22"/>
        <w:szCs w:val="22"/>
      </w:rPr>
      <w:t>/</w:t>
    </w:r>
    <w:r>
      <w:rPr>
        <w:sz w:val="22"/>
        <w:szCs w:val="22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473" w:rsidRDefault="00720473">
      <w:r>
        <w:separator/>
      </w:r>
    </w:p>
  </w:footnote>
  <w:footnote w:type="continuationSeparator" w:id="0">
    <w:p w:rsidR="00720473" w:rsidRDefault="00720473">
      <w:r>
        <w:continuationSeparator/>
      </w:r>
    </w:p>
  </w:footnote>
  <w:footnote w:id="1">
    <w:p w:rsidR="00720473" w:rsidRPr="0054173E" w:rsidRDefault="00720473" w:rsidP="003D066F">
      <w:pPr>
        <w:pStyle w:val="Tekstprzypisudolnego"/>
        <w:jc w:val="both"/>
        <w:rPr>
          <w:rStyle w:val="DeltaViewInsertion"/>
          <w:b w:val="0"/>
          <w:i w:val="0"/>
          <w:sz w:val="16"/>
          <w:szCs w:val="16"/>
        </w:rPr>
      </w:pPr>
      <w:r w:rsidRPr="00946609">
        <w:rPr>
          <w:rStyle w:val="Odwoanieprzypisudolnego"/>
        </w:rPr>
        <w:footnoteRef/>
      </w:r>
      <w:r w:rsidRPr="00946609">
        <w:t xml:space="preserve"> </w:t>
      </w:r>
      <w:r w:rsidRPr="0054173E">
        <w:rPr>
          <w:rStyle w:val="DeltaViewInsertion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</w:t>
      </w:r>
      <w:r>
        <w:rPr>
          <w:rStyle w:val="DeltaViewInsertion"/>
          <w:b w:val="0"/>
          <w:i w:val="0"/>
          <w:sz w:val="16"/>
          <w:szCs w:val="16"/>
        </w:rPr>
        <w:t> </w:t>
      </w:r>
      <w:r w:rsidRPr="0054173E">
        <w:rPr>
          <w:rStyle w:val="DeltaViewInsertion"/>
          <w:b w:val="0"/>
          <w:i w:val="0"/>
          <w:sz w:val="16"/>
          <w:szCs w:val="16"/>
        </w:rPr>
        <w:t xml:space="preserve">20.5.2003, s. 36). Te informacje są wymagane wyłącznie do celów statystycznych. </w:t>
      </w:r>
    </w:p>
    <w:p w:rsidR="00720473" w:rsidRPr="0054173E" w:rsidRDefault="00720473" w:rsidP="003D066F">
      <w:pPr>
        <w:pStyle w:val="Tekstprzypisudolnego"/>
        <w:ind w:hanging="12"/>
        <w:jc w:val="both"/>
        <w:rPr>
          <w:rStyle w:val="DeltaViewInsertion"/>
          <w:b w:val="0"/>
          <w:i w:val="0"/>
          <w:sz w:val="16"/>
          <w:szCs w:val="16"/>
        </w:rPr>
      </w:pPr>
      <w:r w:rsidRPr="0061324C">
        <w:rPr>
          <w:rStyle w:val="DeltaViewInsertion"/>
          <w:i w:val="0"/>
          <w:sz w:val="16"/>
          <w:szCs w:val="16"/>
        </w:rPr>
        <w:t>Mikroprzedsiębiorstwo:</w:t>
      </w:r>
      <w:r w:rsidRPr="0054173E">
        <w:rPr>
          <w:rStyle w:val="DeltaViewInsertion"/>
          <w:b w:val="0"/>
          <w:i w:val="0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:rsidR="00720473" w:rsidRPr="0054173E" w:rsidRDefault="00720473" w:rsidP="003D066F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61324C">
        <w:rPr>
          <w:rStyle w:val="DeltaViewInsertion"/>
          <w:i w:val="0"/>
          <w:sz w:val="16"/>
          <w:szCs w:val="16"/>
        </w:rPr>
        <w:t>Małe przedsiębiorstwo</w:t>
      </w:r>
      <w:r w:rsidRPr="0054173E">
        <w:rPr>
          <w:rStyle w:val="DeltaViewInsertion"/>
          <w:b w:val="0"/>
          <w:i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720473" w:rsidRPr="0054173E" w:rsidRDefault="00720473" w:rsidP="003D066F">
      <w:pPr>
        <w:pStyle w:val="Tekstprzypisudolnego"/>
        <w:ind w:hanging="12"/>
        <w:jc w:val="both"/>
        <w:rPr>
          <w:sz w:val="16"/>
          <w:szCs w:val="16"/>
        </w:rPr>
      </w:pPr>
      <w:r w:rsidRPr="0061324C">
        <w:rPr>
          <w:rStyle w:val="DeltaViewInsertion"/>
          <w:i w:val="0"/>
          <w:sz w:val="16"/>
          <w:szCs w:val="16"/>
        </w:rPr>
        <w:t>Średnie przedsiębiorstwa</w:t>
      </w:r>
      <w:r w:rsidRPr="0054173E">
        <w:rPr>
          <w:rStyle w:val="DeltaViewInsertion"/>
          <w:b w:val="0"/>
          <w:i w:val="0"/>
          <w:sz w:val="16"/>
          <w:szCs w:val="16"/>
        </w:rPr>
        <w:t>: przedsiębiorstwa, które nie są mikroprzedsiębiorstwami ani małymi przedsiębiorstwami</w:t>
      </w:r>
      <w:r w:rsidRPr="0054173E">
        <w:rPr>
          <w:b/>
          <w:sz w:val="16"/>
          <w:szCs w:val="16"/>
        </w:rPr>
        <w:t xml:space="preserve"> </w:t>
      </w:r>
      <w:r w:rsidRPr="0054173E">
        <w:rPr>
          <w:sz w:val="16"/>
          <w:szCs w:val="16"/>
        </w:rPr>
        <w:t xml:space="preserve">i które zatrudniają mniej niż 250 osób i których roczny obrót nie przekracza 50 milionów EUR </w:t>
      </w:r>
      <w:r w:rsidRPr="0054173E">
        <w:rPr>
          <w:i/>
          <w:sz w:val="16"/>
          <w:szCs w:val="16"/>
        </w:rPr>
        <w:t>lub</w:t>
      </w:r>
      <w:r w:rsidRPr="0054173E">
        <w:rPr>
          <w:sz w:val="16"/>
          <w:szCs w:val="16"/>
        </w:rPr>
        <w:t xml:space="preserve"> roczna suma bilansowa nie przekracza 43 milionów EUR.</w:t>
      </w:r>
    </w:p>
    <w:p w:rsidR="00720473" w:rsidRDefault="00720473" w:rsidP="003D066F">
      <w:pPr>
        <w:pStyle w:val="Tekstprzypisudolnego"/>
        <w:ind w:firstLine="284"/>
        <w:jc w:val="both"/>
      </w:pPr>
    </w:p>
  </w:footnote>
  <w:footnote w:id="2">
    <w:p w:rsidR="00720473" w:rsidRPr="005C60A8" w:rsidRDefault="00720473" w:rsidP="002F4CFC">
      <w:pPr>
        <w:pStyle w:val="Tekstprzypisudolnego"/>
        <w:ind w:firstLine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C60A8">
        <w:rPr>
          <w:sz w:val="16"/>
          <w:szCs w:val="16"/>
        </w:rPr>
        <w:t>W przypadku gdy wykonawca nie przekazuje danych osobowych innych niż bezpośrednio</w:t>
      </w:r>
      <w:r w:rsidRPr="005C60A8">
        <w:rPr>
          <w:sz w:val="16"/>
          <w:szCs w:val="16"/>
        </w:rPr>
        <w:br/>
        <w:t>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73" w:rsidRDefault="00720473" w:rsidP="00F06FA5">
    <w:pPr>
      <w:pStyle w:val="Nagwek"/>
      <w:ind w:left="6372"/>
      <w:jc w:val="center"/>
    </w:pPr>
  </w:p>
  <w:p w:rsidR="00720473" w:rsidRDefault="00720473" w:rsidP="00F06FA5">
    <w:pPr>
      <w:pStyle w:val="Nagwek"/>
      <w:ind w:left="6372"/>
      <w:jc w:val="center"/>
    </w:pPr>
    <w:r>
      <w:t>Załącznik nr 1 do SWZ</w:t>
    </w:r>
  </w:p>
  <w:p w:rsidR="00720473" w:rsidRDefault="007204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623AA5F4"/>
    <w:name w:val="WW8Num3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1" w15:restartNumberingAfterBreak="0">
    <w:nsid w:val="0000000E"/>
    <w:multiLevelType w:val="multi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singleLevel"/>
    <w:tmpl w:val="00000012"/>
    <w:name w:val="WW8Num37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3" w15:restartNumberingAfterBreak="0">
    <w:nsid w:val="00000015"/>
    <w:multiLevelType w:val="singleLevel"/>
    <w:tmpl w:val="00000015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16"/>
    <w:multiLevelType w:val="singleLevel"/>
    <w:tmpl w:val="00000016"/>
    <w:name w:val="WW8Num41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5" w15:restartNumberingAfterBreak="0">
    <w:nsid w:val="00000018"/>
    <w:multiLevelType w:val="singleLevel"/>
    <w:tmpl w:val="00000018"/>
    <w:name w:val="WW8Num43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6" w15:restartNumberingAfterBreak="0">
    <w:nsid w:val="0000001B"/>
    <w:multiLevelType w:val="singleLevel"/>
    <w:tmpl w:val="0000001B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1F"/>
    <w:multiLevelType w:val="singleLevel"/>
    <w:tmpl w:val="0000001F"/>
    <w:name w:val="WW8Num50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8" w15:restartNumberingAfterBreak="0">
    <w:nsid w:val="08D911A2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B6BD9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14D6E"/>
    <w:multiLevelType w:val="hybridMultilevel"/>
    <w:tmpl w:val="8702BE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16A9C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01A19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60FEF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764B6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97EF5"/>
    <w:multiLevelType w:val="hybridMultilevel"/>
    <w:tmpl w:val="7172A85A"/>
    <w:lvl w:ilvl="0" w:tplc="D6F87F8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23D85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13C51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84CFA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715A2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7663C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91A99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10811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37A01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B5262"/>
    <w:multiLevelType w:val="hybridMultilevel"/>
    <w:tmpl w:val="31B2C98C"/>
    <w:lvl w:ilvl="0" w:tplc="4F60AC0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337C3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304C7"/>
    <w:multiLevelType w:val="multilevel"/>
    <w:tmpl w:val="93EC437E"/>
    <w:name w:val="WW8Num3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62E4F89"/>
    <w:multiLevelType w:val="hybridMultilevel"/>
    <w:tmpl w:val="7172A85A"/>
    <w:lvl w:ilvl="0" w:tplc="D6F87F8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26B32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15B44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66C13"/>
    <w:multiLevelType w:val="hybridMultilevel"/>
    <w:tmpl w:val="31B2C98C"/>
    <w:lvl w:ilvl="0" w:tplc="4F60AC0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54FC5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9771C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E1FA9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73264"/>
    <w:multiLevelType w:val="hybridMultilevel"/>
    <w:tmpl w:val="7172A85A"/>
    <w:lvl w:ilvl="0" w:tplc="D6F87F8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A2BBE"/>
    <w:multiLevelType w:val="hybridMultilevel"/>
    <w:tmpl w:val="DD989B50"/>
    <w:lvl w:ilvl="0" w:tplc="FF44942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251E60"/>
    <w:multiLevelType w:val="hybridMultilevel"/>
    <w:tmpl w:val="D8560592"/>
    <w:lvl w:ilvl="0" w:tplc="156C39F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5"/>
  </w:num>
  <w:num w:numId="5">
    <w:abstractNumId w:val="29"/>
  </w:num>
  <w:num w:numId="6">
    <w:abstractNumId w:val="27"/>
  </w:num>
  <w:num w:numId="7">
    <w:abstractNumId w:val="30"/>
  </w:num>
  <w:num w:numId="8">
    <w:abstractNumId w:val="23"/>
  </w:num>
  <w:num w:numId="9">
    <w:abstractNumId w:val="8"/>
  </w:num>
  <w:num w:numId="10">
    <w:abstractNumId w:val="34"/>
  </w:num>
  <w:num w:numId="11">
    <w:abstractNumId w:val="24"/>
  </w:num>
  <w:num w:numId="12">
    <w:abstractNumId w:val="15"/>
  </w:num>
  <w:num w:numId="13">
    <w:abstractNumId w:val="20"/>
  </w:num>
  <w:num w:numId="14">
    <w:abstractNumId w:val="22"/>
  </w:num>
  <w:num w:numId="15">
    <w:abstractNumId w:val="11"/>
  </w:num>
  <w:num w:numId="16">
    <w:abstractNumId w:val="16"/>
  </w:num>
  <w:num w:numId="17">
    <w:abstractNumId w:val="21"/>
  </w:num>
  <w:num w:numId="18">
    <w:abstractNumId w:val="9"/>
  </w:num>
  <w:num w:numId="19">
    <w:abstractNumId w:val="14"/>
  </w:num>
  <w:num w:numId="20">
    <w:abstractNumId w:val="28"/>
  </w:num>
  <w:num w:numId="21">
    <w:abstractNumId w:val="35"/>
  </w:num>
  <w:num w:numId="22">
    <w:abstractNumId w:val="18"/>
  </w:num>
  <w:num w:numId="23">
    <w:abstractNumId w:val="19"/>
  </w:num>
  <w:num w:numId="24">
    <w:abstractNumId w:val="33"/>
  </w:num>
  <w:num w:numId="25">
    <w:abstractNumId w:val="31"/>
  </w:num>
  <w:num w:numId="26">
    <w:abstractNumId w:val="36"/>
  </w:num>
  <w:num w:numId="27">
    <w:abstractNumId w:val="32"/>
  </w:num>
  <w:num w:numId="28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ED"/>
    <w:rsid w:val="000116CC"/>
    <w:rsid w:val="00023638"/>
    <w:rsid w:val="0002529C"/>
    <w:rsid w:val="000267A2"/>
    <w:rsid w:val="00032A19"/>
    <w:rsid w:val="000330D5"/>
    <w:rsid w:val="00033E53"/>
    <w:rsid w:val="00045D7E"/>
    <w:rsid w:val="000535FA"/>
    <w:rsid w:val="000570C3"/>
    <w:rsid w:val="00061968"/>
    <w:rsid w:val="00062691"/>
    <w:rsid w:val="00063EFB"/>
    <w:rsid w:val="0007180A"/>
    <w:rsid w:val="00073D7F"/>
    <w:rsid w:val="000770FD"/>
    <w:rsid w:val="00083295"/>
    <w:rsid w:val="00086365"/>
    <w:rsid w:val="00095004"/>
    <w:rsid w:val="00097542"/>
    <w:rsid w:val="0009789D"/>
    <w:rsid w:val="000A74BF"/>
    <w:rsid w:val="000B058D"/>
    <w:rsid w:val="000B6E99"/>
    <w:rsid w:val="000C7AE0"/>
    <w:rsid w:val="000D1281"/>
    <w:rsid w:val="000D1ED7"/>
    <w:rsid w:val="000D3FF6"/>
    <w:rsid w:val="000E2624"/>
    <w:rsid w:val="000F2E5B"/>
    <w:rsid w:val="000F30CC"/>
    <w:rsid w:val="00112472"/>
    <w:rsid w:val="001128FC"/>
    <w:rsid w:val="0011542B"/>
    <w:rsid w:val="00117147"/>
    <w:rsid w:val="0011721D"/>
    <w:rsid w:val="0012031C"/>
    <w:rsid w:val="0012054D"/>
    <w:rsid w:val="00121DF1"/>
    <w:rsid w:val="0013400E"/>
    <w:rsid w:val="0014286C"/>
    <w:rsid w:val="00143DDD"/>
    <w:rsid w:val="001445BD"/>
    <w:rsid w:val="00147660"/>
    <w:rsid w:val="00151771"/>
    <w:rsid w:val="001529BC"/>
    <w:rsid w:val="00157B8C"/>
    <w:rsid w:val="0016038A"/>
    <w:rsid w:val="0016262A"/>
    <w:rsid w:val="00172ABF"/>
    <w:rsid w:val="0017461C"/>
    <w:rsid w:val="001755F4"/>
    <w:rsid w:val="00180104"/>
    <w:rsid w:val="0018077A"/>
    <w:rsid w:val="001870E9"/>
    <w:rsid w:val="0019271F"/>
    <w:rsid w:val="00194D39"/>
    <w:rsid w:val="00197C7F"/>
    <w:rsid w:val="001A071D"/>
    <w:rsid w:val="001A7968"/>
    <w:rsid w:val="001B0854"/>
    <w:rsid w:val="001B38F2"/>
    <w:rsid w:val="001B7474"/>
    <w:rsid w:val="001C5C03"/>
    <w:rsid w:val="001D0A61"/>
    <w:rsid w:val="001D1DE4"/>
    <w:rsid w:val="001D247F"/>
    <w:rsid w:val="001D3825"/>
    <w:rsid w:val="001D5517"/>
    <w:rsid w:val="001E1BA7"/>
    <w:rsid w:val="001E66A7"/>
    <w:rsid w:val="001F2082"/>
    <w:rsid w:val="001F65EC"/>
    <w:rsid w:val="001F6717"/>
    <w:rsid w:val="0020584E"/>
    <w:rsid w:val="002061CA"/>
    <w:rsid w:val="002159F7"/>
    <w:rsid w:val="00220AC9"/>
    <w:rsid w:val="0022289F"/>
    <w:rsid w:val="00225C60"/>
    <w:rsid w:val="002366CA"/>
    <w:rsid w:val="00237D3F"/>
    <w:rsid w:val="00242746"/>
    <w:rsid w:val="00242ACE"/>
    <w:rsid w:val="002434F8"/>
    <w:rsid w:val="00245663"/>
    <w:rsid w:val="00254756"/>
    <w:rsid w:val="002668D1"/>
    <w:rsid w:val="0027186A"/>
    <w:rsid w:val="00274AED"/>
    <w:rsid w:val="002762C6"/>
    <w:rsid w:val="00277BD3"/>
    <w:rsid w:val="00283D81"/>
    <w:rsid w:val="002859CE"/>
    <w:rsid w:val="002878D6"/>
    <w:rsid w:val="00287D7F"/>
    <w:rsid w:val="00295C7C"/>
    <w:rsid w:val="002A6906"/>
    <w:rsid w:val="002B1361"/>
    <w:rsid w:val="002B66BD"/>
    <w:rsid w:val="002B7776"/>
    <w:rsid w:val="002C1845"/>
    <w:rsid w:val="002C384B"/>
    <w:rsid w:val="002C4147"/>
    <w:rsid w:val="002C7488"/>
    <w:rsid w:val="002D48CB"/>
    <w:rsid w:val="002D6CDE"/>
    <w:rsid w:val="002E548F"/>
    <w:rsid w:val="002E7CF6"/>
    <w:rsid w:val="002F0FC4"/>
    <w:rsid w:val="002F323A"/>
    <w:rsid w:val="002F4CFC"/>
    <w:rsid w:val="002F6FD3"/>
    <w:rsid w:val="00310B09"/>
    <w:rsid w:val="00314185"/>
    <w:rsid w:val="003218C5"/>
    <w:rsid w:val="0032581C"/>
    <w:rsid w:val="003323E5"/>
    <w:rsid w:val="00340815"/>
    <w:rsid w:val="00343597"/>
    <w:rsid w:val="00343E3E"/>
    <w:rsid w:val="003462A4"/>
    <w:rsid w:val="00347767"/>
    <w:rsid w:val="00353A65"/>
    <w:rsid w:val="00357EBB"/>
    <w:rsid w:val="003655C7"/>
    <w:rsid w:val="00375B72"/>
    <w:rsid w:val="00376C65"/>
    <w:rsid w:val="00386E31"/>
    <w:rsid w:val="00391956"/>
    <w:rsid w:val="00394373"/>
    <w:rsid w:val="00396F4B"/>
    <w:rsid w:val="003A524D"/>
    <w:rsid w:val="003B0B29"/>
    <w:rsid w:val="003B6927"/>
    <w:rsid w:val="003B6D48"/>
    <w:rsid w:val="003C0C79"/>
    <w:rsid w:val="003C3685"/>
    <w:rsid w:val="003C5BA9"/>
    <w:rsid w:val="003C5E27"/>
    <w:rsid w:val="003C7647"/>
    <w:rsid w:val="003C7B55"/>
    <w:rsid w:val="003D066F"/>
    <w:rsid w:val="003D5F1B"/>
    <w:rsid w:val="003D786E"/>
    <w:rsid w:val="003E4AF8"/>
    <w:rsid w:val="003E72B7"/>
    <w:rsid w:val="003F218C"/>
    <w:rsid w:val="003F3937"/>
    <w:rsid w:val="003F460C"/>
    <w:rsid w:val="004024CD"/>
    <w:rsid w:val="00403378"/>
    <w:rsid w:val="004057E7"/>
    <w:rsid w:val="004063FF"/>
    <w:rsid w:val="00414FDD"/>
    <w:rsid w:val="0041786D"/>
    <w:rsid w:val="004224C9"/>
    <w:rsid w:val="00430DA6"/>
    <w:rsid w:val="00431E95"/>
    <w:rsid w:val="0043272F"/>
    <w:rsid w:val="00432DF0"/>
    <w:rsid w:val="00433FE4"/>
    <w:rsid w:val="0043495D"/>
    <w:rsid w:val="00440C83"/>
    <w:rsid w:val="00444ADE"/>
    <w:rsid w:val="0044798C"/>
    <w:rsid w:val="004550C7"/>
    <w:rsid w:val="00463466"/>
    <w:rsid w:val="00465F60"/>
    <w:rsid w:val="004665E1"/>
    <w:rsid w:val="00467372"/>
    <w:rsid w:val="0047240C"/>
    <w:rsid w:val="0047299B"/>
    <w:rsid w:val="00474A54"/>
    <w:rsid w:val="0047646E"/>
    <w:rsid w:val="00480A65"/>
    <w:rsid w:val="00481548"/>
    <w:rsid w:val="00490D48"/>
    <w:rsid w:val="00490DC5"/>
    <w:rsid w:val="00493215"/>
    <w:rsid w:val="00493EEB"/>
    <w:rsid w:val="004A3635"/>
    <w:rsid w:val="004A755D"/>
    <w:rsid w:val="004B34F8"/>
    <w:rsid w:val="004B3D8E"/>
    <w:rsid w:val="004B71E0"/>
    <w:rsid w:val="004C1AAC"/>
    <w:rsid w:val="004C2768"/>
    <w:rsid w:val="004C3D05"/>
    <w:rsid w:val="004C5821"/>
    <w:rsid w:val="004C69DA"/>
    <w:rsid w:val="004D01C6"/>
    <w:rsid w:val="004D1247"/>
    <w:rsid w:val="004D1DB1"/>
    <w:rsid w:val="004D4A23"/>
    <w:rsid w:val="004D705F"/>
    <w:rsid w:val="004E08AF"/>
    <w:rsid w:val="004E1522"/>
    <w:rsid w:val="004E51D1"/>
    <w:rsid w:val="004E52AF"/>
    <w:rsid w:val="004F3508"/>
    <w:rsid w:val="004F69C5"/>
    <w:rsid w:val="00500697"/>
    <w:rsid w:val="00501C2C"/>
    <w:rsid w:val="00501E20"/>
    <w:rsid w:val="00503075"/>
    <w:rsid w:val="00503AC8"/>
    <w:rsid w:val="005060BE"/>
    <w:rsid w:val="005139EB"/>
    <w:rsid w:val="0053169E"/>
    <w:rsid w:val="005330CF"/>
    <w:rsid w:val="00535C36"/>
    <w:rsid w:val="0054383C"/>
    <w:rsid w:val="00546954"/>
    <w:rsid w:val="00547238"/>
    <w:rsid w:val="00552FFD"/>
    <w:rsid w:val="00554126"/>
    <w:rsid w:val="00561262"/>
    <w:rsid w:val="005612EA"/>
    <w:rsid w:val="00565D76"/>
    <w:rsid w:val="00570DED"/>
    <w:rsid w:val="005732E4"/>
    <w:rsid w:val="00575A73"/>
    <w:rsid w:val="0057749F"/>
    <w:rsid w:val="00582C38"/>
    <w:rsid w:val="00583ABA"/>
    <w:rsid w:val="0058516D"/>
    <w:rsid w:val="00587C46"/>
    <w:rsid w:val="00587C75"/>
    <w:rsid w:val="00592B1F"/>
    <w:rsid w:val="0059495E"/>
    <w:rsid w:val="005A017F"/>
    <w:rsid w:val="005A230C"/>
    <w:rsid w:val="005A4339"/>
    <w:rsid w:val="005C2F29"/>
    <w:rsid w:val="005C44A7"/>
    <w:rsid w:val="005C60A8"/>
    <w:rsid w:val="005C6995"/>
    <w:rsid w:val="005D36B1"/>
    <w:rsid w:val="005D4526"/>
    <w:rsid w:val="005D5B4A"/>
    <w:rsid w:val="005D788D"/>
    <w:rsid w:val="005E7199"/>
    <w:rsid w:val="005F4A31"/>
    <w:rsid w:val="0060097F"/>
    <w:rsid w:val="006147B7"/>
    <w:rsid w:val="00617271"/>
    <w:rsid w:val="0062233F"/>
    <w:rsid w:val="006249D5"/>
    <w:rsid w:val="00625E4A"/>
    <w:rsid w:val="00626295"/>
    <w:rsid w:val="00631FDA"/>
    <w:rsid w:val="006352CB"/>
    <w:rsid w:val="00641E29"/>
    <w:rsid w:val="006426B0"/>
    <w:rsid w:val="006432E5"/>
    <w:rsid w:val="00644AF9"/>
    <w:rsid w:val="00664377"/>
    <w:rsid w:val="00664600"/>
    <w:rsid w:val="00664966"/>
    <w:rsid w:val="00667B32"/>
    <w:rsid w:val="00667DDD"/>
    <w:rsid w:val="0067315E"/>
    <w:rsid w:val="00677D70"/>
    <w:rsid w:val="00681CF8"/>
    <w:rsid w:val="006826CA"/>
    <w:rsid w:val="00684201"/>
    <w:rsid w:val="00692942"/>
    <w:rsid w:val="00692DB5"/>
    <w:rsid w:val="0069374F"/>
    <w:rsid w:val="00693823"/>
    <w:rsid w:val="00695068"/>
    <w:rsid w:val="006A150A"/>
    <w:rsid w:val="006A238D"/>
    <w:rsid w:val="006A2CD0"/>
    <w:rsid w:val="006B07DB"/>
    <w:rsid w:val="006B72F2"/>
    <w:rsid w:val="006C0261"/>
    <w:rsid w:val="006C24BC"/>
    <w:rsid w:val="006C5BA3"/>
    <w:rsid w:val="006C6FBF"/>
    <w:rsid w:val="006D1ED7"/>
    <w:rsid w:val="006D5463"/>
    <w:rsid w:val="006E0717"/>
    <w:rsid w:val="006F04C4"/>
    <w:rsid w:val="006F15DE"/>
    <w:rsid w:val="006F231F"/>
    <w:rsid w:val="00700CB8"/>
    <w:rsid w:val="00703A94"/>
    <w:rsid w:val="00710CEE"/>
    <w:rsid w:val="00712C7A"/>
    <w:rsid w:val="00720473"/>
    <w:rsid w:val="0072198B"/>
    <w:rsid w:val="0072254C"/>
    <w:rsid w:val="00724CED"/>
    <w:rsid w:val="00726DCF"/>
    <w:rsid w:val="00731180"/>
    <w:rsid w:val="00734B99"/>
    <w:rsid w:val="0074326C"/>
    <w:rsid w:val="007435BA"/>
    <w:rsid w:val="007465A6"/>
    <w:rsid w:val="0074671A"/>
    <w:rsid w:val="00757792"/>
    <w:rsid w:val="007604E5"/>
    <w:rsid w:val="00766B04"/>
    <w:rsid w:val="00772537"/>
    <w:rsid w:val="00772722"/>
    <w:rsid w:val="007767C0"/>
    <w:rsid w:val="00780BEA"/>
    <w:rsid w:val="007913A4"/>
    <w:rsid w:val="007A4A58"/>
    <w:rsid w:val="007A4C27"/>
    <w:rsid w:val="007B0AA7"/>
    <w:rsid w:val="007B69DF"/>
    <w:rsid w:val="007B6ED1"/>
    <w:rsid w:val="007C522C"/>
    <w:rsid w:val="007C5ADC"/>
    <w:rsid w:val="007C72EB"/>
    <w:rsid w:val="007C7383"/>
    <w:rsid w:val="007D0BB0"/>
    <w:rsid w:val="007D1DD5"/>
    <w:rsid w:val="007D1EC7"/>
    <w:rsid w:val="007D70EA"/>
    <w:rsid w:val="007E06F3"/>
    <w:rsid w:val="007E17DF"/>
    <w:rsid w:val="007E2E7C"/>
    <w:rsid w:val="007E503E"/>
    <w:rsid w:val="007F68C6"/>
    <w:rsid w:val="0080213E"/>
    <w:rsid w:val="00810D82"/>
    <w:rsid w:val="00812D55"/>
    <w:rsid w:val="008145FE"/>
    <w:rsid w:val="00815257"/>
    <w:rsid w:val="00815D2E"/>
    <w:rsid w:val="008175AB"/>
    <w:rsid w:val="008309B2"/>
    <w:rsid w:val="00831CB2"/>
    <w:rsid w:val="00842E28"/>
    <w:rsid w:val="00844194"/>
    <w:rsid w:val="008526C4"/>
    <w:rsid w:val="008540A9"/>
    <w:rsid w:val="00861D82"/>
    <w:rsid w:val="00863702"/>
    <w:rsid w:val="00863A2F"/>
    <w:rsid w:val="008655FB"/>
    <w:rsid w:val="00865FEC"/>
    <w:rsid w:val="0087031D"/>
    <w:rsid w:val="0087084D"/>
    <w:rsid w:val="00871284"/>
    <w:rsid w:val="008723ED"/>
    <w:rsid w:val="00882415"/>
    <w:rsid w:val="00884C6E"/>
    <w:rsid w:val="00885D3F"/>
    <w:rsid w:val="00894440"/>
    <w:rsid w:val="00897CF6"/>
    <w:rsid w:val="008A23C2"/>
    <w:rsid w:val="008A577F"/>
    <w:rsid w:val="008A5E2E"/>
    <w:rsid w:val="008B22E2"/>
    <w:rsid w:val="008B4C96"/>
    <w:rsid w:val="008B78CE"/>
    <w:rsid w:val="008C383C"/>
    <w:rsid w:val="008D0077"/>
    <w:rsid w:val="008D19FD"/>
    <w:rsid w:val="008F483F"/>
    <w:rsid w:val="008F5DE1"/>
    <w:rsid w:val="008F79DB"/>
    <w:rsid w:val="009043F0"/>
    <w:rsid w:val="00917AD6"/>
    <w:rsid w:val="00920339"/>
    <w:rsid w:val="00921514"/>
    <w:rsid w:val="00921E05"/>
    <w:rsid w:val="00925C62"/>
    <w:rsid w:val="0093456D"/>
    <w:rsid w:val="009351A1"/>
    <w:rsid w:val="0093622B"/>
    <w:rsid w:val="00942B8B"/>
    <w:rsid w:val="009449C6"/>
    <w:rsid w:val="00945147"/>
    <w:rsid w:val="009457D8"/>
    <w:rsid w:val="00954E2D"/>
    <w:rsid w:val="00964155"/>
    <w:rsid w:val="00964446"/>
    <w:rsid w:val="009654DD"/>
    <w:rsid w:val="00965D45"/>
    <w:rsid w:val="00965EFC"/>
    <w:rsid w:val="00975926"/>
    <w:rsid w:val="00980CF4"/>
    <w:rsid w:val="00980DCF"/>
    <w:rsid w:val="009818E6"/>
    <w:rsid w:val="00983236"/>
    <w:rsid w:val="00990453"/>
    <w:rsid w:val="00995E4C"/>
    <w:rsid w:val="00996915"/>
    <w:rsid w:val="0099773A"/>
    <w:rsid w:val="009A7349"/>
    <w:rsid w:val="009B0A8D"/>
    <w:rsid w:val="009B2AAF"/>
    <w:rsid w:val="009B37F1"/>
    <w:rsid w:val="009B4236"/>
    <w:rsid w:val="009B490C"/>
    <w:rsid w:val="009B70F0"/>
    <w:rsid w:val="009C749F"/>
    <w:rsid w:val="009C77C9"/>
    <w:rsid w:val="009D455E"/>
    <w:rsid w:val="009D5E13"/>
    <w:rsid w:val="009D6C7E"/>
    <w:rsid w:val="009D7F11"/>
    <w:rsid w:val="009E3C87"/>
    <w:rsid w:val="009E3CED"/>
    <w:rsid w:val="009F05D3"/>
    <w:rsid w:val="009F1E7A"/>
    <w:rsid w:val="009F2120"/>
    <w:rsid w:val="009F302D"/>
    <w:rsid w:val="00A00BEE"/>
    <w:rsid w:val="00A05292"/>
    <w:rsid w:val="00A0533F"/>
    <w:rsid w:val="00A10822"/>
    <w:rsid w:val="00A13BD1"/>
    <w:rsid w:val="00A15C87"/>
    <w:rsid w:val="00A165EE"/>
    <w:rsid w:val="00A17122"/>
    <w:rsid w:val="00A1798F"/>
    <w:rsid w:val="00A235C6"/>
    <w:rsid w:val="00A23D32"/>
    <w:rsid w:val="00A3330D"/>
    <w:rsid w:val="00A46816"/>
    <w:rsid w:val="00A540FB"/>
    <w:rsid w:val="00A549E4"/>
    <w:rsid w:val="00A60DA1"/>
    <w:rsid w:val="00A66DF9"/>
    <w:rsid w:val="00A67483"/>
    <w:rsid w:val="00A7115E"/>
    <w:rsid w:val="00A7116C"/>
    <w:rsid w:val="00A723B6"/>
    <w:rsid w:val="00A758BD"/>
    <w:rsid w:val="00A77275"/>
    <w:rsid w:val="00A810DA"/>
    <w:rsid w:val="00A83E24"/>
    <w:rsid w:val="00A85F7F"/>
    <w:rsid w:val="00A864BD"/>
    <w:rsid w:val="00A86A08"/>
    <w:rsid w:val="00A86C6A"/>
    <w:rsid w:val="00A9161F"/>
    <w:rsid w:val="00A93497"/>
    <w:rsid w:val="00A93836"/>
    <w:rsid w:val="00AA273F"/>
    <w:rsid w:val="00AA2E71"/>
    <w:rsid w:val="00AB5B8D"/>
    <w:rsid w:val="00AC00D3"/>
    <w:rsid w:val="00AC2DB1"/>
    <w:rsid w:val="00AC672B"/>
    <w:rsid w:val="00AD0EBF"/>
    <w:rsid w:val="00AD4A0D"/>
    <w:rsid w:val="00AD648D"/>
    <w:rsid w:val="00AD729E"/>
    <w:rsid w:val="00AE0B4E"/>
    <w:rsid w:val="00AE3023"/>
    <w:rsid w:val="00AF2048"/>
    <w:rsid w:val="00AF39CA"/>
    <w:rsid w:val="00AF46E6"/>
    <w:rsid w:val="00AF5622"/>
    <w:rsid w:val="00B00A4B"/>
    <w:rsid w:val="00B02B49"/>
    <w:rsid w:val="00B106A7"/>
    <w:rsid w:val="00B1359E"/>
    <w:rsid w:val="00B152AD"/>
    <w:rsid w:val="00B1663A"/>
    <w:rsid w:val="00B16C7D"/>
    <w:rsid w:val="00B204F1"/>
    <w:rsid w:val="00B20726"/>
    <w:rsid w:val="00B20E67"/>
    <w:rsid w:val="00B20EE5"/>
    <w:rsid w:val="00B2311D"/>
    <w:rsid w:val="00B236D0"/>
    <w:rsid w:val="00B258A0"/>
    <w:rsid w:val="00B303D9"/>
    <w:rsid w:val="00B30F82"/>
    <w:rsid w:val="00B34036"/>
    <w:rsid w:val="00B35125"/>
    <w:rsid w:val="00B46C5D"/>
    <w:rsid w:val="00B54659"/>
    <w:rsid w:val="00B60117"/>
    <w:rsid w:val="00B60F97"/>
    <w:rsid w:val="00B62EB5"/>
    <w:rsid w:val="00B62F40"/>
    <w:rsid w:val="00B63160"/>
    <w:rsid w:val="00B63412"/>
    <w:rsid w:val="00B63E1B"/>
    <w:rsid w:val="00B666A0"/>
    <w:rsid w:val="00B673C6"/>
    <w:rsid w:val="00B6740D"/>
    <w:rsid w:val="00B7547B"/>
    <w:rsid w:val="00B833A2"/>
    <w:rsid w:val="00B87F89"/>
    <w:rsid w:val="00BA170A"/>
    <w:rsid w:val="00BA3D6B"/>
    <w:rsid w:val="00BB33E2"/>
    <w:rsid w:val="00BB3F29"/>
    <w:rsid w:val="00BC0A3A"/>
    <w:rsid w:val="00BC14A5"/>
    <w:rsid w:val="00BC3F86"/>
    <w:rsid w:val="00BC7B6E"/>
    <w:rsid w:val="00BC7CF2"/>
    <w:rsid w:val="00BD1375"/>
    <w:rsid w:val="00BD47FB"/>
    <w:rsid w:val="00BD6C98"/>
    <w:rsid w:val="00BE2088"/>
    <w:rsid w:val="00BE4F6C"/>
    <w:rsid w:val="00BE581E"/>
    <w:rsid w:val="00BE7A54"/>
    <w:rsid w:val="00BF1DDF"/>
    <w:rsid w:val="00C078E2"/>
    <w:rsid w:val="00C11EB5"/>
    <w:rsid w:val="00C231E8"/>
    <w:rsid w:val="00C266BE"/>
    <w:rsid w:val="00C4071C"/>
    <w:rsid w:val="00C47B44"/>
    <w:rsid w:val="00C53D70"/>
    <w:rsid w:val="00C62C69"/>
    <w:rsid w:val="00C6580D"/>
    <w:rsid w:val="00C6586C"/>
    <w:rsid w:val="00C67140"/>
    <w:rsid w:val="00C708B8"/>
    <w:rsid w:val="00C735DA"/>
    <w:rsid w:val="00C74582"/>
    <w:rsid w:val="00C74BC6"/>
    <w:rsid w:val="00C7635C"/>
    <w:rsid w:val="00C766AE"/>
    <w:rsid w:val="00C77EFD"/>
    <w:rsid w:val="00C83BA5"/>
    <w:rsid w:val="00C91395"/>
    <w:rsid w:val="00C9337C"/>
    <w:rsid w:val="00CA29F4"/>
    <w:rsid w:val="00CA55A4"/>
    <w:rsid w:val="00CA57BD"/>
    <w:rsid w:val="00CA5A03"/>
    <w:rsid w:val="00CB0274"/>
    <w:rsid w:val="00CB363A"/>
    <w:rsid w:val="00CB368E"/>
    <w:rsid w:val="00CB625E"/>
    <w:rsid w:val="00CC4F60"/>
    <w:rsid w:val="00CC531B"/>
    <w:rsid w:val="00CD0C6E"/>
    <w:rsid w:val="00CD64D7"/>
    <w:rsid w:val="00CD715A"/>
    <w:rsid w:val="00CE2139"/>
    <w:rsid w:val="00CE32B3"/>
    <w:rsid w:val="00CE7DF6"/>
    <w:rsid w:val="00CF2AEA"/>
    <w:rsid w:val="00D01609"/>
    <w:rsid w:val="00D1287F"/>
    <w:rsid w:val="00D13FEE"/>
    <w:rsid w:val="00D259BE"/>
    <w:rsid w:val="00D263CC"/>
    <w:rsid w:val="00D30308"/>
    <w:rsid w:val="00D314F3"/>
    <w:rsid w:val="00D32C98"/>
    <w:rsid w:val="00D33678"/>
    <w:rsid w:val="00D3385E"/>
    <w:rsid w:val="00D34738"/>
    <w:rsid w:val="00D3516E"/>
    <w:rsid w:val="00D50723"/>
    <w:rsid w:val="00D50CB3"/>
    <w:rsid w:val="00D50D70"/>
    <w:rsid w:val="00D54FC0"/>
    <w:rsid w:val="00D61E25"/>
    <w:rsid w:val="00D676CE"/>
    <w:rsid w:val="00D73864"/>
    <w:rsid w:val="00D759B3"/>
    <w:rsid w:val="00D81458"/>
    <w:rsid w:val="00D870D4"/>
    <w:rsid w:val="00D91E7B"/>
    <w:rsid w:val="00D936C3"/>
    <w:rsid w:val="00D97EBA"/>
    <w:rsid w:val="00DA06EF"/>
    <w:rsid w:val="00DA24A0"/>
    <w:rsid w:val="00DA2983"/>
    <w:rsid w:val="00DB4827"/>
    <w:rsid w:val="00DC273C"/>
    <w:rsid w:val="00DC371C"/>
    <w:rsid w:val="00DD260A"/>
    <w:rsid w:val="00DD7EFE"/>
    <w:rsid w:val="00DE3A02"/>
    <w:rsid w:val="00DE4117"/>
    <w:rsid w:val="00DF008D"/>
    <w:rsid w:val="00DF0D72"/>
    <w:rsid w:val="00DF0F78"/>
    <w:rsid w:val="00DF2360"/>
    <w:rsid w:val="00DF728D"/>
    <w:rsid w:val="00E05C4A"/>
    <w:rsid w:val="00E07C41"/>
    <w:rsid w:val="00E10F14"/>
    <w:rsid w:val="00E15D54"/>
    <w:rsid w:val="00E2203F"/>
    <w:rsid w:val="00E24279"/>
    <w:rsid w:val="00E25962"/>
    <w:rsid w:val="00E3084F"/>
    <w:rsid w:val="00E30B5C"/>
    <w:rsid w:val="00E319B1"/>
    <w:rsid w:val="00E31B5E"/>
    <w:rsid w:val="00E36AF6"/>
    <w:rsid w:val="00E37A6C"/>
    <w:rsid w:val="00E52F25"/>
    <w:rsid w:val="00E57328"/>
    <w:rsid w:val="00E67E1F"/>
    <w:rsid w:val="00E73A44"/>
    <w:rsid w:val="00E73DDA"/>
    <w:rsid w:val="00E75F9B"/>
    <w:rsid w:val="00E87ACB"/>
    <w:rsid w:val="00E942EE"/>
    <w:rsid w:val="00E976DC"/>
    <w:rsid w:val="00EA5942"/>
    <w:rsid w:val="00EB55BA"/>
    <w:rsid w:val="00EB5AC5"/>
    <w:rsid w:val="00EB5DEF"/>
    <w:rsid w:val="00EB7B5E"/>
    <w:rsid w:val="00EB7C89"/>
    <w:rsid w:val="00EC367E"/>
    <w:rsid w:val="00EC55C5"/>
    <w:rsid w:val="00ED1782"/>
    <w:rsid w:val="00ED7560"/>
    <w:rsid w:val="00ED7618"/>
    <w:rsid w:val="00ED762E"/>
    <w:rsid w:val="00EE26B9"/>
    <w:rsid w:val="00EE29F5"/>
    <w:rsid w:val="00EF0CF3"/>
    <w:rsid w:val="00EF2EE5"/>
    <w:rsid w:val="00EF64E0"/>
    <w:rsid w:val="00F000B8"/>
    <w:rsid w:val="00F04A30"/>
    <w:rsid w:val="00F06D89"/>
    <w:rsid w:val="00F06FA5"/>
    <w:rsid w:val="00F11444"/>
    <w:rsid w:val="00F14476"/>
    <w:rsid w:val="00F17CF9"/>
    <w:rsid w:val="00F24E17"/>
    <w:rsid w:val="00F27E2E"/>
    <w:rsid w:val="00F27EEE"/>
    <w:rsid w:val="00F305E9"/>
    <w:rsid w:val="00F3524A"/>
    <w:rsid w:val="00F37948"/>
    <w:rsid w:val="00F42060"/>
    <w:rsid w:val="00F53896"/>
    <w:rsid w:val="00F556A9"/>
    <w:rsid w:val="00F61BE3"/>
    <w:rsid w:val="00F639AA"/>
    <w:rsid w:val="00F81D91"/>
    <w:rsid w:val="00F841E5"/>
    <w:rsid w:val="00F84380"/>
    <w:rsid w:val="00F93063"/>
    <w:rsid w:val="00F93126"/>
    <w:rsid w:val="00F959A3"/>
    <w:rsid w:val="00F959BE"/>
    <w:rsid w:val="00F97C08"/>
    <w:rsid w:val="00FA0AE9"/>
    <w:rsid w:val="00FA0F24"/>
    <w:rsid w:val="00FA2C73"/>
    <w:rsid w:val="00FA3488"/>
    <w:rsid w:val="00FA528A"/>
    <w:rsid w:val="00FB058D"/>
    <w:rsid w:val="00FB2752"/>
    <w:rsid w:val="00FB2835"/>
    <w:rsid w:val="00FC70AF"/>
    <w:rsid w:val="00FC797E"/>
    <w:rsid w:val="00FD6001"/>
    <w:rsid w:val="00FD7EB0"/>
    <w:rsid w:val="00FE0E27"/>
    <w:rsid w:val="00FE135E"/>
    <w:rsid w:val="00FE55CA"/>
    <w:rsid w:val="00FF50C8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AD54315"/>
  <w15:chartTrackingRefBased/>
  <w15:docId w15:val="{5DBCDF87-9153-42EA-B057-D4DF101B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2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5400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20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0" w:color="auto"/>
        <w:bottom w:val="double" w:sz="6" w:space="1" w:color="auto"/>
        <w:right w:val="double" w:sz="6" w:space="0" w:color="auto"/>
      </w:pBdr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36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pPr>
      <w:ind w:left="180"/>
      <w:jc w:val="both"/>
    </w:pPr>
  </w:style>
  <w:style w:type="paragraph" w:styleId="Tekstpodstawowy2">
    <w:name w:val="Body Text 2"/>
    <w:basedOn w:val="Normalny"/>
    <w:semiHidden/>
    <w:pPr>
      <w:jc w:val="both"/>
    </w:pPr>
  </w:style>
  <w:style w:type="paragraph" w:styleId="Tekstpodstawowy">
    <w:name w:val="Body Text"/>
    <w:basedOn w:val="Normalny"/>
    <w:semiHidden/>
    <w:pPr>
      <w:jc w:val="both"/>
    </w:pPr>
    <w:rPr>
      <w:b/>
      <w:bCs/>
    </w:rPr>
  </w:style>
  <w:style w:type="paragraph" w:styleId="Tekstpodstawowy3">
    <w:name w:val="Body Text 3"/>
    <w:basedOn w:val="Normalny"/>
    <w:semiHidden/>
    <w:pPr>
      <w:spacing w:line="360" w:lineRule="auto"/>
      <w:ind w:right="-567"/>
    </w:pPr>
    <w:rPr>
      <w:color w:val="000000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b/>
      <w:bCs/>
    </w:rPr>
  </w:style>
  <w:style w:type="paragraph" w:styleId="Legenda">
    <w:name w:val="caption"/>
    <w:basedOn w:val="Normalny"/>
    <w:next w:val="Normalny"/>
    <w:qFormat/>
    <w:pPr>
      <w:tabs>
        <w:tab w:val="left" w:pos="360"/>
      </w:tabs>
      <w:jc w:val="center"/>
    </w:pPr>
    <w:rPr>
      <w:b/>
      <w:sz w:val="30"/>
      <w:szCs w:val="20"/>
    </w:rPr>
  </w:style>
  <w:style w:type="paragraph" w:styleId="Tekstblokowy">
    <w:name w:val="Block Text"/>
    <w:basedOn w:val="Normalny"/>
    <w:semiHidden/>
    <w:pPr>
      <w:ind w:left="540" w:right="612" w:hanging="540"/>
    </w:pPr>
    <w:rPr>
      <w:szCs w:val="20"/>
    </w:rPr>
  </w:style>
  <w:style w:type="paragraph" w:styleId="Lista">
    <w:name w:val="List"/>
    <w:basedOn w:val="Normalny"/>
    <w:semiHidden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Tekstpodstawowywcity2">
    <w:name w:val="Body Text Indent 2"/>
    <w:basedOn w:val="Normalny"/>
    <w:semiHidden/>
    <w:pPr>
      <w:ind w:left="180" w:hanging="180"/>
      <w:jc w:val="both"/>
    </w:p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4">
    <w:name w:val="xl24"/>
    <w:basedOn w:val="Normalny"/>
    <w:pPr>
      <w:spacing w:before="100" w:beforeAutospacing="1" w:after="100" w:afterAutospacing="1"/>
      <w:jc w:val="center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b/>
      <w:bCs/>
      <w:u w:val="single"/>
    </w:rPr>
  </w:style>
  <w:style w:type="paragraph" w:customStyle="1" w:styleId="xl25">
    <w:name w:val="xl25"/>
    <w:basedOn w:val="Normalny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6">
    <w:name w:val="xl26"/>
    <w:basedOn w:val="Normalny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color w:val="0000FF"/>
      <w:sz w:val="16"/>
      <w:szCs w:val="16"/>
    </w:rPr>
  </w:style>
  <w:style w:type="paragraph" w:customStyle="1" w:styleId="xl27">
    <w:name w:val="xl27"/>
    <w:basedOn w:val="Normalny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8">
    <w:name w:val="xl28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">
    <w:name w:val="xl29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2">
    <w:name w:val="xl32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3">
    <w:name w:val="xl33"/>
    <w:basedOn w:val="Normalny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9">
    <w:name w:val="xl39"/>
    <w:basedOn w:val="Normalny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0">
    <w:name w:val="xl40"/>
    <w:basedOn w:val="Normalny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1">
    <w:name w:val="xl41"/>
    <w:basedOn w:val="Normalny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2">
    <w:name w:val="xl42"/>
    <w:basedOn w:val="Normalny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4">
    <w:name w:val="xl44"/>
    <w:basedOn w:val="Normalny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5">
    <w:name w:val="xl45"/>
    <w:basedOn w:val="Normalny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9">
    <w:name w:val="xl49"/>
    <w:basedOn w:val="Normalny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0">
    <w:name w:val="xl50"/>
    <w:basedOn w:val="Normalny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1">
    <w:name w:val="xl51"/>
    <w:basedOn w:val="Normalny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2">
    <w:name w:val="xl52"/>
    <w:basedOn w:val="Normalny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3">
    <w:name w:val="xl53"/>
    <w:basedOn w:val="Normalny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4">
    <w:name w:val="xl54"/>
    <w:basedOn w:val="Normalny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5">
    <w:name w:val="xl55"/>
    <w:basedOn w:val="Normalny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56">
    <w:name w:val="xl56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57">
    <w:name w:val="xl57"/>
    <w:basedOn w:val="Normalny"/>
    <w:pPr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0"/>
      <w:szCs w:val="20"/>
    </w:rPr>
  </w:style>
  <w:style w:type="paragraph" w:customStyle="1" w:styleId="xl59">
    <w:name w:val="xl59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60">
    <w:name w:val="xl60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character" w:customStyle="1" w:styleId="NagwekZnak">
    <w:name w:val="Nagłówek Znak"/>
    <w:link w:val="Nagwek"/>
    <w:rsid w:val="00FE0E27"/>
    <w:rPr>
      <w:sz w:val="24"/>
      <w:szCs w:val="24"/>
    </w:rPr>
  </w:style>
  <w:style w:type="paragraph" w:customStyle="1" w:styleId="ProPublico">
    <w:name w:val="ProPublico"/>
    <w:pPr>
      <w:suppressAutoHyphens/>
      <w:spacing w:line="360" w:lineRule="auto"/>
    </w:pPr>
    <w:rPr>
      <w:rFonts w:ascii="Arial" w:hAnsi="Arial"/>
      <w:sz w:val="22"/>
      <w:lang w:eastAsia="ar-SA"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WW8Num1z0">
    <w:name w:val="WW8Num1z0"/>
    <w:rPr>
      <w:rFonts w:ascii="Wingdings" w:hAnsi="Wingdings"/>
    </w:rPr>
  </w:style>
  <w:style w:type="paragraph" w:customStyle="1" w:styleId="address">
    <w:name w:val="address"/>
    <w:basedOn w:val="Normalny"/>
    <w:pPr>
      <w:spacing w:before="100" w:beforeAutospacing="1" w:after="100" w:afterAutospacing="1"/>
    </w:pPr>
  </w:style>
  <w:style w:type="character" w:customStyle="1" w:styleId="fn">
    <w:name w:val="fn"/>
    <w:basedOn w:val="Domylnaczcionkaakapitu"/>
  </w:style>
  <w:style w:type="character" w:customStyle="1" w:styleId="nowrap">
    <w:name w:val="nowrap"/>
    <w:basedOn w:val="Domylnaczcionkaakapitu"/>
  </w:style>
  <w:style w:type="character" w:customStyle="1" w:styleId="usesprites1">
    <w:name w:val="use_sprites1"/>
    <w:basedOn w:val="Domylnaczcionkaakapitu"/>
  </w:style>
  <w:style w:type="character" w:customStyle="1" w:styleId="jqtooltip">
    <w:name w:val="jq_tooltip"/>
    <w:basedOn w:val="Domylnaczcionkaakapitu"/>
  </w:style>
  <w:style w:type="character" w:styleId="Hipercze">
    <w:name w:val="Hyperlink"/>
    <w:semiHidden/>
    <w:unhideWhenUsed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link w:val="Tekstprzypisudolnego"/>
    <w:uiPriority w:val="99"/>
    <w:rsid w:val="00FE0E27"/>
  </w:style>
  <w:style w:type="paragraph" w:styleId="Akapitzlist">
    <w:name w:val="List Paragraph"/>
    <w:basedOn w:val="Normalny"/>
    <w:uiPriority w:val="34"/>
    <w:qFormat/>
    <w:rsid w:val="00F06FA5"/>
    <w:pPr>
      <w:ind w:left="720"/>
      <w:contextualSpacing/>
    </w:pPr>
  </w:style>
  <w:style w:type="character" w:customStyle="1" w:styleId="TekstpodstawowywcityZnak">
    <w:name w:val="Tekst podstawowy wcięty Znak"/>
    <w:link w:val="Tekstpodstawowywcity"/>
    <w:rsid w:val="0047299B"/>
    <w:rPr>
      <w:b/>
      <w:bCs/>
      <w:sz w:val="24"/>
      <w:szCs w:val="24"/>
    </w:rPr>
  </w:style>
  <w:style w:type="character" w:customStyle="1" w:styleId="DeltaViewInsertion">
    <w:name w:val="DeltaView Insertion"/>
    <w:rsid w:val="003D066F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A82E1-2DCD-4A8B-9E53-1C233B264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1905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Biuro Ochrony Rządu</Company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xxxx</dc:creator>
  <cp:keywords/>
  <dc:description/>
  <cp:lastModifiedBy>Brodacki Janusz</cp:lastModifiedBy>
  <cp:revision>10</cp:revision>
  <cp:lastPrinted>2024-03-27T11:43:00Z</cp:lastPrinted>
  <dcterms:created xsi:type="dcterms:W3CDTF">2025-04-29T11:15:00Z</dcterms:created>
  <dcterms:modified xsi:type="dcterms:W3CDTF">2025-05-06T08:36:00Z</dcterms:modified>
</cp:coreProperties>
</file>