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F8F" w:rsidRPr="003032DB" w:rsidRDefault="00377324" w:rsidP="00E9033A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72611"/>
      <w:r w:rsidRPr="00F64EA1">
        <w:rPr>
          <w:rFonts w:ascii="Arial" w:hAnsi="Arial" w:cs="Arial"/>
          <w:sz w:val="20"/>
          <w:szCs w:val="20"/>
          <w:lang w:val="pl-PL"/>
        </w:rPr>
        <w:t>Załącznik</w:t>
      </w:r>
      <w:r w:rsidRPr="003032DB">
        <w:rPr>
          <w:rFonts w:ascii="Arial" w:hAnsi="Arial" w:cs="Arial"/>
          <w:sz w:val="20"/>
          <w:szCs w:val="20"/>
        </w:rPr>
        <w:t xml:space="preserve"> nr 1 do SWZ</w:t>
      </w:r>
    </w:p>
    <w:p w:rsidR="006364F4" w:rsidRPr="00DA7C66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7C66">
        <w:rPr>
          <w:rFonts w:ascii="Arial" w:hAnsi="Arial" w:cs="Arial"/>
          <w:sz w:val="20"/>
          <w:szCs w:val="20"/>
        </w:rPr>
        <w:t>UMiG-ZP.271.2.</w:t>
      </w:r>
      <w:r w:rsidR="0084442A">
        <w:rPr>
          <w:rFonts w:ascii="Arial" w:hAnsi="Arial" w:cs="Arial"/>
          <w:sz w:val="20"/>
          <w:szCs w:val="20"/>
        </w:rPr>
        <w:t>14</w:t>
      </w:r>
      <w:r w:rsidRPr="00DA7C66">
        <w:rPr>
          <w:rFonts w:ascii="Arial" w:hAnsi="Arial" w:cs="Arial"/>
          <w:sz w:val="20"/>
          <w:szCs w:val="20"/>
        </w:rPr>
        <w:t>.202</w:t>
      </w:r>
      <w:r w:rsidR="00D32F00">
        <w:rPr>
          <w:rFonts w:ascii="Arial" w:hAnsi="Arial" w:cs="Arial"/>
          <w:sz w:val="20"/>
          <w:szCs w:val="20"/>
        </w:rPr>
        <w:t>4</w:t>
      </w:r>
    </w:p>
    <w:p w:rsidR="006B1A09" w:rsidRPr="003032DB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3B784D" w:rsidRPr="003032DB" w:rsidRDefault="006364F4" w:rsidP="00E9033A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032DB">
        <w:rPr>
          <w:rFonts w:ascii="Arial" w:hAnsi="Arial" w:cs="Arial"/>
          <w:b/>
          <w:bCs/>
          <w:sz w:val="20"/>
          <w:szCs w:val="20"/>
        </w:rPr>
        <w:t>FORMULARZ OFERTY</w:t>
      </w:r>
    </w:p>
    <w:p w:rsidR="006364F4" w:rsidRPr="003032DB" w:rsidRDefault="006364F4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CF2678" w:rsidRPr="003032DB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F64EA1">
        <w:rPr>
          <w:rFonts w:ascii="Arial" w:hAnsi="Arial" w:cs="Arial"/>
          <w:sz w:val="20"/>
          <w:szCs w:val="20"/>
          <w:u w:val="single"/>
          <w:lang w:val="pl-PL"/>
        </w:rPr>
        <w:t>Zamawiający</w:t>
      </w:r>
      <w:r w:rsidRPr="003032DB">
        <w:rPr>
          <w:rFonts w:ascii="Arial" w:hAnsi="Arial" w:cs="Arial"/>
          <w:sz w:val="20"/>
          <w:szCs w:val="20"/>
          <w:u w:val="single"/>
        </w:rPr>
        <w:t>:</w:t>
      </w:r>
    </w:p>
    <w:p w:rsidR="00CF2678" w:rsidRPr="003032DB" w:rsidRDefault="006364F4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proofErr w:type="spellStart"/>
      <w:r w:rsidRPr="003032DB">
        <w:rPr>
          <w:rFonts w:ascii="Arial" w:hAnsi="Arial" w:cs="Arial"/>
          <w:sz w:val="20"/>
          <w:szCs w:val="20"/>
        </w:rPr>
        <w:t>Miasto</w:t>
      </w:r>
      <w:proofErr w:type="spellEnd"/>
      <w:r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 w:cs="Arial"/>
          <w:sz w:val="20"/>
          <w:szCs w:val="20"/>
        </w:rPr>
        <w:t>i</w:t>
      </w:r>
      <w:proofErr w:type="spellEnd"/>
      <w:r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 w:cs="Arial"/>
          <w:sz w:val="20"/>
          <w:szCs w:val="20"/>
        </w:rPr>
        <w:t>Gmina</w:t>
      </w:r>
      <w:proofErr w:type="spellEnd"/>
      <w:r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 w:cs="Arial"/>
          <w:sz w:val="20"/>
          <w:szCs w:val="20"/>
        </w:rPr>
        <w:t>Skępe</w:t>
      </w:r>
      <w:proofErr w:type="spellEnd"/>
    </w:p>
    <w:p w:rsidR="00CF2678" w:rsidRPr="003032DB" w:rsidRDefault="00CF2678" w:rsidP="00E9033A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ul. </w:t>
      </w:r>
      <w:r w:rsidR="006364F4" w:rsidRPr="003032DB">
        <w:rPr>
          <w:rFonts w:ascii="Arial" w:hAnsi="Arial" w:cs="Arial"/>
          <w:sz w:val="20"/>
          <w:szCs w:val="20"/>
        </w:rPr>
        <w:t>Kościelna 2</w:t>
      </w:r>
      <w:r w:rsidRPr="003032DB">
        <w:rPr>
          <w:rFonts w:ascii="Arial" w:hAnsi="Arial" w:cs="Arial"/>
          <w:sz w:val="20"/>
          <w:szCs w:val="20"/>
        </w:rPr>
        <w:t>,</w:t>
      </w:r>
      <w:r w:rsidR="006364F4" w:rsidRPr="003032DB">
        <w:rPr>
          <w:rFonts w:ascii="Arial" w:hAnsi="Arial" w:cs="Arial"/>
          <w:sz w:val="20"/>
          <w:szCs w:val="20"/>
        </w:rPr>
        <w:t xml:space="preserve"> 87-630 Skępe</w:t>
      </w:r>
    </w:p>
    <w:bookmarkEnd w:id="0"/>
    <w:p w:rsidR="00E52BE1" w:rsidRPr="003032DB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ab/>
      </w:r>
      <w:r w:rsidRPr="003032DB">
        <w:rPr>
          <w:rFonts w:ascii="Arial" w:hAnsi="Arial" w:cs="Arial"/>
          <w:sz w:val="20"/>
          <w:szCs w:val="20"/>
        </w:rPr>
        <w:tab/>
      </w:r>
      <w:r w:rsidRPr="003032DB">
        <w:rPr>
          <w:rFonts w:ascii="Arial" w:hAnsi="Arial" w:cs="Arial"/>
          <w:sz w:val="20"/>
          <w:szCs w:val="20"/>
        </w:rPr>
        <w:tab/>
      </w:r>
      <w:r w:rsidRPr="003032DB">
        <w:rPr>
          <w:rFonts w:ascii="Arial" w:hAnsi="Arial" w:cs="Arial"/>
          <w:sz w:val="20"/>
          <w:szCs w:val="20"/>
        </w:rPr>
        <w:tab/>
      </w:r>
      <w:r w:rsidRPr="003032DB">
        <w:rPr>
          <w:rFonts w:ascii="Arial" w:hAnsi="Arial" w:cs="Arial"/>
          <w:sz w:val="20"/>
          <w:szCs w:val="20"/>
        </w:rPr>
        <w:tab/>
      </w:r>
      <w:r w:rsidRPr="003032DB">
        <w:rPr>
          <w:rFonts w:ascii="Arial" w:hAnsi="Arial" w:cs="Arial"/>
          <w:sz w:val="20"/>
          <w:szCs w:val="20"/>
        </w:rPr>
        <w:tab/>
      </w:r>
    </w:p>
    <w:p w:rsidR="00DC069B" w:rsidRPr="003032DB" w:rsidRDefault="00DC069B" w:rsidP="00E9033A">
      <w:pPr>
        <w:pStyle w:val="Bezodstpw"/>
        <w:spacing w:line="276" w:lineRule="auto"/>
        <w:rPr>
          <w:rStyle w:val="Hipercze"/>
          <w:rFonts w:ascii="Arial" w:hAnsi="Arial" w:cs="Arial"/>
          <w:color w:val="auto"/>
          <w:sz w:val="20"/>
          <w:szCs w:val="20"/>
        </w:rPr>
      </w:pPr>
    </w:p>
    <w:p w:rsidR="005B268A" w:rsidRPr="003032DB" w:rsidRDefault="000576F2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3032DB">
        <w:rPr>
          <w:rFonts w:ascii="Arial" w:hAnsi="Arial" w:cs="Arial"/>
          <w:sz w:val="20"/>
          <w:szCs w:val="20"/>
          <w:u w:val="single"/>
        </w:rPr>
        <w:t>Wykonawc</w:t>
      </w:r>
      <w:r w:rsidR="00CF2678" w:rsidRPr="003032DB">
        <w:rPr>
          <w:rFonts w:ascii="Arial" w:hAnsi="Arial" w:cs="Arial"/>
          <w:sz w:val="20"/>
          <w:szCs w:val="20"/>
          <w:u w:val="single"/>
        </w:rPr>
        <w:t>a:</w:t>
      </w:r>
    </w:p>
    <w:p w:rsidR="00CF2678" w:rsidRPr="003032DB" w:rsidRDefault="00CF2678" w:rsidP="00E9033A">
      <w:pPr>
        <w:pStyle w:val="Bezodstpw"/>
        <w:spacing w:line="276" w:lineRule="auto"/>
        <w:jc w:val="center"/>
        <w:rPr>
          <w:rFonts w:ascii="Arial" w:eastAsia="SimSun" w:hAnsi="Arial" w:cs="Arial"/>
          <w:kern w:val="3"/>
          <w:sz w:val="12"/>
          <w:szCs w:val="12"/>
          <w:lang w:eastAsia="zh-CN" w:bidi="hi-IN"/>
        </w:rPr>
      </w:pP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>(pełna nazwa i adres siedziby Wykonawcy)</w:t>
      </w:r>
    </w:p>
    <w:p w:rsidR="00CF2678" w:rsidRPr="003032DB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Województwo:   .................................................................</w:t>
      </w:r>
    </w:p>
    <w:p w:rsidR="00CF2678" w:rsidRPr="003032DB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9"/>
        <w:gridCol w:w="358"/>
        <w:gridCol w:w="289"/>
        <w:gridCol w:w="295"/>
        <w:gridCol w:w="295"/>
        <w:gridCol w:w="293"/>
        <w:gridCol w:w="295"/>
        <w:gridCol w:w="289"/>
        <w:gridCol w:w="295"/>
        <w:gridCol w:w="295"/>
        <w:gridCol w:w="231"/>
        <w:gridCol w:w="1288"/>
        <w:gridCol w:w="4394"/>
      </w:tblGrid>
      <w:tr w:rsidR="00BE0751" w:rsidRPr="003032DB" w:rsidTr="0085449C">
        <w:tc>
          <w:tcPr>
            <w:tcW w:w="1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  <w:r w:rsidRPr="003032DB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NIP</w:t>
            </w:r>
          </w:p>
        </w:tc>
        <w:tc>
          <w:tcPr>
            <w:tcW w:w="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BE0751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1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  <w:r w:rsidRPr="003032DB"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BE0751" w:rsidRPr="003032DB" w:rsidRDefault="00BE0751" w:rsidP="003032DB">
            <w:pPr>
              <w:pStyle w:val="Bezodstpw"/>
              <w:spacing w:line="276" w:lineRule="auto"/>
              <w:jc w:val="center"/>
              <w:rPr>
                <w:rFonts w:ascii="Arial" w:hAnsi="Arial" w:cs="Arial"/>
                <w:kern w:val="3"/>
                <w:sz w:val="20"/>
                <w:szCs w:val="20"/>
                <w:lang w:eastAsia="pl-PL" w:bidi="hi-IN"/>
              </w:rPr>
            </w:pPr>
          </w:p>
        </w:tc>
      </w:tr>
    </w:tbl>
    <w:p w:rsidR="00CF2678" w:rsidRPr="003032DB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p w:rsidR="00CF2678" w:rsidRPr="003032DB" w:rsidRDefault="00CF2678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Numer </w:t>
      </w:r>
      <w:proofErr w:type="spellStart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telefonu</w:t>
      </w:r>
      <w:proofErr w:type="spellEnd"/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: ........................</w:t>
      </w:r>
      <w:r w:rsidR="00E52BE1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..............</w:t>
      </w: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....... </w:t>
      </w:r>
      <w:r w:rsidR="003032DB">
        <w:rPr>
          <w:rFonts w:ascii="Arial" w:hAnsi="Arial" w:cs="Arial"/>
          <w:kern w:val="3"/>
          <w:sz w:val="20"/>
          <w:szCs w:val="20"/>
          <w:lang w:eastAsia="pl-PL" w:bidi="hi-IN"/>
        </w:rPr>
        <w:t>; e</w:t>
      </w: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-mail</w:t>
      </w:r>
      <w:r w:rsidR="00E52BE1" w:rsidRPr="003032DB">
        <w:rPr>
          <w:rFonts w:ascii="Arial" w:hAnsi="Arial" w:cs="Arial"/>
          <w:kern w:val="3"/>
          <w:sz w:val="20"/>
          <w:szCs w:val="20"/>
          <w:lang w:eastAsia="pl-PL" w:bidi="hi-IN"/>
        </w:rPr>
        <w:t>:</w:t>
      </w:r>
      <w:r w:rsidRPr="003032DB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………………………………………………</w:t>
      </w:r>
    </w:p>
    <w:p w:rsidR="006B1A09" w:rsidRPr="003032DB" w:rsidRDefault="006B1A09" w:rsidP="00E9033A">
      <w:pPr>
        <w:pStyle w:val="Bezodstpw"/>
        <w:spacing w:line="276" w:lineRule="auto"/>
        <w:rPr>
          <w:rFonts w:ascii="Arial" w:hAnsi="Arial" w:cs="Arial"/>
          <w:kern w:val="3"/>
          <w:sz w:val="20"/>
          <w:szCs w:val="20"/>
          <w:lang w:eastAsia="pl-PL" w:bidi="hi-IN"/>
        </w:rPr>
      </w:pPr>
    </w:p>
    <w:p w:rsidR="00CF2678" w:rsidRPr="003032DB" w:rsidRDefault="00CF2678" w:rsidP="00E9033A">
      <w:pPr>
        <w:pStyle w:val="Bezodstpw"/>
        <w:spacing w:line="276" w:lineRule="auto"/>
        <w:jc w:val="center"/>
        <w:rPr>
          <w:rFonts w:ascii="Arial" w:hAnsi="Arial" w:cs="Arial"/>
          <w:kern w:val="3"/>
          <w:sz w:val="12"/>
          <w:szCs w:val="12"/>
          <w:lang w:eastAsia="pl-PL" w:bidi="hi-IN"/>
        </w:rPr>
      </w:pPr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(w </w:t>
      </w:r>
      <w:proofErr w:type="spellStart"/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>przypadku</w:t>
      </w:r>
      <w:proofErr w:type="spellEnd"/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 </w:t>
      </w:r>
      <w:proofErr w:type="spellStart"/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>składania</w:t>
      </w:r>
      <w:proofErr w:type="spellEnd"/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 </w:t>
      </w:r>
      <w:proofErr w:type="spellStart"/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>oferty</w:t>
      </w:r>
      <w:proofErr w:type="spellEnd"/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 xml:space="preserve"> przez podmioty występujące wspólnie podać nazwy (firmy) i dokładne adresy wszystkich </w:t>
      </w:r>
      <w:r w:rsidR="00772246" w:rsidRPr="003032DB">
        <w:rPr>
          <w:rFonts w:ascii="Arial" w:hAnsi="Arial" w:cs="Arial"/>
          <w:kern w:val="3"/>
          <w:sz w:val="12"/>
          <w:szCs w:val="12"/>
          <w:lang w:eastAsia="pl-PL" w:bidi="hi-IN"/>
        </w:rPr>
        <w:t>podmiotów poprzez powielenie danych adresowych Wykonawcy</w:t>
      </w:r>
      <w:r w:rsidRPr="003032DB">
        <w:rPr>
          <w:rFonts w:ascii="Arial" w:hAnsi="Arial" w:cs="Arial"/>
          <w:kern w:val="3"/>
          <w:sz w:val="12"/>
          <w:szCs w:val="12"/>
          <w:lang w:eastAsia="pl-PL" w:bidi="hi-IN"/>
        </w:rPr>
        <w:t>)</w:t>
      </w:r>
    </w:p>
    <w:p w:rsidR="00CF2678" w:rsidRPr="003032DB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  <w:lang w:eastAsia="pl-PL"/>
        </w:rPr>
        <w:t>Ja (</w:t>
      </w:r>
      <w:r w:rsidR="00132470" w:rsidRPr="003032DB">
        <w:rPr>
          <w:rFonts w:ascii="Arial" w:hAnsi="Arial" w:cs="Arial"/>
          <w:sz w:val="20"/>
          <w:szCs w:val="20"/>
          <w:lang w:eastAsia="pl-PL"/>
        </w:rPr>
        <w:t>m</w:t>
      </w:r>
      <w:r w:rsidRPr="003032DB">
        <w:rPr>
          <w:rFonts w:ascii="Arial" w:hAnsi="Arial" w:cs="Arial"/>
          <w:sz w:val="20"/>
          <w:szCs w:val="20"/>
          <w:lang w:eastAsia="pl-PL"/>
        </w:rPr>
        <w:t>y) niżej podpisany(-ni)  .................................................................................................................................</w:t>
      </w:r>
    </w:p>
    <w:p w:rsidR="007D2A2B" w:rsidRPr="003032DB" w:rsidRDefault="00CF2678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3032DB">
        <w:rPr>
          <w:rFonts w:ascii="Arial" w:hAnsi="Arial" w:cs="Arial"/>
          <w:sz w:val="20"/>
          <w:szCs w:val="20"/>
          <w:lang w:eastAsia="pl-PL"/>
        </w:rPr>
        <w:t>działając w imieniu i na rzecz ww. Wykonawcy:</w:t>
      </w:r>
    </w:p>
    <w:p w:rsidR="00BC3DB7" w:rsidRPr="003032DB" w:rsidRDefault="00BC3DB7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B51E24" w:rsidRPr="0033545F" w:rsidRDefault="00B51E24" w:rsidP="00B51E24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Na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podstawie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zamówienia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publicznego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prowadzonego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w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oparciu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o art. 275 pkt 1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ustawy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z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dnia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11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września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2019 r.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Prawo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zamówień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publicznych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(tj. Dz.</w:t>
      </w:r>
      <w:r w:rsidR="00050D43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bookmarkStart w:id="1" w:name="_GoBack"/>
      <w:bookmarkEnd w:id="1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U. z </w:t>
      </w:r>
      <w:r w:rsidR="00D662CC">
        <w:rPr>
          <w:rFonts w:ascii="Arial" w:hAnsi="Arial" w:cs="Arial"/>
          <w:kern w:val="3"/>
          <w:sz w:val="20"/>
          <w:szCs w:val="20"/>
          <w:lang w:eastAsia="pl-PL" w:bidi="hi-IN"/>
        </w:rPr>
        <w:t>2024</w:t>
      </w:r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r.,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poz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. </w:t>
      </w:r>
      <w:r w:rsidR="00D662CC">
        <w:rPr>
          <w:rFonts w:ascii="Arial" w:hAnsi="Arial" w:cs="Arial"/>
          <w:kern w:val="3"/>
          <w:sz w:val="20"/>
          <w:szCs w:val="20"/>
          <w:lang w:eastAsia="pl-PL" w:bidi="hi-IN"/>
        </w:rPr>
        <w:t>1320</w:t>
      </w:r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)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zwanej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w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dalszej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treści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„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ustawą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PZP”, w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trybie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podstawowym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o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wartości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zamówienia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nie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przekraczającej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progów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unijnych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, o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których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mowa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w art. 3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ustawy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PZP,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na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sz w:val="20"/>
          <w:szCs w:val="20"/>
        </w:rPr>
        <w:t>realizację</w:t>
      </w:r>
      <w:proofErr w:type="spellEnd"/>
      <w:r w:rsidRPr="00335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3545F">
        <w:rPr>
          <w:rFonts w:ascii="Arial" w:hAnsi="Arial" w:cs="Arial"/>
          <w:sz w:val="20"/>
          <w:szCs w:val="20"/>
        </w:rPr>
        <w:t>usługi</w:t>
      </w:r>
      <w:proofErr w:type="spellEnd"/>
      <w:r w:rsidRPr="0033545F">
        <w:rPr>
          <w:rFonts w:ascii="Arial" w:hAnsi="Arial" w:cs="Arial"/>
          <w:sz w:val="20"/>
          <w:szCs w:val="20"/>
        </w:rPr>
        <w:t xml:space="preserve"> pn. </w:t>
      </w:r>
      <w:proofErr w:type="spellStart"/>
      <w:r w:rsidRPr="00CD15B2">
        <w:rPr>
          <w:rFonts w:ascii="Arial" w:hAnsi="Arial" w:cs="Arial"/>
          <w:sz w:val="20"/>
          <w:szCs w:val="20"/>
        </w:rPr>
        <w:t>Udzielenie</w:t>
      </w:r>
      <w:proofErr w:type="spellEnd"/>
      <w:r w:rsidRPr="00CD15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D15B2">
        <w:rPr>
          <w:rFonts w:ascii="Arial" w:hAnsi="Arial" w:cs="Arial"/>
          <w:sz w:val="20"/>
          <w:szCs w:val="20"/>
        </w:rPr>
        <w:t>Miastu</w:t>
      </w:r>
      <w:proofErr w:type="spellEnd"/>
      <w:r w:rsidRPr="00CD15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D15B2">
        <w:rPr>
          <w:rFonts w:ascii="Arial" w:hAnsi="Arial" w:cs="Arial"/>
          <w:sz w:val="20"/>
          <w:szCs w:val="20"/>
        </w:rPr>
        <w:t>i</w:t>
      </w:r>
      <w:proofErr w:type="spellEnd"/>
      <w:r w:rsidRPr="00CD15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D15B2">
        <w:rPr>
          <w:rFonts w:ascii="Arial" w:hAnsi="Arial" w:cs="Arial"/>
          <w:sz w:val="20"/>
          <w:szCs w:val="20"/>
        </w:rPr>
        <w:t>Gminie</w:t>
      </w:r>
      <w:proofErr w:type="spellEnd"/>
      <w:r w:rsidRPr="00CD15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D15B2">
        <w:rPr>
          <w:rFonts w:ascii="Arial" w:hAnsi="Arial" w:cs="Arial"/>
          <w:sz w:val="20"/>
          <w:szCs w:val="20"/>
        </w:rPr>
        <w:t>Skępe</w:t>
      </w:r>
      <w:proofErr w:type="spellEnd"/>
      <w:r w:rsidRPr="00CD15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D15B2">
        <w:rPr>
          <w:rFonts w:ascii="Arial" w:hAnsi="Arial" w:cs="Arial"/>
          <w:sz w:val="20"/>
          <w:szCs w:val="20"/>
        </w:rPr>
        <w:t>kredytu</w:t>
      </w:r>
      <w:proofErr w:type="spellEnd"/>
      <w:r w:rsidRPr="00CD15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D15B2">
        <w:rPr>
          <w:rFonts w:ascii="Arial" w:hAnsi="Arial" w:cs="Arial"/>
          <w:sz w:val="20"/>
          <w:szCs w:val="20"/>
        </w:rPr>
        <w:t>długoterminowego</w:t>
      </w:r>
      <w:proofErr w:type="spellEnd"/>
      <w:r w:rsidRPr="00CD15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D15B2">
        <w:rPr>
          <w:rFonts w:ascii="Arial" w:hAnsi="Arial" w:cs="Arial"/>
          <w:sz w:val="20"/>
          <w:szCs w:val="20"/>
        </w:rPr>
        <w:t>oraz</w:t>
      </w:r>
      <w:proofErr w:type="spellEnd"/>
      <w:r w:rsidRPr="00CD15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D15B2">
        <w:rPr>
          <w:rFonts w:ascii="Arial" w:hAnsi="Arial" w:cs="Arial"/>
          <w:sz w:val="20"/>
          <w:szCs w:val="20"/>
        </w:rPr>
        <w:t>jego</w:t>
      </w:r>
      <w:proofErr w:type="spellEnd"/>
      <w:r w:rsidRPr="00CD15B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D15B2">
        <w:rPr>
          <w:rFonts w:ascii="Arial" w:hAnsi="Arial" w:cs="Arial"/>
          <w:sz w:val="20"/>
          <w:szCs w:val="20"/>
        </w:rPr>
        <w:t>obsługa</w:t>
      </w:r>
      <w:proofErr w:type="spellEnd"/>
      <w:r w:rsidRPr="0033545F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,</w:t>
      </w:r>
      <w:r w:rsidRPr="0033545F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zgodnie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z 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ogłoszeniem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o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zamówieniu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opublikowanym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w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Biuletynie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Zamówień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Publicznych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oraz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zgodnie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z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treścią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pl-PL" w:bidi="hi-IN"/>
        </w:rPr>
        <w:t>SPECYFIKACJI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ar-SA" w:bidi="hi-IN"/>
        </w:rPr>
        <w:t>WARUNKÓW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</w:t>
      </w:r>
      <w:proofErr w:type="spellStart"/>
      <w:r w:rsidRPr="0033545F">
        <w:rPr>
          <w:rFonts w:ascii="Arial" w:hAnsi="Arial" w:cs="Arial"/>
          <w:kern w:val="3"/>
          <w:sz w:val="20"/>
          <w:szCs w:val="20"/>
          <w:lang w:eastAsia="ar-SA" w:bidi="hi-IN"/>
        </w:rPr>
        <w:t>ZAMÓWIENIA</w:t>
      </w:r>
      <w:proofErr w:type="spellEnd"/>
      <w:r w:rsidRPr="0033545F">
        <w:rPr>
          <w:rFonts w:ascii="Arial" w:hAnsi="Arial" w:cs="Arial"/>
          <w:kern w:val="3"/>
          <w:sz w:val="20"/>
          <w:szCs w:val="20"/>
          <w:lang w:eastAsia="ar-SA" w:bidi="hi-IN"/>
        </w:rPr>
        <w:t>:</w:t>
      </w:r>
    </w:p>
    <w:p w:rsidR="004706E5" w:rsidRPr="003032DB" w:rsidRDefault="004706E5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911CC9" w:rsidRPr="003032DB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1. </w:t>
      </w:r>
      <w:proofErr w:type="spellStart"/>
      <w:r w:rsidR="00FF7AB2" w:rsidRPr="003032DB">
        <w:rPr>
          <w:rFonts w:ascii="Arial" w:hAnsi="Arial" w:cs="Arial"/>
          <w:kern w:val="3"/>
          <w:sz w:val="20"/>
          <w:szCs w:val="20"/>
          <w:lang w:eastAsia="ar-SA" w:bidi="hi-IN"/>
        </w:rPr>
        <w:t>Oświadczam</w:t>
      </w:r>
      <w:proofErr w:type="spellEnd"/>
      <w:r w:rsidR="00FF7AB2" w:rsidRPr="003032DB">
        <w:rPr>
          <w:rFonts w:ascii="Arial" w:hAnsi="Arial" w:cs="Arial"/>
          <w:kern w:val="3"/>
          <w:sz w:val="20"/>
          <w:szCs w:val="20"/>
          <w:lang w:eastAsia="ar-SA" w:bidi="hi-IN"/>
        </w:rPr>
        <w:t>(-y)</w:t>
      </w:r>
      <w:r w:rsidR="00911CC9" w:rsidRPr="003032DB">
        <w:rPr>
          <w:rFonts w:ascii="Arial" w:hAnsi="Arial" w:cs="Arial"/>
          <w:kern w:val="3"/>
          <w:sz w:val="20"/>
          <w:szCs w:val="20"/>
          <w:lang w:eastAsia="ar-SA" w:bidi="hi-IN"/>
        </w:rPr>
        <w:t>:</w:t>
      </w:r>
    </w:p>
    <w:p w:rsidR="00911CC9" w:rsidRPr="003032DB" w:rsidRDefault="006B1A09" w:rsidP="00E9033A">
      <w:pPr>
        <w:pStyle w:val="Bezodstpw"/>
        <w:spacing w:line="276" w:lineRule="auto"/>
        <w:ind w:left="284"/>
        <w:rPr>
          <w:rFonts w:ascii="Arial" w:hAnsi="Arial" w:cs="Arial"/>
          <w:sz w:val="20"/>
          <w:szCs w:val="20"/>
        </w:rPr>
      </w:pPr>
      <w:bookmarkStart w:id="2" w:name="_Hlk9242176"/>
      <w:r w:rsidRPr="003032DB">
        <w:rPr>
          <w:rFonts w:ascii="Arial" w:hAnsi="Arial" w:cs="Arial"/>
          <w:sz w:val="20"/>
          <w:szCs w:val="20"/>
        </w:rPr>
        <w:t xml:space="preserve">1) </w:t>
      </w:r>
      <w:proofErr w:type="spellStart"/>
      <w:r w:rsidR="00A75FA0" w:rsidRPr="003032DB">
        <w:rPr>
          <w:rFonts w:ascii="Arial" w:hAnsi="Arial" w:cs="Arial"/>
          <w:sz w:val="20"/>
          <w:szCs w:val="20"/>
        </w:rPr>
        <w:t>wykonam</w:t>
      </w:r>
      <w:proofErr w:type="spellEnd"/>
      <w:r w:rsidR="00A75FA0" w:rsidRPr="003032DB">
        <w:rPr>
          <w:rFonts w:ascii="Arial" w:hAnsi="Arial" w:cs="Arial"/>
          <w:sz w:val="20"/>
          <w:szCs w:val="20"/>
        </w:rPr>
        <w:t xml:space="preserve">(-y) </w:t>
      </w:r>
      <w:proofErr w:type="spellStart"/>
      <w:r w:rsidR="00A75FA0" w:rsidRPr="003032DB">
        <w:rPr>
          <w:rFonts w:ascii="Arial" w:hAnsi="Arial" w:cs="Arial"/>
          <w:sz w:val="20"/>
          <w:szCs w:val="20"/>
        </w:rPr>
        <w:t>przedmiot</w:t>
      </w:r>
      <w:proofErr w:type="spellEnd"/>
      <w:r w:rsidR="00A75FA0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75FA0" w:rsidRPr="003032DB">
        <w:rPr>
          <w:rFonts w:ascii="Arial" w:hAnsi="Arial" w:cs="Arial"/>
          <w:sz w:val="20"/>
          <w:szCs w:val="20"/>
        </w:rPr>
        <w:t>zamówienia</w:t>
      </w:r>
      <w:proofErr w:type="spellEnd"/>
      <w:r w:rsidR="00A75FA0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75FA0" w:rsidRPr="003032DB">
        <w:rPr>
          <w:rFonts w:ascii="Arial" w:hAnsi="Arial" w:cs="Arial"/>
          <w:sz w:val="20"/>
          <w:szCs w:val="20"/>
        </w:rPr>
        <w:t>za</w:t>
      </w:r>
      <w:proofErr w:type="spellEnd"/>
      <w:r w:rsidR="00A75FA0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75FA0" w:rsidRPr="003032DB">
        <w:rPr>
          <w:rFonts w:ascii="Arial" w:hAnsi="Arial" w:cs="Arial"/>
          <w:sz w:val="20"/>
          <w:szCs w:val="20"/>
        </w:rPr>
        <w:t>cenę</w:t>
      </w:r>
      <w:proofErr w:type="spellEnd"/>
      <w:r w:rsidR="00A75FA0" w:rsidRPr="003032DB">
        <w:rPr>
          <w:rFonts w:ascii="Arial" w:hAnsi="Arial" w:cs="Arial"/>
          <w:sz w:val="20"/>
          <w:szCs w:val="20"/>
        </w:rPr>
        <w:t>:</w:t>
      </w:r>
    </w:p>
    <w:tbl>
      <w:tblPr>
        <w:tblW w:w="965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552"/>
        <w:gridCol w:w="3550"/>
        <w:gridCol w:w="7"/>
      </w:tblGrid>
      <w:tr w:rsidR="00CD15B2" w:rsidRPr="003032DB" w:rsidTr="00CD15B2">
        <w:trPr>
          <w:gridAfter w:val="1"/>
          <w:wAfter w:w="7" w:type="dxa"/>
          <w:cantSplit/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D15B2" w:rsidRPr="003032DB" w:rsidRDefault="00CD15B2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proofErr w:type="spellStart"/>
            <w:r w:rsidRPr="003032DB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Lp</w:t>
            </w:r>
            <w:proofErr w:type="spellEnd"/>
            <w:r w:rsidRPr="003032DB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.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CD15B2" w:rsidRPr="003032DB" w:rsidRDefault="00CD15B2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3032DB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Wyszczególnienie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00000A"/>
              <w:bottom w:val="double" w:sz="2" w:space="0" w:color="00000A"/>
              <w:right w:val="single" w:sz="4" w:space="0" w:color="auto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CD15B2" w:rsidRPr="003032DB" w:rsidRDefault="00CD15B2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Wartość</w:t>
            </w:r>
            <w:proofErr w:type="spellEnd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zamówienia</w:t>
            </w:r>
            <w:proofErr w:type="spellEnd"/>
          </w:p>
        </w:tc>
      </w:tr>
      <w:tr w:rsidR="00CD15B2" w:rsidRPr="003032DB" w:rsidTr="00CD15B2">
        <w:trPr>
          <w:gridAfter w:val="1"/>
          <w:wAfter w:w="7" w:type="dxa"/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5B2" w:rsidRPr="003032DB" w:rsidRDefault="00CD15B2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2D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CD15B2" w:rsidRPr="003032DB" w:rsidRDefault="00CD15B2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2D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CD15B2" w:rsidRPr="003032DB" w:rsidRDefault="00CD15B2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3</w:t>
            </w:r>
          </w:p>
        </w:tc>
      </w:tr>
      <w:tr w:rsidR="00CD15B2" w:rsidRPr="003032DB" w:rsidTr="003360A3">
        <w:trPr>
          <w:gridAfter w:val="1"/>
          <w:wAfter w:w="7" w:type="dxa"/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5B2" w:rsidRPr="003032DB" w:rsidRDefault="00CD15B2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3" w:name="_Hlk9242194"/>
            <w:r w:rsidRPr="003032D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CD15B2" w:rsidRPr="003032DB" w:rsidRDefault="00CD15B2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CD15B2">
              <w:rPr>
                <w:rFonts w:ascii="Arial" w:hAnsi="Arial" w:cs="Arial"/>
                <w:bCs/>
                <w:sz w:val="20"/>
                <w:szCs w:val="20"/>
              </w:rPr>
              <w:t>Udzielenie</w:t>
            </w:r>
            <w:proofErr w:type="spellEnd"/>
            <w:r w:rsidRPr="00CD15B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D15B2">
              <w:rPr>
                <w:rFonts w:ascii="Arial" w:hAnsi="Arial" w:cs="Arial"/>
                <w:bCs/>
                <w:sz w:val="20"/>
                <w:szCs w:val="20"/>
              </w:rPr>
              <w:t>Miastu</w:t>
            </w:r>
            <w:proofErr w:type="spellEnd"/>
            <w:r w:rsidRPr="00CD15B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D15B2">
              <w:rPr>
                <w:rFonts w:ascii="Arial" w:hAnsi="Arial" w:cs="Arial"/>
                <w:bCs/>
                <w:sz w:val="20"/>
                <w:szCs w:val="20"/>
              </w:rPr>
              <w:t>i</w:t>
            </w:r>
            <w:proofErr w:type="spellEnd"/>
            <w:r w:rsidRPr="00CD15B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D15B2">
              <w:rPr>
                <w:rFonts w:ascii="Arial" w:hAnsi="Arial" w:cs="Arial"/>
                <w:bCs/>
                <w:sz w:val="20"/>
                <w:szCs w:val="20"/>
              </w:rPr>
              <w:t>Gminie</w:t>
            </w:r>
            <w:proofErr w:type="spellEnd"/>
            <w:r w:rsidRPr="00CD15B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D15B2">
              <w:rPr>
                <w:rFonts w:ascii="Arial" w:hAnsi="Arial" w:cs="Arial"/>
                <w:bCs/>
                <w:sz w:val="20"/>
                <w:szCs w:val="20"/>
              </w:rPr>
              <w:t>Skępe</w:t>
            </w:r>
            <w:proofErr w:type="spellEnd"/>
            <w:r w:rsidRPr="00CD15B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D15B2">
              <w:rPr>
                <w:rFonts w:ascii="Arial" w:hAnsi="Arial" w:cs="Arial"/>
                <w:bCs/>
                <w:sz w:val="20"/>
                <w:szCs w:val="20"/>
              </w:rPr>
              <w:t>kredytu</w:t>
            </w:r>
            <w:proofErr w:type="spellEnd"/>
            <w:r w:rsidRPr="00CD15B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D15B2">
              <w:rPr>
                <w:rFonts w:ascii="Arial" w:hAnsi="Arial" w:cs="Arial"/>
                <w:bCs/>
                <w:sz w:val="20"/>
                <w:szCs w:val="20"/>
              </w:rPr>
              <w:t>długoterminowego</w:t>
            </w:r>
            <w:proofErr w:type="spellEnd"/>
            <w:r w:rsidRPr="00CD15B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D15B2">
              <w:rPr>
                <w:rFonts w:ascii="Arial" w:hAnsi="Arial" w:cs="Arial"/>
                <w:bCs/>
                <w:sz w:val="20"/>
                <w:szCs w:val="20"/>
              </w:rPr>
              <w:t>oraz</w:t>
            </w:r>
            <w:proofErr w:type="spellEnd"/>
            <w:r w:rsidRPr="00CD15B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D15B2">
              <w:rPr>
                <w:rFonts w:ascii="Arial" w:hAnsi="Arial" w:cs="Arial"/>
                <w:bCs/>
                <w:sz w:val="20"/>
                <w:szCs w:val="20"/>
              </w:rPr>
              <w:t>jego</w:t>
            </w:r>
            <w:proofErr w:type="spellEnd"/>
            <w:r w:rsidRPr="00CD15B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D15B2">
              <w:rPr>
                <w:rFonts w:ascii="Arial" w:hAnsi="Arial" w:cs="Arial"/>
                <w:bCs/>
                <w:sz w:val="20"/>
                <w:szCs w:val="20"/>
              </w:rPr>
              <w:t>obsługa</w:t>
            </w:r>
            <w:proofErr w:type="spellEnd"/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CD15B2" w:rsidRPr="003032DB" w:rsidRDefault="00CD15B2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</w:tr>
      <w:tr w:rsidR="006B36B4" w:rsidRPr="003032DB" w:rsidTr="00CD15B2">
        <w:trPr>
          <w:trHeight w:val="415"/>
        </w:trPr>
        <w:tc>
          <w:tcPr>
            <w:tcW w:w="3544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3032DB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proofErr w:type="spellStart"/>
            <w:r w:rsidRPr="003032DB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Słownie</w:t>
            </w:r>
            <w:proofErr w:type="spellEnd"/>
          </w:p>
        </w:tc>
        <w:tc>
          <w:tcPr>
            <w:tcW w:w="6109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6B36B4" w:rsidRPr="003032DB" w:rsidRDefault="006B36B4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</w:p>
        </w:tc>
      </w:tr>
      <w:tr w:rsidR="00CD15B2" w:rsidRPr="003032DB" w:rsidTr="003360A3">
        <w:trPr>
          <w:trHeight w:val="415"/>
        </w:trPr>
        <w:tc>
          <w:tcPr>
            <w:tcW w:w="9653" w:type="dxa"/>
            <w:gridSpan w:val="5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CD15B2" w:rsidRPr="003032DB" w:rsidRDefault="00CD15B2" w:rsidP="00CD15B2">
            <w:pPr>
              <w:pStyle w:val="Bezodstpw"/>
              <w:spacing w:line="276" w:lineRule="auto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w </w:t>
            </w: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tym</w:t>
            </w:r>
            <w:proofErr w:type="spellEnd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:</w:t>
            </w:r>
          </w:p>
        </w:tc>
      </w:tr>
      <w:tr w:rsidR="00CD15B2" w:rsidRPr="003032DB" w:rsidTr="00CD15B2">
        <w:trPr>
          <w:trHeight w:val="415"/>
        </w:trPr>
        <w:tc>
          <w:tcPr>
            <w:tcW w:w="3544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CD15B2" w:rsidRDefault="00CD15B2" w:rsidP="00CD15B2">
            <w:pPr>
              <w:pStyle w:val="Bezodstpw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o</w:t>
            </w:r>
            <w:r w:rsidRPr="00CD15B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procentowanie</w:t>
            </w:r>
            <w:proofErr w:type="spellEnd"/>
            <w:r w:rsidRPr="00CD15B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CD15B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kredytu</w:t>
            </w:r>
            <w:proofErr w:type="spellEnd"/>
          </w:p>
        </w:tc>
        <w:tc>
          <w:tcPr>
            <w:tcW w:w="6109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CD15B2" w:rsidRDefault="00CD15B2" w:rsidP="00CD15B2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……………..%</w:t>
            </w:r>
          </w:p>
        </w:tc>
      </w:tr>
      <w:tr w:rsidR="00E34938" w:rsidRPr="003032DB" w:rsidTr="00CD15B2">
        <w:trPr>
          <w:trHeight w:val="415"/>
        </w:trPr>
        <w:tc>
          <w:tcPr>
            <w:tcW w:w="3544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E34938" w:rsidRPr="003032DB" w:rsidRDefault="00CD15B2" w:rsidP="00CD15B2">
            <w:pPr>
              <w:pStyle w:val="Bezodstpw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proofErr w:type="spellStart"/>
            <w:r w:rsidRPr="00CD15B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stała</w:t>
            </w:r>
            <w:proofErr w:type="spellEnd"/>
            <w:r w:rsidRPr="00CD15B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CD15B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marża</w:t>
            </w:r>
            <w:proofErr w:type="spellEnd"/>
            <w:r w:rsidRPr="00CD15B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m </w:t>
            </w:r>
            <w:proofErr w:type="spellStart"/>
            <w:r w:rsidRPr="00CD15B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wynosi</w:t>
            </w:r>
            <w:proofErr w:type="spellEnd"/>
            <w:r w:rsidRPr="00CD15B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: ………….. %</w:t>
            </w:r>
          </w:p>
        </w:tc>
        <w:tc>
          <w:tcPr>
            <w:tcW w:w="6109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E34938" w:rsidRPr="003032DB" w:rsidRDefault="00CD15B2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……………..%</w:t>
            </w:r>
          </w:p>
        </w:tc>
      </w:tr>
      <w:tr w:rsidR="00CD15B2" w:rsidRPr="002108C2" w:rsidTr="00E376FE">
        <w:trPr>
          <w:trHeight w:val="303"/>
        </w:trPr>
        <w:tc>
          <w:tcPr>
            <w:tcW w:w="3544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5B2" w:rsidRPr="002108C2" w:rsidRDefault="00CD15B2" w:rsidP="00D662CC">
            <w:pPr>
              <w:pStyle w:val="Bezodstpw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proofErr w:type="spellStart"/>
            <w:r w:rsidRPr="002108C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przyjęto</w:t>
            </w:r>
            <w:proofErr w:type="spellEnd"/>
            <w:r w:rsidRPr="002108C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2108C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WIBOR</w:t>
            </w:r>
            <w:proofErr w:type="spellEnd"/>
            <w:r w:rsidRPr="002108C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1M </w:t>
            </w:r>
            <w:proofErr w:type="spellStart"/>
            <w:r w:rsidRPr="002108C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opublikowany</w:t>
            </w:r>
            <w:proofErr w:type="spellEnd"/>
            <w:r w:rsidRPr="002108C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proofErr w:type="spellStart"/>
            <w:r w:rsidRPr="002108C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dnia</w:t>
            </w:r>
            <w:proofErr w:type="spellEnd"/>
            <w:r w:rsidRPr="002108C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r w:rsidR="00D662CC">
              <w:rPr>
                <w:rFonts w:ascii="Arial" w:eastAsia="SimSun" w:hAnsi="Arial" w:cs="Arial"/>
                <w:kern w:val="3"/>
                <w:sz w:val="20"/>
                <w:szCs w:val="20"/>
                <w:highlight w:val="yellow"/>
                <w:lang w:eastAsia="ar-SA" w:bidi="hi-IN"/>
              </w:rPr>
              <w:t>9</w:t>
            </w:r>
            <w:r w:rsidR="002108C2" w:rsidRPr="000F08FA">
              <w:rPr>
                <w:rFonts w:ascii="Arial" w:eastAsia="SimSun" w:hAnsi="Arial" w:cs="Arial"/>
                <w:kern w:val="3"/>
                <w:sz w:val="20"/>
                <w:szCs w:val="20"/>
                <w:highlight w:val="yellow"/>
                <w:lang w:eastAsia="ar-SA" w:bidi="hi-IN"/>
              </w:rPr>
              <w:t xml:space="preserve"> </w:t>
            </w:r>
            <w:r w:rsidR="00200636" w:rsidRPr="00D7248B">
              <w:rPr>
                <w:rFonts w:ascii="Arial" w:eastAsia="SimSun" w:hAnsi="Arial" w:cs="Arial"/>
                <w:kern w:val="3"/>
                <w:sz w:val="20"/>
                <w:szCs w:val="20"/>
                <w:highlight w:val="yellow"/>
                <w:lang w:val="pl-PL" w:eastAsia="ar-SA" w:bidi="hi-IN"/>
              </w:rPr>
              <w:t>września</w:t>
            </w:r>
            <w:r w:rsidR="004C3ECD" w:rsidRPr="000F08FA">
              <w:rPr>
                <w:rFonts w:ascii="Arial" w:eastAsia="SimSun" w:hAnsi="Arial" w:cs="Arial"/>
                <w:kern w:val="3"/>
                <w:sz w:val="20"/>
                <w:szCs w:val="20"/>
                <w:highlight w:val="yellow"/>
                <w:lang w:eastAsia="ar-SA" w:bidi="hi-IN"/>
              </w:rPr>
              <w:t xml:space="preserve"> 202</w:t>
            </w:r>
            <w:r w:rsidR="002108C2" w:rsidRPr="000F08FA">
              <w:rPr>
                <w:rFonts w:ascii="Arial" w:eastAsia="SimSun" w:hAnsi="Arial" w:cs="Arial"/>
                <w:kern w:val="3"/>
                <w:sz w:val="20"/>
                <w:szCs w:val="20"/>
                <w:highlight w:val="yellow"/>
                <w:lang w:eastAsia="ar-SA" w:bidi="hi-IN"/>
              </w:rPr>
              <w:t>4</w:t>
            </w:r>
            <w:r w:rsidR="00C15DF0" w:rsidRPr="002108C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</w:t>
            </w:r>
            <w:r w:rsidRPr="002108C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r.</w:t>
            </w:r>
            <w:r w:rsidR="00067DD4" w:rsidRPr="002108C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 xml:space="preserve"> w </w:t>
            </w:r>
            <w:proofErr w:type="spellStart"/>
            <w:r w:rsidR="00067DD4" w:rsidRPr="002108C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wysokości</w:t>
            </w:r>
            <w:proofErr w:type="spellEnd"/>
          </w:p>
        </w:tc>
        <w:tc>
          <w:tcPr>
            <w:tcW w:w="6109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15B2" w:rsidRPr="002108C2" w:rsidRDefault="00CD15B2" w:rsidP="00E9033A">
            <w:pPr>
              <w:pStyle w:val="Bezodstpw"/>
              <w:spacing w:line="276" w:lineRule="auto"/>
              <w:jc w:val="center"/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</w:pPr>
            <w:r w:rsidRPr="002108C2">
              <w:rPr>
                <w:rFonts w:ascii="Arial" w:eastAsia="SimSun" w:hAnsi="Arial" w:cs="Arial"/>
                <w:kern w:val="3"/>
                <w:sz w:val="20"/>
                <w:szCs w:val="20"/>
                <w:lang w:eastAsia="ar-SA" w:bidi="hi-IN"/>
              </w:rPr>
              <w:t>……………….</w:t>
            </w:r>
          </w:p>
        </w:tc>
      </w:tr>
    </w:tbl>
    <w:bookmarkEnd w:id="2"/>
    <w:bookmarkEnd w:id="3"/>
    <w:p w:rsidR="00E5377A" w:rsidRPr="002108C2" w:rsidRDefault="006B1A09" w:rsidP="00E3493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 w:rsidRPr="002108C2">
        <w:rPr>
          <w:rFonts w:ascii="Arial" w:hAnsi="Arial" w:cs="Arial"/>
          <w:bCs/>
          <w:sz w:val="20"/>
          <w:szCs w:val="20"/>
        </w:rPr>
        <w:t xml:space="preserve">2) </w:t>
      </w:r>
      <w:proofErr w:type="spellStart"/>
      <w:r w:rsidR="00E5377A" w:rsidRPr="002108C2">
        <w:rPr>
          <w:rFonts w:ascii="Arial" w:hAnsi="Arial" w:cs="Arial"/>
          <w:bCs/>
          <w:sz w:val="20"/>
          <w:szCs w:val="20"/>
        </w:rPr>
        <w:t>cena</w:t>
      </w:r>
      <w:proofErr w:type="spellEnd"/>
      <w:r w:rsidR="00E5377A" w:rsidRPr="002108C2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5377A" w:rsidRPr="002108C2">
        <w:rPr>
          <w:rFonts w:ascii="Arial" w:hAnsi="Arial" w:cs="Arial"/>
          <w:bCs/>
          <w:sz w:val="20"/>
          <w:szCs w:val="20"/>
        </w:rPr>
        <w:t>została</w:t>
      </w:r>
      <w:proofErr w:type="spellEnd"/>
      <w:r w:rsidR="00E5377A" w:rsidRPr="002108C2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5377A" w:rsidRPr="002108C2">
        <w:rPr>
          <w:rFonts w:ascii="Arial" w:hAnsi="Arial" w:cs="Arial"/>
          <w:bCs/>
          <w:sz w:val="20"/>
          <w:szCs w:val="20"/>
        </w:rPr>
        <w:t>określona</w:t>
      </w:r>
      <w:proofErr w:type="spellEnd"/>
      <w:r w:rsidR="00E5377A" w:rsidRPr="002108C2">
        <w:rPr>
          <w:rFonts w:ascii="Arial" w:hAnsi="Arial" w:cs="Arial"/>
          <w:bCs/>
          <w:sz w:val="20"/>
          <w:szCs w:val="20"/>
        </w:rPr>
        <w:t xml:space="preserve"> w </w:t>
      </w:r>
      <w:r w:rsidR="006364F4" w:rsidRPr="002108C2">
        <w:rPr>
          <w:rFonts w:ascii="Arial" w:hAnsi="Arial" w:cs="Arial"/>
          <w:bCs/>
          <w:sz w:val="20"/>
          <w:szCs w:val="20"/>
        </w:rPr>
        <w:t xml:space="preserve">oparciu </w:t>
      </w:r>
      <w:r w:rsidR="002D392D" w:rsidRPr="002108C2">
        <w:rPr>
          <w:rFonts w:ascii="Arial" w:hAnsi="Arial" w:cs="Arial"/>
          <w:bCs/>
          <w:sz w:val="20"/>
          <w:szCs w:val="20"/>
        </w:rPr>
        <w:t xml:space="preserve">wycenę dokonaną </w:t>
      </w:r>
      <w:r w:rsidR="006364F4" w:rsidRPr="002108C2">
        <w:rPr>
          <w:rFonts w:ascii="Arial" w:hAnsi="Arial" w:cs="Arial"/>
          <w:bCs/>
          <w:sz w:val="20"/>
          <w:szCs w:val="20"/>
        </w:rPr>
        <w:t xml:space="preserve">na podstawie opisu przedmiotu zamówienia, </w:t>
      </w:r>
    </w:p>
    <w:p w:rsidR="006B1A09" w:rsidRPr="003032DB" w:rsidRDefault="00067DD4" w:rsidP="00E9033A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bookmarkStart w:id="4" w:name="_Hlk9242312"/>
      <w:r w:rsidRPr="002108C2">
        <w:rPr>
          <w:rFonts w:ascii="Arial" w:hAnsi="Arial" w:cs="Arial"/>
          <w:bCs/>
          <w:sz w:val="20"/>
          <w:szCs w:val="20"/>
        </w:rPr>
        <w:t>3</w:t>
      </w:r>
      <w:r w:rsidR="006B1A09" w:rsidRPr="002108C2">
        <w:rPr>
          <w:rFonts w:ascii="Arial" w:hAnsi="Arial" w:cs="Arial"/>
          <w:bCs/>
          <w:sz w:val="20"/>
          <w:szCs w:val="20"/>
        </w:rPr>
        <w:t xml:space="preserve">) </w:t>
      </w:r>
      <w:proofErr w:type="spellStart"/>
      <w:r w:rsidR="00E34938" w:rsidRPr="002108C2">
        <w:rPr>
          <w:rFonts w:ascii="Arial" w:hAnsi="Arial" w:cs="Arial"/>
          <w:sz w:val="20"/>
          <w:szCs w:val="20"/>
        </w:rPr>
        <w:t>oferuje</w:t>
      </w:r>
      <w:proofErr w:type="spellEnd"/>
      <w:r w:rsidR="00E34938" w:rsidRPr="002108C2">
        <w:rPr>
          <w:rFonts w:ascii="Arial" w:hAnsi="Arial" w:cs="Arial"/>
          <w:sz w:val="20"/>
          <w:szCs w:val="20"/>
        </w:rPr>
        <w:t xml:space="preserve">(my) </w:t>
      </w:r>
      <w:proofErr w:type="spellStart"/>
      <w:r w:rsidR="00E34938" w:rsidRPr="002108C2">
        <w:rPr>
          <w:rFonts w:ascii="Arial" w:hAnsi="Arial" w:cs="Arial"/>
          <w:sz w:val="20"/>
          <w:szCs w:val="20"/>
        </w:rPr>
        <w:t>termin</w:t>
      </w:r>
      <w:proofErr w:type="spellEnd"/>
      <w:r w:rsidRPr="002108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08C2">
        <w:rPr>
          <w:rFonts w:ascii="Arial" w:hAnsi="Arial" w:cs="Arial"/>
          <w:sz w:val="20"/>
          <w:szCs w:val="20"/>
        </w:rPr>
        <w:t>postawienia</w:t>
      </w:r>
      <w:proofErr w:type="spellEnd"/>
      <w:r w:rsidRPr="002108C2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2108C2">
        <w:rPr>
          <w:rFonts w:ascii="Arial" w:hAnsi="Arial" w:cs="Arial"/>
          <w:sz w:val="20"/>
          <w:szCs w:val="20"/>
        </w:rPr>
        <w:t>dyspozycji</w:t>
      </w:r>
      <w:proofErr w:type="spellEnd"/>
      <w:r w:rsidRPr="002108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08C2">
        <w:rPr>
          <w:rFonts w:ascii="Arial" w:hAnsi="Arial" w:cs="Arial"/>
          <w:sz w:val="20"/>
          <w:szCs w:val="20"/>
        </w:rPr>
        <w:t>środków</w:t>
      </w:r>
      <w:proofErr w:type="spellEnd"/>
      <w:r w:rsidRPr="002108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08C2">
        <w:rPr>
          <w:rFonts w:ascii="Arial" w:hAnsi="Arial" w:cs="Arial"/>
          <w:sz w:val="20"/>
          <w:szCs w:val="20"/>
        </w:rPr>
        <w:t>finansowych</w:t>
      </w:r>
      <w:proofErr w:type="spellEnd"/>
      <w:r w:rsidRPr="002108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08C2">
        <w:rPr>
          <w:rFonts w:ascii="Arial" w:hAnsi="Arial" w:cs="Arial"/>
          <w:sz w:val="20"/>
          <w:szCs w:val="20"/>
        </w:rPr>
        <w:t>pochodzących</w:t>
      </w:r>
      <w:proofErr w:type="spellEnd"/>
      <w:r w:rsidRPr="002108C2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2108C2">
        <w:rPr>
          <w:rFonts w:ascii="Arial" w:hAnsi="Arial" w:cs="Arial"/>
          <w:sz w:val="20"/>
          <w:szCs w:val="20"/>
        </w:rPr>
        <w:t>kredytu</w:t>
      </w:r>
      <w:proofErr w:type="spellEnd"/>
      <w:r w:rsidR="000D0EC4" w:rsidRPr="002108C2">
        <w:rPr>
          <w:rFonts w:ascii="Arial" w:hAnsi="Arial" w:cs="Arial"/>
          <w:sz w:val="20"/>
          <w:szCs w:val="20"/>
        </w:rPr>
        <w:t xml:space="preserve">: </w:t>
      </w:r>
      <w:r w:rsidRPr="002108C2">
        <w:rPr>
          <w:rFonts w:ascii="Arial" w:hAnsi="Arial" w:cs="Arial"/>
          <w:b/>
          <w:sz w:val="20"/>
          <w:szCs w:val="20"/>
        </w:rPr>
        <w:t xml:space="preserve">w </w:t>
      </w:r>
      <w:proofErr w:type="spellStart"/>
      <w:r w:rsidRPr="002108C2">
        <w:rPr>
          <w:rFonts w:ascii="Arial" w:hAnsi="Arial" w:cs="Arial"/>
          <w:b/>
          <w:sz w:val="20"/>
          <w:szCs w:val="20"/>
        </w:rPr>
        <w:t>dniu</w:t>
      </w:r>
      <w:proofErr w:type="spellEnd"/>
      <w:r w:rsidRPr="002108C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108C2">
        <w:rPr>
          <w:rFonts w:ascii="Arial" w:hAnsi="Arial" w:cs="Arial"/>
          <w:b/>
          <w:sz w:val="20"/>
          <w:szCs w:val="20"/>
        </w:rPr>
        <w:t>złożenia</w:t>
      </w:r>
      <w:proofErr w:type="spellEnd"/>
      <w:r w:rsidRPr="002108C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108C2">
        <w:rPr>
          <w:rFonts w:ascii="Arial" w:hAnsi="Arial" w:cs="Arial"/>
          <w:b/>
          <w:sz w:val="20"/>
          <w:szCs w:val="20"/>
        </w:rPr>
        <w:t>pismenego</w:t>
      </w:r>
      <w:proofErr w:type="spellEnd"/>
      <w:r w:rsidRPr="002108C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108C2">
        <w:rPr>
          <w:rFonts w:ascii="Arial" w:hAnsi="Arial" w:cs="Arial"/>
          <w:b/>
          <w:sz w:val="20"/>
          <w:szCs w:val="20"/>
        </w:rPr>
        <w:t>wniosku</w:t>
      </w:r>
      <w:proofErr w:type="spellEnd"/>
      <w:r w:rsidR="000D0EC4" w:rsidRPr="003032DB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sz w:val="20"/>
          <w:szCs w:val="20"/>
        </w:rPr>
        <w:t xml:space="preserve">1 </w:t>
      </w:r>
      <w:proofErr w:type="spellStart"/>
      <w:r>
        <w:rPr>
          <w:rFonts w:ascii="Arial" w:hAnsi="Arial" w:cs="Arial"/>
          <w:b/>
          <w:sz w:val="20"/>
          <w:szCs w:val="20"/>
        </w:rPr>
        <w:t>dzień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roboczy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od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dnia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złożenia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pisemnego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wniosku</w:t>
      </w:r>
      <w:proofErr w:type="spellEnd"/>
      <w:r w:rsidR="000D0EC4" w:rsidRPr="003032DB">
        <w:rPr>
          <w:rFonts w:ascii="Arial" w:hAnsi="Arial" w:cs="Arial"/>
          <w:b/>
          <w:sz w:val="20"/>
          <w:szCs w:val="20"/>
        </w:rPr>
        <w:t xml:space="preserve"> /</w:t>
      </w:r>
      <w:r w:rsidR="00E3493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2 </w:t>
      </w:r>
      <w:proofErr w:type="spellStart"/>
      <w:r>
        <w:rPr>
          <w:rFonts w:ascii="Arial" w:hAnsi="Arial" w:cs="Arial"/>
          <w:b/>
          <w:sz w:val="20"/>
          <w:szCs w:val="20"/>
        </w:rPr>
        <w:t>dni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lastRenderedPageBreak/>
        <w:t>robocze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od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dnia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złożenia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pisemnego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wniosku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/ 3 </w:t>
      </w:r>
      <w:proofErr w:type="spellStart"/>
      <w:r>
        <w:rPr>
          <w:rFonts w:ascii="Arial" w:hAnsi="Arial" w:cs="Arial"/>
          <w:b/>
          <w:sz w:val="20"/>
          <w:szCs w:val="20"/>
        </w:rPr>
        <w:t>dni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robocze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od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dnia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złożenia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pisemnego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wniosku</w:t>
      </w:r>
      <w:proofErr w:type="spellEnd"/>
      <w:r w:rsidR="000D0EC4" w:rsidRPr="003032DB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bookmarkEnd w:id="4"/>
      <w:r w:rsidR="001B1BC3" w:rsidRPr="003032DB">
        <w:rPr>
          <w:rFonts w:ascii="Arial" w:hAnsi="Arial" w:cs="Arial"/>
          <w:sz w:val="20"/>
          <w:szCs w:val="20"/>
        </w:rPr>
        <w:t>,</w:t>
      </w:r>
      <w:bookmarkStart w:id="5" w:name="_Hlk9242377"/>
    </w:p>
    <w:bookmarkEnd w:id="5"/>
    <w:p w:rsidR="000576F2" w:rsidRPr="003032DB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2. </w:t>
      </w:r>
      <w:proofErr w:type="spellStart"/>
      <w:r w:rsidR="000576F2" w:rsidRPr="003032DB">
        <w:rPr>
          <w:rFonts w:ascii="Arial" w:hAnsi="Arial" w:cs="Arial"/>
          <w:sz w:val="20"/>
          <w:szCs w:val="20"/>
        </w:rPr>
        <w:t>Informacje</w:t>
      </w:r>
      <w:proofErr w:type="spellEnd"/>
      <w:r w:rsidR="000576F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3032DB">
        <w:rPr>
          <w:rFonts w:ascii="Arial" w:hAnsi="Arial" w:cs="Arial"/>
          <w:sz w:val="20"/>
          <w:szCs w:val="20"/>
        </w:rPr>
        <w:t>dotyczące</w:t>
      </w:r>
      <w:proofErr w:type="spellEnd"/>
      <w:r w:rsidR="000576F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3032DB">
        <w:rPr>
          <w:rFonts w:ascii="Arial" w:hAnsi="Arial" w:cs="Arial"/>
          <w:sz w:val="20"/>
          <w:szCs w:val="20"/>
        </w:rPr>
        <w:t>podwykonawstwa</w:t>
      </w:r>
      <w:proofErr w:type="spellEnd"/>
      <w:r w:rsidR="000576F2" w:rsidRPr="003032DB">
        <w:rPr>
          <w:rFonts w:ascii="Arial" w:hAnsi="Arial" w:cs="Arial"/>
          <w:sz w:val="20"/>
          <w:szCs w:val="20"/>
        </w:rPr>
        <w:t>:</w:t>
      </w:r>
    </w:p>
    <w:p w:rsidR="000576F2" w:rsidRPr="003032DB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1) </w:t>
      </w:r>
      <w:r w:rsidR="000576F2" w:rsidRPr="003032DB">
        <w:rPr>
          <w:rFonts w:ascii="Arial" w:hAnsi="Arial" w:cs="Arial"/>
          <w:sz w:val="20"/>
          <w:szCs w:val="20"/>
        </w:rPr>
        <w:t xml:space="preserve">Zamówienie </w:t>
      </w:r>
      <w:proofErr w:type="spellStart"/>
      <w:r w:rsidR="000576F2" w:rsidRPr="003032DB">
        <w:rPr>
          <w:rFonts w:ascii="Arial" w:hAnsi="Arial" w:cs="Arial"/>
          <w:sz w:val="20"/>
          <w:szCs w:val="20"/>
        </w:rPr>
        <w:t>wykonam</w:t>
      </w:r>
      <w:proofErr w:type="spellEnd"/>
      <w:r w:rsidR="000E447F" w:rsidRPr="003032DB">
        <w:rPr>
          <w:rFonts w:ascii="Arial" w:hAnsi="Arial" w:cs="Arial"/>
          <w:sz w:val="20"/>
          <w:szCs w:val="20"/>
        </w:rPr>
        <w:t>(y)</w:t>
      </w:r>
      <w:r w:rsidR="000576F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E447F" w:rsidRPr="003032DB">
        <w:rPr>
          <w:rFonts w:ascii="Arial" w:hAnsi="Arial" w:cs="Arial"/>
          <w:bCs/>
          <w:sz w:val="20"/>
          <w:szCs w:val="20"/>
          <w:lang w:eastAsia="pl-PL"/>
        </w:rPr>
        <w:t>sam</w:t>
      </w:r>
      <w:proofErr w:type="spellEnd"/>
      <w:r w:rsidR="000E447F" w:rsidRPr="003032DB">
        <w:rPr>
          <w:rFonts w:ascii="Arial" w:hAnsi="Arial" w:cs="Arial"/>
          <w:bCs/>
          <w:sz w:val="20"/>
          <w:szCs w:val="20"/>
          <w:lang w:eastAsia="pl-PL"/>
        </w:rPr>
        <w:t>(-a)(-</w:t>
      </w:r>
      <w:proofErr w:type="spellStart"/>
      <w:r w:rsidR="000E447F" w:rsidRPr="003032DB">
        <w:rPr>
          <w:rFonts w:ascii="Arial" w:hAnsi="Arial" w:cs="Arial"/>
          <w:bCs/>
          <w:sz w:val="20"/>
          <w:szCs w:val="20"/>
          <w:lang w:eastAsia="pl-PL"/>
        </w:rPr>
        <w:t>i</w:t>
      </w:r>
      <w:proofErr w:type="spellEnd"/>
      <w:r w:rsidR="000E447F" w:rsidRPr="003032DB">
        <w:rPr>
          <w:rFonts w:ascii="Arial" w:hAnsi="Arial" w:cs="Arial"/>
          <w:bCs/>
          <w:sz w:val="20"/>
          <w:szCs w:val="20"/>
          <w:lang w:eastAsia="pl-PL"/>
        </w:rPr>
        <w:t>)</w:t>
      </w:r>
      <w:r w:rsidR="000576F2" w:rsidRPr="003032DB">
        <w:rPr>
          <w:rFonts w:ascii="Arial" w:hAnsi="Arial" w:cs="Arial"/>
          <w:sz w:val="20"/>
          <w:szCs w:val="20"/>
        </w:rPr>
        <w:t>/</w:t>
      </w:r>
      <w:proofErr w:type="spellStart"/>
      <w:r w:rsidR="000576F2" w:rsidRPr="003032DB">
        <w:rPr>
          <w:rFonts w:ascii="Arial" w:hAnsi="Arial" w:cs="Arial"/>
          <w:sz w:val="20"/>
          <w:szCs w:val="20"/>
        </w:rPr>
        <w:t>następujące</w:t>
      </w:r>
      <w:proofErr w:type="spellEnd"/>
      <w:r w:rsidR="000576F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3032DB">
        <w:rPr>
          <w:rFonts w:ascii="Arial" w:hAnsi="Arial" w:cs="Arial"/>
          <w:sz w:val="20"/>
          <w:szCs w:val="20"/>
        </w:rPr>
        <w:t>części</w:t>
      </w:r>
      <w:proofErr w:type="spellEnd"/>
      <w:r w:rsidR="000576F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3032DB">
        <w:rPr>
          <w:rFonts w:ascii="Arial" w:hAnsi="Arial" w:cs="Arial"/>
          <w:sz w:val="20"/>
          <w:szCs w:val="20"/>
        </w:rPr>
        <w:t>zamówienia</w:t>
      </w:r>
      <w:proofErr w:type="spellEnd"/>
      <w:r w:rsidR="000576F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76F2" w:rsidRPr="003032DB">
        <w:rPr>
          <w:rFonts w:ascii="Arial" w:hAnsi="Arial" w:cs="Arial"/>
          <w:sz w:val="20"/>
          <w:szCs w:val="20"/>
        </w:rPr>
        <w:t>powierzę</w:t>
      </w:r>
      <w:proofErr w:type="spellEnd"/>
      <w:r w:rsidR="00062834" w:rsidRPr="003032DB">
        <w:rPr>
          <w:rFonts w:ascii="Arial" w:hAnsi="Arial" w:cs="Arial"/>
          <w:sz w:val="20"/>
          <w:szCs w:val="20"/>
        </w:rPr>
        <w:t>(ymy)</w:t>
      </w:r>
      <w:r w:rsidR="000576F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2102" w:rsidRPr="003032DB">
        <w:rPr>
          <w:rFonts w:ascii="Arial" w:hAnsi="Arial" w:cs="Arial"/>
          <w:sz w:val="20"/>
          <w:szCs w:val="20"/>
        </w:rPr>
        <w:t>p</w:t>
      </w:r>
      <w:r w:rsidR="000576F2" w:rsidRPr="003032DB">
        <w:rPr>
          <w:rFonts w:ascii="Arial" w:hAnsi="Arial" w:cs="Arial"/>
          <w:sz w:val="20"/>
          <w:szCs w:val="20"/>
        </w:rPr>
        <w:t>odwykonawcom</w:t>
      </w:r>
      <w:proofErr w:type="spellEnd"/>
      <w:r w:rsidR="001A4CA0" w:rsidRPr="003032DB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3032DB" w:rsidTr="00062834">
        <w:tc>
          <w:tcPr>
            <w:tcW w:w="567" w:type="dxa"/>
            <w:shd w:val="clear" w:color="auto" w:fill="auto"/>
            <w:vAlign w:val="center"/>
          </w:tcPr>
          <w:p w:rsidR="00107341" w:rsidRPr="003032DB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6" w:name="_Hlk9242693"/>
            <w:r w:rsidRPr="003032D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733" w:type="dxa"/>
            <w:shd w:val="clear" w:color="auto" w:fill="auto"/>
            <w:vAlign w:val="center"/>
          </w:tcPr>
          <w:p w:rsidR="00107341" w:rsidRPr="003032DB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2DB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3874" w:type="dxa"/>
            <w:shd w:val="clear" w:color="auto" w:fill="auto"/>
            <w:vAlign w:val="center"/>
          </w:tcPr>
          <w:p w:rsidR="00107341" w:rsidRPr="003032DB" w:rsidRDefault="00107341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2DB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062834" w:rsidRPr="003032DB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3032DB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3032DB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3032DB" w:rsidRDefault="00062834" w:rsidP="00E9033A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34" w:rsidRPr="003032DB" w:rsidTr="00062834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062834" w:rsidRPr="003032DB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  <w:vAlign w:val="center"/>
          </w:tcPr>
          <w:p w:rsidR="00062834" w:rsidRPr="003032DB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:rsidR="00062834" w:rsidRPr="003032DB" w:rsidRDefault="00062834" w:rsidP="00E9033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6"/>
    <w:p w:rsidR="00200675" w:rsidRPr="003032DB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2) </w:t>
      </w:r>
      <w:r w:rsidR="00107341" w:rsidRPr="003032DB">
        <w:rPr>
          <w:rFonts w:ascii="Arial" w:hAnsi="Arial" w:cs="Arial"/>
          <w:sz w:val="20"/>
          <w:szCs w:val="20"/>
        </w:rPr>
        <w:t xml:space="preserve">Zamówienie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wykonam</w:t>
      </w:r>
      <w:proofErr w:type="spellEnd"/>
      <w:r w:rsidR="00062834" w:rsidRPr="003032DB">
        <w:rPr>
          <w:rFonts w:ascii="Arial" w:hAnsi="Arial" w:cs="Arial"/>
          <w:sz w:val="20"/>
          <w:szCs w:val="20"/>
        </w:rPr>
        <w:t>(y)</w:t>
      </w:r>
      <w:r w:rsidR="00107341" w:rsidRPr="003032DB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udziałem</w:t>
      </w:r>
      <w:proofErr w:type="spellEnd"/>
      <w:r w:rsidR="00107341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podwykonawców</w:t>
      </w:r>
      <w:proofErr w:type="spellEnd"/>
      <w:r w:rsidR="00107341" w:rsidRPr="003032D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na</w:t>
      </w:r>
      <w:proofErr w:type="spellEnd"/>
      <w:r w:rsidR="00107341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których</w:t>
      </w:r>
      <w:proofErr w:type="spellEnd"/>
      <w:r w:rsidR="00107341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zasoby</w:t>
      </w:r>
      <w:proofErr w:type="spellEnd"/>
      <w:r w:rsidR="00107341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powołuję</w:t>
      </w:r>
      <w:proofErr w:type="spellEnd"/>
      <w:r w:rsidR="00062834" w:rsidRPr="003032DB">
        <w:rPr>
          <w:rFonts w:ascii="Arial" w:hAnsi="Arial" w:cs="Arial"/>
          <w:sz w:val="20"/>
          <w:szCs w:val="20"/>
        </w:rPr>
        <w:t>(</w:t>
      </w:r>
      <w:r w:rsidRPr="003032DB">
        <w:rPr>
          <w:rFonts w:ascii="Arial" w:hAnsi="Arial" w:cs="Arial"/>
          <w:sz w:val="20"/>
          <w:szCs w:val="20"/>
        </w:rPr>
        <w:t>e</w:t>
      </w:r>
      <w:r w:rsidR="00062834" w:rsidRPr="003032DB">
        <w:rPr>
          <w:rFonts w:ascii="Arial" w:hAnsi="Arial" w:cs="Arial"/>
          <w:sz w:val="20"/>
          <w:szCs w:val="20"/>
        </w:rPr>
        <w:t>my)</w:t>
      </w:r>
      <w:r w:rsidR="00107341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się</w:t>
      </w:r>
      <w:proofErr w:type="spellEnd"/>
      <w:r w:rsidR="00107341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na</w:t>
      </w:r>
      <w:proofErr w:type="spellEnd"/>
      <w:r w:rsidR="00107341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zasadach</w:t>
      </w:r>
      <w:proofErr w:type="spellEnd"/>
      <w:r w:rsidR="00107341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7341" w:rsidRPr="003032DB">
        <w:rPr>
          <w:rFonts w:ascii="Arial" w:hAnsi="Arial" w:cs="Arial"/>
          <w:sz w:val="20"/>
          <w:szCs w:val="20"/>
        </w:rPr>
        <w:t>określonych</w:t>
      </w:r>
      <w:proofErr w:type="spellEnd"/>
      <w:r w:rsidR="00107341" w:rsidRPr="003032DB">
        <w:rPr>
          <w:rFonts w:ascii="Arial" w:hAnsi="Arial" w:cs="Arial"/>
          <w:sz w:val="20"/>
          <w:szCs w:val="20"/>
        </w:rPr>
        <w:t xml:space="preserve"> w art. </w:t>
      </w:r>
      <w:r w:rsidR="00CA1C76" w:rsidRPr="003032DB">
        <w:rPr>
          <w:rFonts w:ascii="Arial" w:hAnsi="Arial" w:cs="Arial"/>
          <w:sz w:val="20"/>
          <w:szCs w:val="20"/>
        </w:rPr>
        <w:t>118</w:t>
      </w:r>
      <w:r w:rsidR="00107341" w:rsidRPr="003032DB">
        <w:rPr>
          <w:rFonts w:ascii="Arial" w:hAnsi="Arial" w:cs="Arial"/>
          <w:sz w:val="20"/>
          <w:szCs w:val="20"/>
        </w:rPr>
        <w:t xml:space="preserve"> </w:t>
      </w:r>
      <w:r w:rsidR="00CA1C76" w:rsidRPr="003032DB">
        <w:rPr>
          <w:rFonts w:ascii="Arial" w:hAnsi="Arial" w:cs="Arial"/>
          <w:sz w:val="20"/>
          <w:szCs w:val="20"/>
        </w:rPr>
        <w:t>u</w:t>
      </w:r>
      <w:r w:rsidR="00107341" w:rsidRPr="003032DB">
        <w:rPr>
          <w:rFonts w:ascii="Arial" w:hAnsi="Arial" w:cs="Arial"/>
          <w:sz w:val="20"/>
          <w:szCs w:val="20"/>
        </w:rPr>
        <w:t>stawy</w:t>
      </w:r>
      <w:r w:rsidR="00CA1C76" w:rsidRPr="003032DB">
        <w:rPr>
          <w:rFonts w:ascii="Arial" w:hAnsi="Arial" w:cs="Arial"/>
          <w:sz w:val="20"/>
          <w:szCs w:val="20"/>
        </w:rPr>
        <w:t xml:space="preserve"> PZP</w:t>
      </w:r>
      <w:r w:rsidR="00107341" w:rsidRPr="003032DB">
        <w:rPr>
          <w:rFonts w:ascii="Arial" w:hAnsi="Arial" w:cs="Arial"/>
          <w:sz w:val="20"/>
          <w:szCs w:val="20"/>
        </w:rPr>
        <w:t xml:space="preserve">, w celu wykazania spełniania warunków udziału </w:t>
      </w:r>
      <w:r w:rsidR="00062834" w:rsidRPr="003032DB">
        <w:rPr>
          <w:rFonts w:ascii="Arial" w:hAnsi="Arial" w:cs="Arial"/>
          <w:sz w:val="20"/>
          <w:szCs w:val="20"/>
        </w:rPr>
        <w:br/>
      </w:r>
      <w:r w:rsidR="00107341" w:rsidRPr="003032DB">
        <w:rPr>
          <w:rFonts w:ascii="Arial" w:hAnsi="Arial" w:cs="Arial"/>
          <w:sz w:val="20"/>
          <w:szCs w:val="20"/>
        </w:rPr>
        <w:t xml:space="preserve">w postępowaniu, o których mowa w art. </w:t>
      </w:r>
      <w:r w:rsidR="00CA1C76" w:rsidRPr="003032DB">
        <w:rPr>
          <w:rFonts w:ascii="Arial" w:hAnsi="Arial" w:cs="Arial"/>
          <w:sz w:val="20"/>
          <w:szCs w:val="20"/>
        </w:rPr>
        <w:t>112</w:t>
      </w:r>
      <w:r w:rsidR="00107341" w:rsidRPr="003032DB">
        <w:rPr>
          <w:rFonts w:ascii="Arial" w:hAnsi="Arial" w:cs="Arial"/>
          <w:sz w:val="20"/>
          <w:szCs w:val="20"/>
        </w:rPr>
        <w:t xml:space="preserve"> ust. </w:t>
      </w:r>
      <w:r w:rsidR="00CA1C76" w:rsidRPr="003032DB">
        <w:rPr>
          <w:rFonts w:ascii="Arial" w:hAnsi="Arial" w:cs="Arial"/>
          <w:sz w:val="20"/>
          <w:szCs w:val="20"/>
        </w:rPr>
        <w:t>2</w:t>
      </w:r>
      <w:r w:rsidR="004544FC" w:rsidRPr="003032DB">
        <w:rPr>
          <w:rFonts w:ascii="Arial" w:hAnsi="Arial" w:cs="Arial"/>
          <w:sz w:val="20"/>
          <w:szCs w:val="20"/>
        </w:rPr>
        <w:t xml:space="preserve"> </w:t>
      </w:r>
      <w:r w:rsidR="00CA1C76" w:rsidRPr="003032DB">
        <w:rPr>
          <w:rFonts w:ascii="Arial" w:hAnsi="Arial" w:cs="Arial"/>
          <w:sz w:val="20"/>
          <w:szCs w:val="20"/>
        </w:rPr>
        <w:t>u</w:t>
      </w:r>
      <w:r w:rsidR="00107341" w:rsidRPr="003032DB">
        <w:rPr>
          <w:rFonts w:ascii="Arial" w:hAnsi="Arial" w:cs="Arial"/>
          <w:sz w:val="20"/>
          <w:szCs w:val="20"/>
        </w:rPr>
        <w:t>stawy</w:t>
      </w:r>
      <w:r w:rsidR="00CA1C76" w:rsidRPr="003032DB">
        <w:rPr>
          <w:rFonts w:ascii="Arial" w:hAnsi="Arial" w:cs="Arial"/>
          <w:sz w:val="20"/>
          <w:szCs w:val="20"/>
        </w:rPr>
        <w:t xml:space="preserve"> PZP</w:t>
      </w:r>
      <w:r w:rsidR="00107341" w:rsidRPr="003032DB">
        <w:rPr>
          <w:rFonts w:ascii="Arial" w:hAnsi="Arial" w:cs="Arial"/>
          <w:sz w:val="20"/>
          <w:szCs w:val="20"/>
          <w:vertAlign w:val="superscript"/>
        </w:rPr>
        <w:footnoteReference w:id="3"/>
      </w:r>
      <w:r w:rsidR="00107341" w:rsidRPr="003032DB">
        <w:rPr>
          <w:rFonts w:ascii="Arial" w:hAnsi="Arial" w:cs="Arial"/>
          <w:sz w:val="20"/>
          <w:szCs w:val="20"/>
        </w:rPr>
        <w:t xml:space="preserve"> (nazwa/firma podwykonawców):</w:t>
      </w:r>
      <w:r w:rsidR="00184EFC" w:rsidRPr="003032DB">
        <w:rPr>
          <w:rFonts w:ascii="Arial" w:hAnsi="Arial" w:cs="Arial"/>
          <w:sz w:val="20"/>
          <w:szCs w:val="20"/>
        </w:rPr>
        <w:t xml:space="preserve"> </w:t>
      </w:r>
    </w:p>
    <w:p w:rsidR="00184EFC" w:rsidRPr="003032DB" w:rsidRDefault="00184EFC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</w:rPr>
      </w:pPr>
      <w:r w:rsidRPr="003032DB">
        <w:rPr>
          <w:rFonts w:ascii="Arial" w:hAnsi="Arial" w:cs="Arial"/>
          <w:bCs/>
          <w:sz w:val="20"/>
          <w:szCs w:val="20"/>
        </w:rPr>
        <w:t>…………………………………</w:t>
      </w:r>
      <w:r w:rsidR="00200675" w:rsidRPr="003032DB">
        <w:rPr>
          <w:rFonts w:ascii="Arial" w:hAnsi="Arial" w:cs="Arial"/>
          <w:bCs/>
          <w:sz w:val="20"/>
          <w:szCs w:val="20"/>
        </w:rPr>
        <w:t>…………………………</w:t>
      </w:r>
      <w:r w:rsidR="006F2C9C" w:rsidRPr="003032DB">
        <w:rPr>
          <w:rFonts w:ascii="Arial" w:hAnsi="Arial" w:cs="Arial"/>
          <w:bCs/>
          <w:sz w:val="20"/>
          <w:szCs w:val="20"/>
        </w:rPr>
        <w:t>……………………….</w:t>
      </w:r>
      <w:r w:rsidR="00200675" w:rsidRPr="003032DB">
        <w:rPr>
          <w:rFonts w:ascii="Arial" w:hAnsi="Arial" w:cs="Arial"/>
          <w:bCs/>
          <w:sz w:val="20"/>
          <w:szCs w:val="20"/>
        </w:rPr>
        <w:t>………………………</w:t>
      </w:r>
      <w:r w:rsidR="00476D06" w:rsidRPr="003032DB">
        <w:rPr>
          <w:rFonts w:ascii="Arial" w:hAnsi="Arial" w:cs="Arial"/>
          <w:bCs/>
          <w:sz w:val="20"/>
          <w:szCs w:val="20"/>
        </w:rPr>
        <w:t>…………</w:t>
      </w:r>
    </w:p>
    <w:p w:rsidR="00CA1C76" w:rsidRPr="003032DB" w:rsidRDefault="00CA1C76" w:rsidP="00E9033A">
      <w:pPr>
        <w:pStyle w:val="Bezodstpw"/>
        <w:spacing w:line="276" w:lineRule="auto"/>
        <w:ind w:left="567"/>
        <w:rPr>
          <w:rFonts w:ascii="Arial" w:hAnsi="Arial" w:cs="Arial"/>
          <w:bCs/>
          <w:sz w:val="20"/>
          <w:szCs w:val="20"/>
        </w:rPr>
      </w:pPr>
      <w:r w:rsidRPr="003032D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…………………………………………………………………………………….…………………………………</w:t>
      </w:r>
    </w:p>
    <w:p w:rsidR="006B1A09" w:rsidRPr="003032DB" w:rsidRDefault="006B1A09" w:rsidP="00E9033A">
      <w:pPr>
        <w:pStyle w:val="Bezodstpw"/>
        <w:spacing w:line="276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032DB">
        <w:rPr>
          <w:rFonts w:ascii="Arial" w:hAnsi="Arial" w:cs="Arial"/>
          <w:bCs/>
          <w:sz w:val="20"/>
          <w:szCs w:val="20"/>
        </w:rPr>
        <w:t>3. 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…………</w:t>
      </w:r>
    </w:p>
    <w:p w:rsidR="00CA1C76" w:rsidRPr="003032DB" w:rsidRDefault="006B1A09" w:rsidP="00E9033A">
      <w:pPr>
        <w:pStyle w:val="Bezodstpw"/>
        <w:spacing w:line="276" w:lineRule="auto"/>
        <w:jc w:val="center"/>
        <w:rPr>
          <w:rFonts w:ascii="Arial" w:hAnsi="Arial" w:cs="Arial"/>
          <w:bCs/>
          <w:sz w:val="12"/>
          <w:szCs w:val="12"/>
        </w:rPr>
      </w:pPr>
      <w:r w:rsidRPr="003032DB">
        <w:rPr>
          <w:rFonts w:ascii="Arial" w:hAnsi="Arial" w:cs="Arial"/>
          <w:bCs/>
          <w:sz w:val="12"/>
          <w:szCs w:val="12"/>
        </w:rPr>
        <w:t>(</w:t>
      </w:r>
      <w:proofErr w:type="spellStart"/>
      <w:r w:rsidRPr="003032DB">
        <w:rPr>
          <w:rFonts w:ascii="Arial" w:hAnsi="Arial" w:cs="Arial"/>
          <w:bCs/>
          <w:sz w:val="12"/>
          <w:szCs w:val="12"/>
        </w:rPr>
        <w:t>wypełniają</w:t>
      </w:r>
      <w:proofErr w:type="spellEnd"/>
      <w:r w:rsidRPr="003032DB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3032DB">
        <w:rPr>
          <w:rFonts w:ascii="Arial" w:hAnsi="Arial" w:cs="Arial"/>
          <w:bCs/>
          <w:sz w:val="12"/>
          <w:szCs w:val="12"/>
        </w:rPr>
        <w:t>Wykonawcy</w:t>
      </w:r>
      <w:proofErr w:type="spellEnd"/>
      <w:r w:rsidRPr="003032DB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3032DB">
        <w:rPr>
          <w:rFonts w:ascii="Arial" w:hAnsi="Arial" w:cs="Arial"/>
          <w:bCs/>
          <w:sz w:val="12"/>
          <w:szCs w:val="12"/>
        </w:rPr>
        <w:t>składający</w:t>
      </w:r>
      <w:proofErr w:type="spellEnd"/>
      <w:r w:rsidRPr="003032DB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3032DB">
        <w:rPr>
          <w:rFonts w:ascii="Arial" w:hAnsi="Arial" w:cs="Arial"/>
          <w:bCs/>
          <w:sz w:val="12"/>
          <w:szCs w:val="12"/>
        </w:rPr>
        <w:t>ofertę</w:t>
      </w:r>
      <w:proofErr w:type="spellEnd"/>
      <w:r w:rsidRPr="003032DB">
        <w:rPr>
          <w:rFonts w:ascii="Arial" w:hAnsi="Arial" w:cs="Arial"/>
          <w:bCs/>
          <w:sz w:val="12"/>
          <w:szCs w:val="12"/>
        </w:rPr>
        <w:t xml:space="preserve"> wspólną)</w:t>
      </w:r>
    </w:p>
    <w:p w:rsidR="005B268A" w:rsidRPr="003032DB" w:rsidRDefault="006B1A09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4. </w:t>
      </w:r>
      <w:proofErr w:type="spellStart"/>
      <w:r w:rsidR="009F79AC" w:rsidRPr="003032DB">
        <w:rPr>
          <w:rFonts w:ascii="Arial" w:hAnsi="Arial" w:cs="Arial"/>
          <w:sz w:val="20"/>
          <w:szCs w:val="20"/>
        </w:rPr>
        <w:t>Oświadczam</w:t>
      </w:r>
      <w:proofErr w:type="spellEnd"/>
      <w:r w:rsidR="00062834" w:rsidRPr="003032DB">
        <w:rPr>
          <w:rFonts w:ascii="Arial" w:hAnsi="Arial" w:cs="Arial"/>
          <w:sz w:val="20"/>
          <w:szCs w:val="20"/>
        </w:rPr>
        <w:t>(y)</w:t>
      </w:r>
      <w:r w:rsidR="009F79AC" w:rsidRPr="003032D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F79AC" w:rsidRPr="003032DB">
        <w:rPr>
          <w:rFonts w:ascii="Arial" w:hAnsi="Arial" w:cs="Arial"/>
          <w:sz w:val="20"/>
          <w:szCs w:val="20"/>
        </w:rPr>
        <w:t>że</w:t>
      </w:r>
      <w:proofErr w:type="spellEnd"/>
      <w:r w:rsidR="009F79AC" w:rsidRPr="003032DB">
        <w:rPr>
          <w:rFonts w:ascii="Arial" w:hAnsi="Arial" w:cs="Arial"/>
          <w:sz w:val="20"/>
          <w:szCs w:val="20"/>
        </w:rPr>
        <w:t>:</w:t>
      </w:r>
    </w:p>
    <w:p w:rsidR="00A11302" w:rsidRPr="003032DB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1) </w:t>
      </w:r>
      <w:proofErr w:type="spellStart"/>
      <w:r w:rsidR="00062834" w:rsidRPr="003032DB">
        <w:rPr>
          <w:rFonts w:ascii="Arial" w:hAnsi="Arial" w:cs="Arial"/>
          <w:sz w:val="20"/>
          <w:szCs w:val="20"/>
        </w:rPr>
        <w:t>u</w:t>
      </w:r>
      <w:r w:rsidR="00A11302" w:rsidRPr="003032DB">
        <w:rPr>
          <w:rFonts w:ascii="Arial" w:hAnsi="Arial" w:cs="Arial"/>
          <w:sz w:val="20"/>
          <w:szCs w:val="20"/>
        </w:rPr>
        <w:t>zyskałem</w:t>
      </w:r>
      <w:proofErr w:type="spellEnd"/>
      <w:r w:rsidR="00062834" w:rsidRPr="003032DB">
        <w:rPr>
          <w:rFonts w:ascii="Arial" w:hAnsi="Arial" w:cs="Arial"/>
          <w:sz w:val="20"/>
          <w:szCs w:val="20"/>
        </w:rPr>
        <w:t>(</w:t>
      </w:r>
      <w:proofErr w:type="spellStart"/>
      <w:r w:rsidR="00062834" w:rsidRPr="003032DB">
        <w:rPr>
          <w:rFonts w:ascii="Arial" w:hAnsi="Arial" w:cs="Arial"/>
          <w:sz w:val="20"/>
          <w:szCs w:val="20"/>
        </w:rPr>
        <w:t>łam</w:t>
      </w:r>
      <w:proofErr w:type="spellEnd"/>
      <w:r w:rsidR="00062834" w:rsidRPr="003032DB">
        <w:rPr>
          <w:rFonts w:ascii="Arial" w:hAnsi="Arial" w:cs="Arial"/>
          <w:sz w:val="20"/>
          <w:szCs w:val="20"/>
        </w:rPr>
        <w:t>)</w:t>
      </w:r>
      <w:r w:rsidR="00A11302" w:rsidRPr="003032DB">
        <w:rPr>
          <w:rFonts w:ascii="Arial" w:hAnsi="Arial" w:cs="Arial"/>
          <w:sz w:val="20"/>
          <w:szCs w:val="20"/>
        </w:rPr>
        <w:t>(-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liśmy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konieczne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informacje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przygotowania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oferty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>,</w:t>
      </w:r>
    </w:p>
    <w:p w:rsidR="006C7DF9" w:rsidRPr="003032DB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2) 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zapoznałem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>(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łam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>)(-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liśmy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się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treścią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 xml:space="preserve"> SPECYFIKACJI 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WARUNKÓW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ZAMÓWIENIA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i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nie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wnoszę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>(-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simy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 xml:space="preserve">) do </w:t>
      </w:r>
      <w:proofErr w:type="spellStart"/>
      <w:r w:rsidR="006C7DF9" w:rsidRPr="003032DB">
        <w:rPr>
          <w:rFonts w:ascii="Arial" w:hAnsi="Arial" w:cs="Arial"/>
          <w:sz w:val="20"/>
          <w:szCs w:val="20"/>
        </w:rPr>
        <w:t>niej</w:t>
      </w:r>
      <w:proofErr w:type="spellEnd"/>
      <w:r w:rsidR="006C7DF9" w:rsidRPr="003032DB">
        <w:rPr>
          <w:rFonts w:ascii="Arial" w:hAnsi="Arial" w:cs="Arial"/>
          <w:sz w:val="20"/>
          <w:szCs w:val="20"/>
        </w:rPr>
        <w:t xml:space="preserve"> zastrzeżeń oraz zdobyłem(łam)(-liśmy) wszelkie informacje niezbędne do właściwego opracowania oferty oraz do należytego wykonania przedmiotu zamówienia,</w:t>
      </w:r>
    </w:p>
    <w:p w:rsidR="00A11302" w:rsidRPr="003032DB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3) </w:t>
      </w:r>
      <w:r w:rsidR="00A11302" w:rsidRPr="003032DB">
        <w:rPr>
          <w:rFonts w:ascii="Arial" w:hAnsi="Arial" w:cs="Arial"/>
          <w:sz w:val="20"/>
          <w:szCs w:val="20"/>
        </w:rPr>
        <w:t xml:space="preserve">w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cenie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oferty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zostały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uwzględnione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wszystkie koszty wykonania i realizacji przyszłego świadczenia umownego,</w:t>
      </w:r>
    </w:p>
    <w:p w:rsidR="00A11302" w:rsidRPr="00B403FE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4)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zamówienie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przyjmuję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(-emy) do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realizacji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bez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zastrzeżeń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i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wykonam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(-y)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zakres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7DD4">
        <w:rPr>
          <w:rFonts w:ascii="Arial" w:hAnsi="Arial" w:cs="Arial"/>
          <w:sz w:val="20"/>
          <w:szCs w:val="20"/>
        </w:rPr>
        <w:t>usługi</w:t>
      </w:r>
      <w:proofErr w:type="spellEnd"/>
      <w:r w:rsidR="00E3493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>
        <w:rPr>
          <w:rFonts w:ascii="Arial" w:hAnsi="Arial" w:cs="Arial"/>
          <w:sz w:val="20"/>
          <w:szCs w:val="20"/>
        </w:rPr>
        <w:t>wynikający</w:t>
      </w:r>
      <w:proofErr w:type="spellEnd"/>
      <w:r w:rsidR="00E34938">
        <w:rPr>
          <w:rFonts w:ascii="Arial" w:hAnsi="Arial" w:cs="Arial"/>
          <w:sz w:val="20"/>
          <w:szCs w:val="20"/>
        </w:rPr>
        <w:t xml:space="preserve"> </w:t>
      </w:r>
      <w:r w:rsidR="00A11302" w:rsidRPr="003032D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przedmiotu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sz w:val="20"/>
          <w:szCs w:val="20"/>
        </w:rPr>
        <w:t>zamówienia</w:t>
      </w:r>
      <w:proofErr w:type="spellEnd"/>
      <w:r w:rsidR="00A11302" w:rsidRPr="003032DB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A11302" w:rsidRPr="00EA1740">
        <w:rPr>
          <w:rFonts w:ascii="Arial" w:hAnsi="Arial" w:cs="Arial"/>
          <w:sz w:val="20"/>
          <w:szCs w:val="20"/>
        </w:rPr>
        <w:t>należytą</w:t>
      </w:r>
      <w:proofErr w:type="spellEnd"/>
      <w:r w:rsidR="00A11302" w:rsidRPr="00EA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EA1740">
        <w:rPr>
          <w:rFonts w:ascii="Arial" w:hAnsi="Arial" w:cs="Arial"/>
          <w:sz w:val="20"/>
          <w:szCs w:val="20"/>
        </w:rPr>
        <w:t>starannością</w:t>
      </w:r>
      <w:proofErr w:type="spellEnd"/>
      <w:r w:rsidR="00E34938" w:rsidRPr="00EA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EA1740">
        <w:rPr>
          <w:rFonts w:ascii="Arial" w:hAnsi="Arial" w:cs="Arial"/>
          <w:sz w:val="20"/>
          <w:szCs w:val="20"/>
        </w:rPr>
        <w:t>według</w:t>
      </w:r>
      <w:proofErr w:type="spellEnd"/>
      <w:r w:rsidR="00A11302" w:rsidRPr="00EA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EA1740">
        <w:rPr>
          <w:rFonts w:ascii="Arial" w:hAnsi="Arial" w:cs="Arial"/>
          <w:sz w:val="20"/>
          <w:szCs w:val="20"/>
        </w:rPr>
        <w:t>obowiązujących</w:t>
      </w:r>
      <w:proofErr w:type="spellEnd"/>
      <w:r w:rsidR="00A11302" w:rsidRPr="00EA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EA1740">
        <w:rPr>
          <w:rFonts w:ascii="Arial" w:hAnsi="Arial" w:cs="Arial"/>
          <w:sz w:val="20"/>
          <w:szCs w:val="20"/>
        </w:rPr>
        <w:t>przepisów</w:t>
      </w:r>
      <w:proofErr w:type="spellEnd"/>
      <w:r w:rsidR="00A11302" w:rsidRPr="00EA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EA1740">
        <w:rPr>
          <w:rFonts w:ascii="Arial" w:hAnsi="Arial" w:cs="Arial"/>
          <w:sz w:val="20"/>
          <w:szCs w:val="20"/>
        </w:rPr>
        <w:t>prawnych</w:t>
      </w:r>
      <w:proofErr w:type="spellEnd"/>
      <w:r w:rsidR="00A11302" w:rsidRPr="00EA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EA1740">
        <w:rPr>
          <w:rFonts w:ascii="Arial" w:hAnsi="Arial" w:cs="Arial"/>
          <w:sz w:val="20"/>
          <w:szCs w:val="20"/>
        </w:rPr>
        <w:t>za</w:t>
      </w:r>
      <w:proofErr w:type="spellEnd"/>
      <w:r w:rsidR="00A11302" w:rsidRPr="00EA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EA1740">
        <w:rPr>
          <w:rFonts w:ascii="Arial" w:hAnsi="Arial" w:cs="Arial"/>
          <w:sz w:val="20"/>
          <w:szCs w:val="20"/>
        </w:rPr>
        <w:t>oferowaną</w:t>
      </w:r>
      <w:proofErr w:type="spellEnd"/>
      <w:r w:rsidR="00A11302" w:rsidRPr="00EA174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EA1740">
        <w:rPr>
          <w:rFonts w:ascii="Arial" w:hAnsi="Arial" w:cs="Arial"/>
          <w:sz w:val="20"/>
          <w:szCs w:val="20"/>
        </w:rPr>
        <w:t>cenę</w:t>
      </w:r>
      <w:proofErr w:type="spellEnd"/>
      <w:r w:rsidR="00A11302" w:rsidRPr="00EA1740">
        <w:rPr>
          <w:rFonts w:ascii="Arial" w:hAnsi="Arial" w:cs="Arial"/>
          <w:sz w:val="20"/>
          <w:szCs w:val="20"/>
        </w:rPr>
        <w:t>,</w:t>
      </w:r>
    </w:p>
    <w:p w:rsidR="00B51E24" w:rsidRPr="0033545F" w:rsidRDefault="00B51E24" w:rsidP="00B51E24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3545F">
        <w:rPr>
          <w:rFonts w:ascii="Arial" w:hAnsi="Arial" w:cs="Arial"/>
          <w:sz w:val="20"/>
          <w:szCs w:val="20"/>
          <w:lang w:eastAsia="pl-PL"/>
        </w:rPr>
        <w:t xml:space="preserve">5) </w:t>
      </w:r>
      <w:proofErr w:type="spellStart"/>
      <w:r w:rsidRPr="0033545F">
        <w:rPr>
          <w:rFonts w:ascii="Arial" w:hAnsi="Arial" w:cs="Arial"/>
          <w:sz w:val="20"/>
          <w:szCs w:val="20"/>
          <w:lang w:eastAsia="pl-PL"/>
        </w:rPr>
        <w:t>uważam</w:t>
      </w:r>
      <w:proofErr w:type="spellEnd"/>
      <w:r w:rsidRPr="0033545F">
        <w:rPr>
          <w:rFonts w:ascii="Arial" w:hAnsi="Arial" w:cs="Arial"/>
          <w:sz w:val="20"/>
          <w:szCs w:val="20"/>
          <w:lang w:eastAsia="pl-PL"/>
        </w:rPr>
        <w:t xml:space="preserve">(-y) </w:t>
      </w:r>
      <w:proofErr w:type="spellStart"/>
      <w:r w:rsidRPr="0033545F">
        <w:rPr>
          <w:rFonts w:ascii="Arial" w:hAnsi="Arial" w:cs="Arial"/>
          <w:sz w:val="20"/>
          <w:szCs w:val="20"/>
          <w:lang w:eastAsia="pl-PL"/>
        </w:rPr>
        <w:t>się</w:t>
      </w:r>
      <w:proofErr w:type="spellEnd"/>
      <w:r w:rsidRPr="0033545F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Pr="0033545F">
        <w:rPr>
          <w:rFonts w:ascii="Arial" w:hAnsi="Arial" w:cs="Arial"/>
          <w:sz w:val="20"/>
          <w:szCs w:val="20"/>
          <w:lang w:eastAsia="pl-PL"/>
        </w:rPr>
        <w:t>za</w:t>
      </w:r>
      <w:proofErr w:type="spellEnd"/>
      <w:r w:rsidRPr="0033545F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Pr="0033545F">
        <w:rPr>
          <w:rFonts w:ascii="Arial" w:hAnsi="Arial" w:cs="Arial"/>
          <w:sz w:val="20"/>
          <w:szCs w:val="20"/>
          <w:lang w:eastAsia="pl-PL"/>
        </w:rPr>
        <w:t>związanego</w:t>
      </w:r>
      <w:proofErr w:type="spellEnd"/>
      <w:r w:rsidRPr="0033545F">
        <w:rPr>
          <w:rFonts w:ascii="Arial" w:hAnsi="Arial" w:cs="Arial"/>
          <w:sz w:val="20"/>
          <w:szCs w:val="20"/>
          <w:lang w:eastAsia="pl-PL"/>
        </w:rPr>
        <w:t xml:space="preserve">(-ą)(-ych) </w:t>
      </w:r>
      <w:proofErr w:type="spellStart"/>
      <w:r w:rsidRPr="0033545F">
        <w:rPr>
          <w:rFonts w:ascii="Arial" w:hAnsi="Arial" w:cs="Arial"/>
          <w:sz w:val="20"/>
          <w:szCs w:val="20"/>
          <w:lang w:eastAsia="pl-PL"/>
        </w:rPr>
        <w:t>złożoną</w:t>
      </w:r>
      <w:proofErr w:type="spellEnd"/>
      <w:r w:rsidRPr="0033545F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Pr="0033545F">
        <w:rPr>
          <w:rFonts w:ascii="Arial" w:hAnsi="Arial" w:cs="Arial"/>
          <w:sz w:val="20"/>
          <w:szCs w:val="20"/>
          <w:lang w:eastAsia="pl-PL"/>
        </w:rPr>
        <w:t>ofertą</w:t>
      </w:r>
      <w:proofErr w:type="spellEnd"/>
      <w:r w:rsidRPr="0033545F">
        <w:rPr>
          <w:rFonts w:ascii="Arial" w:hAnsi="Arial" w:cs="Arial"/>
          <w:sz w:val="20"/>
          <w:szCs w:val="20"/>
          <w:lang w:eastAsia="pl-PL"/>
        </w:rPr>
        <w:t xml:space="preserve"> przez </w:t>
      </w:r>
      <w:proofErr w:type="spellStart"/>
      <w:r w:rsidRPr="0033545F">
        <w:rPr>
          <w:rFonts w:ascii="Arial" w:hAnsi="Arial" w:cs="Arial"/>
          <w:sz w:val="20"/>
          <w:szCs w:val="20"/>
          <w:lang w:eastAsia="pl-PL"/>
        </w:rPr>
        <w:t>okres</w:t>
      </w:r>
      <w:proofErr w:type="spellEnd"/>
      <w:r w:rsidRPr="0033545F">
        <w:rPr>
          <w:rFonts w:ascii="Arial" w:hAnsi="Arial" w:cs="Arial"/>
          <w:sz w:val="20"/>
          <w:szCs w:val="20"/>
          <w:lang w:eastAsia="pl-PL"/>
        </w:rPr>
        <w:t xml:space="preserve"> 30 </w:t>
      </w:r>
      <w:proofErr w:type="spellStart"/>
      <w:r w:rsidRPr="0033545F">
        <w:rPr>
          <w:rFonts w:ascii="Arial" w:hAnsi="Arial" w:cs="Arial"/>
          <w:sz w:val="20"/>
          <w:szCs w:val="20"/>
          <w:lang w:eastAsia="pl-PL"/>
        </w:rPr>
        <w:t>dni</w:t>
      </w:r>
      <w:proofErr w:type="spellEnd"/>
      <w:r w:rsidRPr="0033545F">
        <w:rPr>
          <w:rFonts w:ascii="Arial" w:hAnsi="Arial" w:cs="Arial"/>
          <w:bCs/>
          <w:sz w:val="20"/>
          <w:szCs w:val="20"/>
          <w:lang w:eastAsia="pl-PL"/>
        </w:rPr>
        <w:t>,</w:t>
      </w:r>
      <w:r w:rsidRPr="00335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3545F">
        <w:rPr>
          <w:rFonts w:ascii="Arial" w:hAnsi="Arial" w:cs="Arial"/>
          <w:sz w:val="20"/>
          <w:szCs w:val="20"/>
        </w:rPr>
        <w:t>licząc</w:t>
      </w:r>
      <w:proofErr w:type="spellEnd"/>
      <w:r w:rsidRPr="0033545F">
        <w:rPr>
          <w:rFonts w:ascii="Arial" w:hAnsi="Arial" w:cs="Arial"/>
          <w:sz w:val="20"/>
          <w:szCs w:val="20"/>
        </w:rPr>
        <w:t xml:space="preserve"> od </w:t>
      </w:r>
      <w:proofErr w:type="spellStart"/>
      <w:r w:rsidRPr="0033545F">
        <w:rPr>
          <w:rFonts w:ascii="Arial" w:hAnsi="Arial" w:cs="Arial"/>
          <w:sz w:val="20"/>
          <w:szCs w:val="20"/>
        </w:rPr>
        <w:t>upływu</w:t>
      </w:r>
      <w:proofErr w:type="spellEnd"/>
      <w:r w:rsidRPr="00335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3545F">
        <w:rPr>
          <w:rFonts w:ascii="Arial" w:hAnsi="Arial" w:cs="Arial"/>
          <w:sz w:val="20"/>
          <w:szCs w:val="20"/>
        </w:rPr>
        <w:t>terminu</w:t>
      </w:r>
      <w:proofErr w:type="spellEnd"/>
      <w:r w:rsidRPr="0033545F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33545F">
        <w:rPr>
          <w:rFonts w:ascii="Arial" w:hAnsi="Arial" w:cs="Arial"/>
          <w:sz w:val="20"/>
          <w:szCs w:val="20"/>
        </w:rPr>
        <w:t>składania</w:t>
      </w:r>
      <w:proofErr w:type="spellEnd"/>
      <w:r w:rsidRPr="00335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3545F">
        <w:rPr>
          <w:rFonts w:ascii="Arial" w:hAnsi="Arial" w:cs="Arial"/>
          <w:sz w:val="20"/>
          <w:szCs w:val="20"/>
        </w:rPr>
        <w:t>ofert</w:t>
      </w:r>
      <w:proofErr w:type="spellEnd"/>
      <w:r w:rsidRPr="00335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3545F">
        <w:rPr>
          <w:rFonts w:ascii="Arial" w:hAnsi="Arial" w:cs="Arial"/>
          <w:sz w:val="20"/>
          <w:szCs w:val="20"/>
        </w:rPr>
        <w:t>wraz</w:t>
      </w:r>
      <w:proofErr w:type="spellEnd"/>
      <w:r w:rsidRPr="0033545F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33545F">
        <w:rPr>
          <w:rFonts w:ascii="Arial" w:hAnsi="Arial" w:cs="Arial"/>
          <w:sz w:val="20"/>
          <w:szCs w:val="20"/>
        </w:rPr>
        <w:t>tym</w:t>
      </w:r>
      <w:proofErr w:type="spellEnd"/>
      <w:r w:rsidRPr="0033545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3545F">
        <w:rPr>
          <w:rFonts w:ascii="Arial" w:hAnsi="Arial" w:cs="Arial"/>
          <w:sz w:val="20"/>
          <w:szCs w:val="20"/>
        </w:rPr>
        <w:t>dniem</w:t>
      </w:r>
      <w:proofErr w:type="spellEnd"/>
      <w:r w:rsidRPr="0033545F">
        <w:rPr>
          <w:rFonts w:ascii="Arial" w:hAnsi="Arial" w:cs="Arial"/>
          <w:sz w:val="20"/>
          <w:szCs w:val="20"/>
        </w:rPr>
        <w:t xml:space="preserve"> tj. do </w:t>
      </w:r>
      <w:proofErr w:type="spellStart"/>
      <w:r w:rsidRPr="0033545F">
        <w:rPr>
          <w:rFonts w:ascii="Arial" w:hAnsi="Arial" w:cs="Arial"/>
          <w:sz w:val="20"/>
          <w:szCs w:val="20"/>
        </w:rPr>
        <w:t>dnia</w:t>
      </w:r>
      <w:proofErr w:type="spellEnd"/>
      <w:r w:rsidRPr="0033545F">
        <w:rPr>
          <w:rFonts w:ascii="Arial" w:hAnsi="Arial" w:cs="Arial"/>
          <w:sz w:val="20"/>
          <w:szCs w:val="20"/>
        </w:rPr>
        <w:t xml:space="preserve"> </w:t>
      </w:r>
      <w:r w:rsidR="000357DF" w:rsidRPr="000357DF">
        <w:rPr>
          <w:rFonts w:ascii="Arial" w:hAnsi="Arial" w:cs="Arial"/>
          <w:sz w:val="20"/>
          <w:szCs w:val="20"/>
          <w:highlight w:val="yellow"/>
        </w:rPr>
        <w:t>25</w:t>
      </w:r>
      <w:r w:rsidRPr="000357DF">
        <w:rPr>
          <w:rFonts w:ascii="Arial" w:hAnsi="Arial" w:cs="Arial"/>
          <w:sz w:val="20"/>
          <w:szCs w:val="20"/>
          <w:highlight w:val="yellow"/>
        </w:rPr>
        <w:t>.</w:t>
      </w:r>
      <w:r w:rsidR="000357DF" w:rsidRPr="000357DF">
        <w:rPr>
          <w:rFonts w:ascii="Arial" w:hAnsi="Arial" w:cs="Arial"/>
          <w:sz w:val="20"/>
          <w:szCs w:val="20"/>
          <w:highlight w:val="yellow"/>
        </w:rPr>
        <w:t>10</w:t>
      </w:r>
      <w:r w:rsidRPr="000357DF">
        <w:rPr>
          <w:rFonts w:ascii="Arial" w:hAnsi="Arial" w:cs="Arial"/>
          <w:sz w:val="20"/>
          <w:szCs w:val="20"/>
          <w:highlight w:val="yellow"/>
        </w:rPr>
        <w:t>.2024</w:t>
      </w:r>
      <w:r w:rsidRPr="0033545F">
        <w:rPr>
          <w:rFonts w:ascii="Arial" w:hAnsi="Arial" w:cs="Arial"/>
          <w:sz w:val="20"/>
          <w:szCs w:val="20"/>
        </w:rPr>
        <w:t xml:space="preserve"> r.,</w:t>
      </w:r>
    </w:p>
    <w:p w:rsidR="00A11302" w:rsidRPr="004C3ECD" w:rsidRDefault="006B1A09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B403FE">
        <w:rPr>
          <w:rFonts w:ascii="Arial" w:hAnsi="Arial" w:cs="Arial"/>
          <w:sz w:val="20"/>
          <w:szCs w:val="20"/>
        </w:rPr>
        <w:t xml:space="preserve">6) </w:t>
      </w:r>
      <w:proofErr w:type="spellStart"/>
      <w:r w:rsidR="00A11302" w:rsidRPr="00B403FE">
        <w:rPr>
          <w:rFonts w:ascii="Arial" w:hAnsi="Arial" w:cs="Arial"/>
          <w:sz w:val="20"/>
          <w:szCs w:val="20"/>
        </w:rPr>
        <w:t>zawart</w:t>
      </w:r>
      <w:r w:rsidR="00E34938" w:rsidRPr="00B403FE">
        <w:rPr>
          <w:rFonts w:ascii="Arial" w:hAnsi="Arial" w:cs="Arial"/>
          <w:sz w:val="20"/>
          <w:szCs w:val="20"/>
        </w:rPr>
        <w:t>e</w:t>
      </w:r>
      <w:proofErr w:type="spellEnd"/>
      <w:r w:rsidR="00A11302" w:rsidRPr="00B403FE">
        <w:rPr>
          <w:rFonts w:ascii="Arial" w:hAnsi="Arial" w:cs="Arial"/>
          <w:sz w:val="20"/>
          <w:szCs w:val="20"/>
        </w:rPr>
        <w:t xml:space="preserve"> w </w:t>
      </w:r>
      <w:proofErr w:type="spellStart"/>
      <w:r w:rsidR="007A28D9" w:rsidRPr="00B403FE">
        <w:rPr>
          <w:rFonts w:ascii="Arial" w:hAnsi="Arial" w:cs="Arial"/>
          <w:sz w:val="20"/>
          <w:szCs w:val="20"/>
        </w:rPr>
        <w:t>SPECYFIKACJI</w:t>
      </w:r>
      <w:proofErr w:type="spellEnd"/>
      <w:r w:rsidR="007A28D9" w:rsidRPr="00B403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A28D9" w:rsidRPr="00B403FE">
        <w:rPr>
          <w:rFonts w:ascii="Arial" w:hAnsi="Arial" w:cs="Arial"/>
          <w:sz w:val="20"/>
          <w:szCs w:val="20"/>
        </w:rPr>
        <w:t>WARUNKÓW</w:t>
      </w:r>
      <w:proofErr w:type="spellEnd"/>
      <w:r w:rsidR="007A28D9" w:rsidRPr="00B403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A28D9" w:rsidRPr="00B403FE">
        <w:rPr>
          <w:rFonts w:ascii="Arial" w:hAnsi="Arial" w:cs="Arial"/>
          <w:sz w:val="20"/>
          <w:szCs w:val="20"/>
        </w:rPr>
        <w:t>ZAMÓWIENIA</w:t>
      </w:r>
      <w:proofErr w:type="spellEnd"/>
      <w:r w:rsidR="007A28D9" w:rsidRPr="00B403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 w:rsidRPr="00B403FE">
        <w:rPr>
          <w:rFonts w:ascii="Arial" w:hAnsi="Arial" w:cs="Arial"/>
          <w:sz w:val="20"/>
          <w:szCs w:val="20"/>
        </w:rPr>
        <w:t>Istotne</w:t>
      </w:r>
      <w:proofErr w:type="spellEnd"/>
      <w:r w:rsidR="00E34938" w:rsidRPr="00B403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 w:rsidRPr="00B403FE">
        <w:rPr>
          <w:rFonts w:ascii="Arial" w:hAnsi="Arial" w:cs="Arial"/>
          <w:sz w:val="20"/>
          <w:szCs w:val="20"/>
        </w:rPr>
        <w:t>postanowienia</w:t>
      </w:r>
      <w:proofErr w:type="spellEnd"/>
      <w:r w:rsidR="00E34938" w:rsidRPr="00B403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4938" w:rsidRPr="00B403FE">
        <w:rPr>
          <w:rFonts w:ascii="Arial" w:hAnsi="Arial" w:cs="Arial"/>
          <w:sz w:val="20"/>
          <w:szCs w:val="20"/>
        </w:rPr>
        <w:t>umowy</w:t>
      </w:r>
      <w:proofErr w:type="spellEnd"/>
      <w:r w:rsidR="00A11302" w:rsidRPr="00B403F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302" w:rsidRPr="00B403FE">
        <w:rPr>
          <w:rFonts w:ascii="Arial" w:hAnsi="Arial" w:cs="Arial"/>
          <w:sz w:val="20"/>
          <w:szCs w:val="20"/>
        </w:rPr>
        <w:t>został</w:t>
      </w:r>
      <w:r w:rsidR="00E34938" w:rsidRPr="00B403FE">
        <w:rPr>
          <w:rFonts w:ascii="Arial" w:hAnsi="Arial" w:cs="Arial"/>
          <w:sz w:val="20"/>
          <w:szCs w:val="20"/>
        </w:rPr>
        <w:t>y</w:t>
      </w:r>
      <w:proofErr w:type="spellEnd"/>
      <w:r w:rsidR="00A11302" w:rsidRPr="00B403FE">
        <w:rPr>
          <w:rFonts w:ascii="Arial" w:hAnsi="Arial" w:cs="Arial"/>
          <w:sz w:val="20"/>
          <w:szCs w:val="20"/>
        </w:rPr>
        <w:t xml:space="preserve"> przez</w:t>
      </w:r>
      <w:r w:rsidR="00C97F55" w:rsidRPr="00B403FE">
        <w:rPr>
          <w:rFonts w:ascii="Arial" w:hAnsi="Arial" w:cs="Arial"/>
          <w:sz w:val="20"/>
          <w:szCs w:val="20"/>
        </w:rPr>
        <w:t>(e)</w:t>
      </w:r>
      <w:r w:rsidR="00A11302" w:rsidRPr="00B403FE">
        <w:rPr>
          <w:rFonts w:ascii="Arial" w:hAnsi="Arial" w:cs="Arial"/>
          <w:sz w:val="20"/>
          <w:szCs w:val="20"/>
        </w:rPr>
        <w:t xml:space="preserve"> </w:t>
      </w:r>
      <w:r w:rsidR="00C97F55" w:rsidRPr="00B403FE">
        <w:rPr>
          <w:rFonts w:ascii="Arial" w:hAnsi="Arial" w:cs="Arial"/>
          <w:sz w:val="20"/>
          <w:szCs w:val="20"/>
        </w:rPr>
        <w:t>nas (mnie)</w:t>
      </w:r>
      <w:r w:rsidR="00A11302" w:rsidRPr="00B403FE">
        <w:rPr>
          <w:rFonts w:ascii="Arial" w:hAnsi="Arial" w:cs="Arial"/>
          <w:sz w:val="20"/>
          <w:szCs w:val="20"/>
        </w:rPr>
        <w:t xml:space="preserve"> zaakceptowany i w razie wybrania naszej</w:t>
      </w:r>
      <w:r w:rsidR="00C97F55" w:rsidRPr="00DA7C66">
        <w:rPr>
          <w:rFonts w:ascii="Arial" w:hAnsi="Arial" w:cs="Arial"/>
          <w:sz w:val="20"/>
          <w:szCs w:val="20"/>
        </w:rPr>
        <w:t>(mojej)</w:t>
      </w:r>
      <w:r w:rsidR="00A11302" w:rsidRPr="00DA7C66">
        <w:rPr>
          <w:rFonts w:ascii="Arial" w:hAnsi="Arial" w:cs="Arial"/>
          <w:sz w:val="20"/>
          <w:szCs w:val="20"/>
        </w:rPr>
        <w:t xml:space="preserve"> oferty zobowiązuj</w:t>
      </w:r>
      <w:r w:rsidR="00C97F55" w:rsidRPr="00DA7C66">
        <w:rPr>
          <w:rFonts w:ascii="Arial" w:hAnsi="Arial" w:cs="Arial"/>
          <w:sz w:val="20"/>
          <w:szCs w:val="20"/>
        </w:rPr>
        <w:t>emy(</w:t>
      </w:r>
      <w:r w:rsidR="00A11302" w:rsidRPr="00DA7C66">
        <w:rPr>
          <w:rFonts w:ascii="Arial" w:hAnsi="Arial" w:cs="Arial"/>
          <w:sz w:val="20"/>
          <w:szCs w:val="20"/>
        </w:rPr>
        <w:t>ę</w:t>
      </w:r>
      <w:r w:rsidR="00C97F55" w:rsidRPr="00DA7C66">
        <w:rPr>
          <w:rFonts w:ascii="Arial" w:hAnsi="Arial" w:cs="Arial"/>
          <w:sz w:val="20"/>
          <w:szCs w:val="20"/>
        </w:rPr>
        <w:t>)</w:t>
      </w:r>
      <w:r w:rsidR="00A11302" w:rsidRPr="00DA7C66">
        <w:rPr>
          <w:rFonts w:ascii="Arial" w:hAnsi="Arial" w:cs="Arial"/>
          <w:sz w:val="20"/>
          <w:szCs w:val="20"/>
        </w:rPr>
        <w:t xml:space="preserve"> się do jej podpisania w miejscu i terminie określonym przez Zamawiającego</w:t>
      </w:r>
      <w:r w:rsidR="00A11302" w:rsidRPr="004C3ECD">
        <w:rPr>
          <w:rFonts w:ascii="Arial" w:hAnsi="Arial" w:cs="Arial"/>
          <w:sz w:val="20"/>
          <w:szCs w:val="20"/>
        </w:rPr>
        <w:t xml:space="preserve"> oraz do wniesienia zabezpieczenia należytego wykonania umowy,</w:t>
      </w:r>
    </w:p>
    <w:p w:rsidR="00AD6658" w:rsidRPr="003032DB" w:rsidRDefault="00E34938" w:rsidP="00AD6658">
      <w:pPr>
        <w:pStyle w:val="Bezodstpw"/>
        <w:spacing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7</w:t>
      </w:r>
      <w:r w:rsidR="002D6C8C" w:rsidRPr="003032DB">
        <w:rPr>
          <w:rFonts w:ascii="Arial" w:hAnsi="Arial" w:cs="Arial"/>
          <w:bCs/>
          <w:sz w:val="20"/>
          <w:szCs w:val="20"/>
        </w:rPr>
        <w:t xml:space="preserve">)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wypełniłem</w:t>
      </w:r>
      <w:proofErr w:type="spellEnd"/>
      <w:r w:rsidR="00254109" w:rsidRPr="003032DB">
        <w:rPr>
          <w:rFonts w:ascii="Arial" w:hAnsi="Arial" w:cs="Arial"/>
          <w:bCs/>
          <w:sz w:val="20"/>
          <w:szCs w:val="20"/>
        </w:rPr>
        <w:t>(-am)(-</w:t>
      </w:r>
      <w:proofErr w:type="spellStart"/>
      <w:r w:rsidR="00254109" w:rsidRPr="003032DB">
        <w:rPr>
          <w:rFonts w:ascii="Arial" w:hAnsi="Arial" w:cs="Arial"/>
          <w:bCs/>
          <w:sz w:val="20"/>
          <w:szCs w:val="20"/>
        </w:rPr>
        <w:t>liśmy</w:t>
      </w:r>
      <w:proofErr w:type="spellEnd"/>
      <w:r w:rsidR="00254109" w:rsidRPr="003032DB">
        <w:rPr>
          <w:rFonts w:ascii="Arial" w:hAnsi="Arial" w:cs="Arial"/>
          <w:bCs/>
          <w:sz w:val="20"/>
          <w:szCs w:val="20"/>
        </w:rPr>
        <w:t xml:space="preserve">) </w:t>
      </w:r>
      <w:r w:rsidR="00A11302" w:rsidRPr="003032D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obowiązki</w:t>
      </w:r>
      <w:proofErr w:type="spellEnd"/>
      <w:r w:rsidR="00A11302" w:rsidRPr="003032D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informacyjne</w:t>
      </w:r>
      <w:proofErr w:type="spellEnd"/>
      <w:r w:rsidR="00A11302" w:rsidRPr="003032D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przewidziane</w:t>
      </w:r>
      <w:proofErr w:type="spellEnd"/>
      <w:r w:rsidR="00A11302" w:rsidRPr="003032DB">
        <w:rPr>
          <w:rFonts w:ascii="Arial" w:hAnsi="Arial" w:cs="Arial"/>
          <w:bCs/>
          <w:sz w:val="20"/>
          <w:szCs w:val="20"/>
        </w:rPr>
        <w:t xml:space="preserve"> w art. 13 lub art. 14 RODO</w:t>
      </w:r>
      <w:r w:rsidR="00A11302" w:rsidRPr="003032DB">
        <w:rPr>
          <w:rStyle w:val="Odwoanieprzypisudolnego"/>
          <w:rFonts w:ascii="Arial" w:hAnsi="Arial" w:cs="Arial"/>
          <w:bCs/>
          <w:sz w:val="20"/>
          <w:szCs w:val="20"/>
        </w:rPr>
        <w:footnoteReference w:id="4"/>
      </w:r>
      <w:r w:rsidR="00A11302" w:rsidRPr="003032DB">
        <w:rPr>
          <w:rFonts w:ascii="Arial" w:hAnsi="Arial" w:cs="Arial"/>
          <w:bCs/>
          <w:sz w:val="20"/>
          <w:szCs w:val="20"/>
          <w:vertAlign w:val="superscript"/>
        </w:rPr>
        <w:t xml:space="preserve"> </w:t>
      </w:r>
      <w:r w:rsidR="00A11302" w:rsidRPr="003032DB">
        <w:rPr>
          <w:rFonts w:ascii="Arial" w:hAnsi="Arial" w:cs="Arial"/>
          <w:bCs/>
          <w:sz w:val="20"/>
          <w:szCs w:val="20"/>
        </w:rPr>
        <w:t xml:space="preserve"> wobec osób fizycznych, od których dane osobowe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bezpośrednio</w:t>
      </w:r>
      <w:proofErr w:type="spellEnd"/>
      <w:r w:rsidR="00A11302" w:rsidRPr="003032D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lub</w:t>
      </w:r>
      <w:proofErr w:type="spellEnd"/>
      <w:r w:rsidR="00A11302" w:rsidRPr="003032D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pośrednio</w:t>
      </w:r>
      <w:proofErr w:type="spellEnd"/>
      <w:r w:rsidR="00A11302" w:rsidRPr="003032D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pozyskałem</w:t>
      </w:r>
      <w:proofErr w:type="spellEnd"/>
      <w:r w:rsidR="00254109" w:rsidRPr="003032DB">
        <w:rPr>
          <w:rFonts w:ascii="Arial" w:hAnsi="Arial" w:cs="Arial"/>
          <w:bCs/>
          <w:sz w:val="20"/>
          <w:szCs w:val="20"/>
        </w:rPr>
        <w:t>(-am)(-</w:t>
      </w:r>
      <w:proofErr w:type="spellStart"/>
      <w:r w:rsidR="00254109" w:rsidRPr="003032DB">
        <w:rPr>
          <w:rFonts w:ascii="Arial" w:hAnsi="Arial" w:cs="Arial"/>
          <w:bCs/>
          <w:sz w:val="20"/>
          <w:szCs w:val="20"/>
        </w:rPr>
        <w:t>liśmy</w:t>
      </w:r>
      <w:proofErr w:type="spellEnd"/>
      <w:r w:rsidR="00254109" w:rsidRPr="003032DB">
        <w:rPr>
          <w:rFonts w:ascii="Arial" w:hAnsi="Arial" w:cs="Arial"/>
          <w:bCs/>
          <w:sz w:val="20"/>
          <w:szCs w:val="20"/>
        </w:rPr>
        <w:t>)</w:t>
      </w:r>
      <w:r w:rsidR="00254109" w:rsidRPr="003032DB">
        <w:rPr>
          <w:rFonts w:ascii="Arial" w:hAnsi="Arial" w:cs="Arial"/>
          <w:bCs/>
          <w:sz w:val="20"/>
          <w:szCs w:val="20"/>
        </w:rPr>
        <w:br/>
      </w:r>
      <w:r w:rsidR="00A11302" w:rsidRPr="003032DB">
        <w:rPr>
          <w:rFonts w:ascii="Arial" w:hAnsi="Arial" w:cs="Arial"/>
          <w:bCs/>
          <w:sz w:val="20"/>
          <w:szCs w:val="20"/>
        </w:rPr>
        <w:t xml:space="preserve">w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celu</w:t>
      </w:r>
      <w:proofErr w:type="spellEnd"/>
      <w:r w:rsidR="00A11302" w:rsidRPr="003032D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ubiegania</w:t>
      </w:r>
      <w:proofErr w:type="spellEnd"/>
      <w:r w:rsidR="00A11302" w:rsidRPr="003032DB">
        <w:rPr>
          <w:rFonts w:ascii="Arial" w:hAnsi="Arial" w:cs="Arial"/>
          <w:bCs/>
          <w:sz w:val="20"/>
          <w:szCs w:val="20"/>
        </w:rPr>
        <w:t xml:space="preserve"> się o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udzielenie</w:t>
      </w:r>
      <w:proofErr w:type="spellEnd"/>
      <w:r w:rsidR="00A11302" w:rsidRPr="003032D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zamówienia</w:t>
      </w:r>
      <w:proofErr w:type="spellEnd"/>
      <w:r w:rsidR="00A11302" w:rsidRPr="003032D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publicznego</w:t>
      </w:r>
      <w:proofErr w:type="spellEnd"/>
      <w:r w:rsidR="00A11302" w:rsidRPr="003032DB">
        <w:rPr>
          <w:rFonts w:ascii="Arial" w:hAnsi="Arial" w:cs="Arial"/>
          <w:bCs/>
          <w:sz w:val="20"/>
          <w:szCs w:val="20"/>
        </w:rPr>
        <w:t xml:space="preserve"> w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niniejszym</w:t>
      </w:r>
      <w:proofErr w:type="spellEnd"/>
      <w:r w:rsidR="00A11302" w:rsidRPr="003032D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11302" w:rsidRPr="003032DB">
        <w:rPr>
          <w:rFonts w:ascii="Arial" w:hAnsi="Arial" w:cs="Arial"/>
          <w:bCs/>
          <w:sz w:val="20"/>
          <w:szCs w:val="20"/>
        </w:rPr>
        <w:t>postępowaniu</w:t>
      </w:r>
      <w:proofErr w:type="spellEnd"/>
      <w:r w:rsidR="00AD6658" w:rsidRPr="003032DB">
        <w:rPr>
          <w:rStyle w:val="Odwoanieprzypisudolnego"/>
          <w:rFonts w:ascii="Arial" w:hAnsi="Arial" w:cs="Arial"/>
          <w:bCs/>
          <w:sz w:val="20"/>
          <w:szCs w:val="20"/>
        </w:rPr>
        <w:footnoteReference w:id="5"/>
      </w:r>
      <w:r w:rsidR="00A11302" w:rsidRPr="003032DB">
        <w:rPr>
          <w:rFonts w:ascii="Arial" w:hAnsi="Arial" w:cs="Arial"/>
          <w:bCs/>
          <w:sz w:val="20"/>
          <w:szCs w:val="20"/>
        </w:rPr>
        <w:t>.</w:t>
      </w:r>
    </w:p>
    <w:p w:rsidR="00535ED9" w:rsidRPr="003032DB" w:rsidRDefault="00E34938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F95F93" w:rsidRPr="003032DB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o</w:t>
      </w:r>
      <w:r w:rsidR="00535ED9" w:rsidRPr="003032DB">
        <w:rPr>
          <w:rFonts w:ascii="Arial" w:hAnsi="Arial" w:cs="Arial"/>
          <w:sz w:val="20"/>
          <w:szCs w:val="20"/>
        </w:rPr>
        <w:t>świadczam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>(y)</w:t>
      </w:r>
      <w:r w:rsidR="00535ED9" w:rsidRPr="003032D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35ED9" w:rsidRPr="003032DB">
        <w:rPr>
          <w:rFonts w:ascii="Arial" w:hAnsi="Arial" w:cs="Arial"/>
          <w:sz w:val="20"/>
          <w:szCs w:val="20"/>
        </w:rPr>
        <w:t>że</w:t>
      </w:r>
      <w:proofErr w:type="spellEnd"/>
      <w:r w:rsidR="00535ED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3032DB">
        <w:rPr>
          <w:rFonts w:ascii="Arial" w:hAnsi="Arial" w:cs="Arial"/>
          <w:sz w:val="20"/>
          <w:szCs w:val="20"/>
        </w:rPr>
        <w:t>zastrzegam</w:t>
      </w:r>
      <w:proofErr w:type="spellEnd"/>
      <w:r w:rsidR="00535ED9" w:rsidRPr="003032DB">
        <w:rPr>
          <w:rFonts w:ascii="Arial" w:hAnsi="Arial" w:cs="Arial"/>
          <w:sz w:val="20"/>
          <w:szCs w:val="20"/>
        </w:rPr>
        <w:t>(-y)/</w:t>
      </w:r>
      <w:proofErr w:type="spellStart"/>
      <w:r w:rsidR="00535ED9" w:rsidRPr="003032DB">
        <w:rPr>
          <w:rFonts w:ascii="Arial" w:hAnsi="Arial" w:cs="Arial"/>
          <w:sz w:val="20"/>
          <w:szCs w:val="20"/>
        </w:rPr>
        <w:t>nie</w:t>
      </w:r>
      <w:proofErr w:type="spellEnd"/>
      <w:r w:rsidR="00535ED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3032DB">
        <w:rPr>
          <w:rFonts w:ascii="Arial" w:hAnsi="Arial" w:cs="Arial"/>
          <w:sz w:val="20"/>
          <w:szCs w:val="20"/>
        </w:rPr>
        <w:t>zastrzegam</w:t>
      </w:r>
      <w:proofErr w:type="spellEnd"/>
      <w:r w:rsidR="00535ED9" w:rsidRPr="003032DB">
        <w:rPr>
          <w:rFonts w:ascii="Arial" w:hAnsi="Arial" w:cs="Arial"/>
          <w:sz w:val="20"/>
          <w:szCs w:val="20"/>
        </w:rPr>
        <w:t>(-y)</w:t>
      </w:r>
      <w:r w:rsidR="00535ED9" w:rsidRPr="003032DB">
        <w:rPr>
          <w:rFonts w:ascii="Arial" w:hAnsi="Arial" w:cs="Arial"/>
          <w:sz w:val="20"/>
          <w:szCs w:val="20"/>
          <w:vertAlign w:val="superscript"/>
        </w:rPr>
        <w:footnoteReference w:id="6"/>
      </w:r>
      <w:r w:rsidR="00535ED9" w:rsidRPr="003032DB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niżej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wymienione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dokumenty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składające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się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na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ofertę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stanowiące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tajemnicę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przedsiębiorstwa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 w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rozumieniu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przepisów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o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zwalczaniu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nieuczciwej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konkurencji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nie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mogą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być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ogólnie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udostępnione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>/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udostępniane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wykonawca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zobowiązany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jest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wykazać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iż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zastrzeżone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informacje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stanowią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tajemnicę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przedsiębiorstwa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>) …………………………………………………</w:t>
      </w:r>
      <w:r w:rsidR="003E734D" w:rsidRPr="003032DB">
        <w:rPr>
          <w:rFonts w:ascii="Arial" w:hAnsi="Arial" w:cs="Arial"/>
          <w:sz w:val="20"/>
          <w:szCs w:val="20"/>
        </w:rPr>
        <w:t xml:space="preserve"> </w:t>
      </w:r>
      <w:r w:rsidR="00F95F93" w:rsidRPr="003032DB">
        <w:rPr>
          <w:rFonts w:ascii="Arial" w:hAnsi="Arial" w:cs="Arial"/>
          <w:sz w:val="20"/>
          <w:szCs w:val="20"/>
        </w:rPr>
        <w:t>…</w:t>
      </w:r>
      <w:r w:rsidR="00535ED9" w:rsidRPr="003032DB">
        <w:rPr>
          <w:rFonts w:ascii="Arial" w:hAnsi="Arial" w:cs="Arial"/>
          <w:sz w:val="20"/>
          <w:szCs w:val="20"/>
        </w:rPr>
        <w:t>……………………………………………………………………….………………</w:t>
      </w:r>
      <w:r w:rsidR="00F95F93" w:rsidRPr="003032DB">
        <w:rPr>
          <w:rFonts w:ascii="Arial" w:hAnsi="Arial" w:cs="Arial"/>
          <w:sz w:val="20"/>
          <w:szCs w:val="20"/>
        </w:rPr>
        <w:t>……………….</w:t>
      </w:r>
      <w:r w:rsidR="00535ED9" w:rsidRPr="003032DB">
        <w:rPr>
          <w:rFonts w:ascii="Arial" w:hAnsi="Arial" w:cs="Arial"/>
          <w:sz w:val="20"/>
          <w:szCs w:val="20"/>
        </w:rPr>
        <w:t>……………….. …………………………………………………………………………………………………………………………………………………………………</w:t>
      </w:r>
      <w:r w:rsidR="00F95F93" w:rsidRPr="003032DB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="00535ED9" w:rsidRPr="003032DB">
        <w:rPr>
          <w:rFonts w:ascii="Arial" w:hAnsi="Arial" w:cs="Arial"/>
          <w:sz w:val="20"/>
          <w:szCs w:val="20"/>
        </w:rPr>
        <w:t>…</w:t>
      </w:r>
    </w:p>
    <w:p w:rsidR="006112BF" w:rsidRPr="003032DB" w:rsidRDefault="006112BF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</w:p>
    <w:p w:rsidR="003E734D" w:rsidRPr="003032DB" w:rsidRDefault="00E34938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6</w:t>
      </w:r>
      <w:r w:rsidR="003E734D" w:rsidRPr="003032DB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informuję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(my)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że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w</w:t>
      </w:r>
      <w:r w:rsidR="00F73045" w:rsidRPr="003032DB">
        <w:rPr>
          <w:rFonts w:ascii="Arial" w:hAnsi="Arial" w:cs="Arial"/>
          <w:sz w:val="20"/>
          <w:szCs w:val="20"/>
        </w:rPr>
        <w:t>y</w:t>
      </w:r>
      <w:r w:rsidR="003E734D" w:rsidRPr="003032DB">
        <w:rPr>
          <w:rFonts w:ascii="Arial" w:hAnsi="Arial" w:cs="Arial"/>
          <w:sz w:val="20"/>
          <w:szCs w:val="20"/>
        </w:rPr>
        <w:t>bór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mojej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naszej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oferty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będzie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prowadził</w:t>
      </w:r>
      <w:proofErr w:type="spellEnd"/>
      <w:r w:rsidR="00F73045" w:rsidRPr="003032DB">
        <w:rPr>
          <w:rFonts w:ascii="Arial" w:hAnsi="Arial" w:cs="Arial"/>
          <w:sz w:val="20"/>
          <w:szCs w:val="20"/>
        </w:rPr>
        <w:t>/</w:t>
      </w:r>
      <w:proofErr w:type="spellStart"/>
      <w:r w:rsidR="00F73045" w:rsidRPr="003032DB">
        <w:rPr>
          <w:rFonts w:ascii="Arial" w:hAnsi="Arial" w:cs="Arial"/>
          <w:sz w:val="20"/>
          <w:szCs w:val="20"/>
        </w:rPr>
        <w:t>nie</w:t>
      </w:r>
      <w:proofErr w:type="spellEnd"/>
      <w:r w:rsidR="00F73045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73045" w:rsidRPr="003032DB">
        <w:rPr>
          <w:rFonts w:ascii="Arial" w:hAnsi="Arial" w:cs="Arial"/>
          <w:sz w:val="20"/>
          <w:szCs w:val="20"/>
        </w:rPr>
        <w:t>będzie</w:t>
      </w:r>
      <w:proofErr w:type="spellEnd"/>
      <w:r w:rsidR="00F73045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73045" w:rsidRPr="003032DB">
        <w:rPr>
          <w:rFonts w:ascii="Arial" w:hAnsi="Arial" w:cs="Arial"/>
          <w:sz w:val="20"/>
          <w:szCs w:val="20"/>
        </w:rPr>
        <w:t>prowadził</w:t>
      </w:r>
      <w:proofErr w:type="spellEnd"/>
      <w:r w:rsidR="00F73045" w:rsidRPr="003032DB">
        <w:rPr>
          <w:rStyle w:val="Odwoanieprzypisudolnego"/>
          <w:rFonts w:ascii="Arial" w:hAnsi="Arial" w:cs="Arial"/>
          <w:sz w:val="20"/>
          <w:szCs w:val="20"/>
        </w:rPr>
        <w:footnoteReference w:id="7"/>
      </w:r>
      <w:r w:rsidR="00F73045" w:rsidRPr="003032DB">
        <w:rPr>
          <w:rFonts w:ascii="Arial" w:hAnsi="Arial" w:cs="Arial"/>
          <w:sz w:val="20"/>
          <w:szCs w:val="20"/>
        </w:rPr>
        <w:t xml:space="preserve"> </w:t>
      </w:r>
      <w:r w:rsidR="003E734D" w:rsidRPr="003032DB">
        <w:rPr>
          <w:rFonts w:ascii="Arial" w:hAnsi="Arial" w:cs="Arial"/>
          <w:sz w:val="20"/>
          <w:szCs w:val="20"/>
        </w:rPr>
        <w:t xml:space="preserve">do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powstania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 u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Zamawiającego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obowiązku</w:t>
      </w:r>
      <w:proofErr w:type="spellEnd"/>
      <w:r w:rsidR="003E734D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734D" w:rsidRPr="003032DB">
        <w:rPr>
          <w:rFonts w:ascii="Arial" w:hAnsi="Arial" w:cs="Arial"/>
          <w:sz w:val="20"/>
          <w:szCs w:val="20"/>
        </w:rPr>
        <w:t>podatkowego</w:t>
      </w:r>
      <w:proofErr w:type="spellEnd"/>
      <w:r w:rsidR="006112BF" w:rsidRPr="003032DB">
        <w:rPr>
          <w:rFonts w:ascii="Arial" w:hAnsi="Arial" w:cs="Arial"/>
          <w:sz w:val="20"/>
          <w:szCs w:val="20"/>
        </w:rPr>
        <w:t>.</w:t>
      </w:r>
    </w:p>
    <w:p w:rsidR="006112BF" w:rsidRPr="003032DB" w:rsidRDefault="00E34938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6112BF" w:rsidRPr="003032DB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6112BF" w:rsidRPr="003032DB">
        <w:rPr>
          <w:rFonts w:ascii="Arial" w:hAnsi="Arial" w:cs="Arial"/>
          <w:sz w:val="20"/>
          <w:szCs w:val="20"/>
        </w:rPr>
        <w:t>informacje</w:t>
      </w:r>
      <w:proofErr w:type="spellEnd"/>
      <w:r w:rsidR="006112BF" w:rsidRPr="003032DB">
        <w:rPr>
          <w:rFonts w:ascii="Arial" w:hAnsi="Arial" w:cs="Arial"/>
          <w:sz w:val="20"/>
          <w:szCs w:val="20"/>
        </w:rPr>
        <w:t xml:space="preserve"> o </w:t>
      </w:r>
      <w:proofErr w:type="spellStart"/>
      <w:r w:rsidR="006112BF" w:rsidRPr="003032DB">
        <w:rPr>
          <w:rFonts w:ascii="Arial" w:hAnsi="Arial" w:cs="Arial"/>
          <w:sz w:val="20"/>
          <w:szCs w:val="20"/>
        </w:rPr>
        <w:t>obowiązku</w:t>
      </w:r>
      <w:proofErr w:type="spellEnd"/>
      <w:r w:rsidR="006112BF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112BF" w:rsidRPr="003032DB">
        <w:rPr>
          <w:rFonts w:ascii="Arial" w:hAnsi="Arial" w:cs="Arial"/>
          <w:sz w:val="20"/>
          <w:szCs w:val="20"/>
        </w:rPr>
        <w:t>podatkowym</w:t>
      </w:r>
      <w:proofErr w:type="spellEnd"/>
      <w:r w:rsidR="006112BF" w:rsidRPr="003032DB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="006112BF" w:rsidRPr="003032D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820"/>
      </w:tblGrid>
      <w:tr w:rsidR="003032DB" w:rsidRPr="003032DB" w:rsidTr="004E07FF">
        <w:tc>
          <w:tcPr>
            <w:tcW w:w="4943" w:type="dxa"/>
            <w:shd w:val="clear" w:color="auto" w:fill="auto"/>
          </w:tcPr>
          <w:p w:rsidR="006112BF" w:rsidRPr="003032DB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Nazwa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rodzaj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towaru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usługi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których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dostawa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świadczenie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będą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prowadziły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powstania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obowiązku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podatkowego</w:t>
            </w:r>
            <w:proofErr w:type="spellEnd"/>
          </w:p>
        </w:tc>
        <w:tc>
          <w:tcPr>
            <w:tcW w:w="4943" w:type="dxa"/>
            <w:shd w:val="clear" w:color="auto" w:fill="auto"/>
          </w:tcPr>
          <w:p w:rsidR="006112BF" w:rsidRPr="003032DB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2DB" w:rsidRPr="003032DB" w:rsidTr="004E07FF">
        <w:tc>
          <w:tcPr>
            <w:tcW w:w="4943" w:type="dxa"/>
            <w:shd w:val="clear" w:color="auto" w:fill="auto"/>
          </w:tcPr>
          <w:p w:rsidR="006112BF" w:rsidRPr="003032DB" w:rsidRDefault="006112BF" w:rsidP="006112B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wartość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towaru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lub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usługi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objętego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obowiązkiem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podatkowym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Zamawiającego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, bez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kwoty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podatku</w:t>
            </w:r>
            <w:proofErr w:type="spellEnd"/>
          </w:p>
        </w:tc>
        <w:tc>
          <w:tcPr>
            <w:tcW w:w="4943" w:type="dxa"/>
            <w:shd w:val="clear" w:color="auto" w:fill="auto"/>
          </w:tcPr>
          <w:p w:rsidR="006112BF" w:rsidRPr="003032DB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2BF" w:rsidRPr="003032DB" w:rsidTr="004E07FF">
        <w:tc>
          <w:tcPr>
            <w:tcW w:w="4943" w:type="dxa"/>
            <w:shd w:val="clear" w:color="auto" w:fill="auto"/>
          </w:tcPr>
          <w:p w:rsidR="006112BF" w:rsidRPr="003032DB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stawka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podatku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od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towarów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usług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która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zgodnie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wiedzą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Wykonawcy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będzie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miała</w:t>
            </w:r>
            <w:proofErr w:type="spellEnd"/>
            <w:r w:rsidRPr="003032D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032DB">
              <w:rPr>
                <w:rFonts w:ascii="Arial" w:hAnsi="Arial" w:cs="Arial"/>
                <w:sz w:val="20"/>
                <w:szCs w:val="20"/>
              </w:rPr>
              <w:t>zastosowanie</w:t>
            </w:r>
            <w:proofErr w:type="spellEnd"/>
          </w:p>
        </w:tc>
        <w:tc>
          <w:tcPr>
            <w:tcW w:w="4943" w:type="dxa"/>
            <w:shd w:val="clear" w:color="auto" w:fill="auto"/>
          </w:tcPr>
          <w:p w:rsidR="006112BF" w:rsidRPr="003032DB" w:rsidRDefault="006112BF" w:rsidP="004E07FF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5ED9" w:rsidRPr="003032DB" w:rsidRDefault="00E34938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F95F93" w:rsidRPr="003032DB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73045" w:rsidRPr="003032DB">
        <w:rPr>
          <w:rFonts w:ascii="Arial" w:hAnsi="Arial" w:cs="Arial"/>
          <w:sz w:val="20"/>
          <w:szCs w:val="20"/>
        </w:rPr>
        <w:t>o</w:t>
      </w:r>
      <w:r w:rsidR="00535ED9" w:rsidRPr="003032DB">
        <w:rPr>
          <w:rFonts w:ascii="Arial" w:hAnsi="Arial" w:cs="Arial"/>
          <w:sz w:val="20"/>
          <w:szCs w:val="20"/>
        </w:rPr>
        <w:t>świadczam</w:t>
      </w:r>
      <w:proofErr w:type="spellEnd"/>
      <w:r w:rsidR="00535ED9" w:rsidRPr="003032D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35ED9" w:rsidRPr="003032DB">
        <w:rPr>
          <w:rFonts w:ascii="Arial" w:hAnsi="Arial" w:cs="Arial"/>
          <w:sz w:val="20"/>
          <w:szCs w:val="20"/>
        </w:rPr>
        <w:t>że</w:t>
      </w:r>
      <w:proofErr w:type="spellEnd"/>
      <w:r w:rsidR="00535ED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3032DB">
        <w:rPr>
          <w:rFonts w:ascii="Arial" w:hAnsi="Arial" w:cs="Arial"/>
          <w:bCs/>
          <w:sz w:val="20"/>
          <w:szCs w:val="20"/>
        </w:rPr>
        <w:t>jestem</w:t>
      </w:r>
      <w:proofErr w:type="spellEnd"/>
      <w:r w:rsidR="00535ED9" w:rsidRPr="003032DB">
        <w:rPr>
          <w:rFonts w:ascii="Arial" w:hAnsi="Arial" w:cs="Arial"/>
          <w:bCs/>
          <w:sz w:val="20"/>
          <w:szCs w:val="20"/>
        </w:rPr>
        <w:t>(-</w:t>
      </w:r>
      <w:proofErr w:type="spellStart"/>
      <w:r w:rsidR="00535ED9" w:rsidRPr="003032DB">
        <w:rPr>
          <w:rFonts w:ascii="Arial" w:hAnsi="Arial" w:cs="Arial"/>
          <w:bCs/>
          <w:sz w:val="20"/>
          <w:szCs w:val="20"/>
        </w:rPr>
        <w:t>śmy</w:t>
      </w:r>
      <w:proofErr w:type="spellEnd"/>
      <w:r w:rsidR="00535ED9" w:rsidRPr="003032DB">
        <w:rPr>
          <w:rFonts w:ascii="Arial" w:hAnsi="Arial" w:cs="Arial"/>
          <w:bCs/>
          <w:sz w:val="20"/>
          <w:szCs w:val="20"/>
        </w:rPr>
        <w:t>)</w:t>
      </w:r>
      <w:r w:rsidR="00F95F93" w:rsidRPr="003032DB">
        <w:rPr>
          <w:rFonts w:ascii="Arial" w:hAnsi="Arial" w:cs="Arial"/>
          <w:sz w:val="20"/>
          <w:szCs w:val="20"/>
        </w:rPr>
        <w:t xml:space="preserve">    </w:t>
      </w:r>
      <w:proofErr w:type="spellStart"/>
      <w:r w:rsidR="00F95F93" w:rsidRPr="003032DB">
        <w:rPr>
          <w:rFonts w:ascii="Arial" w:hAnsi="Arial" w:cs="Arial"/>
          <w:sz w:val="20"/>
          <w:szCs w:val="20"/>
        </w:rPr>
        <w:t>mikro</w:t>
      </w:r>
      <w:proofErr w:type="spellEnd"/>
      <w:r w:rsidR="00F95F93" w:rsidRPr="003032DB">
        <w:rPr>
          <w:rFonts w:ascii="Arial" w:hAnsi="Arial" w:cs="Arial"/>
          <w:sz w:val="20"/>
          <w:szCs w:val="20"/>
        </w:rPr>
        <w:t xml:space="preserve"> / </w:t>
      </w:r>
      <w:r w:rsidR="00535ED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3032DB">
        <w:rPr>
          <w:rFonts w:ascii="Arial" w:hAnsi="Arial" w:cs="Arial"/>
          <w:sz w:val="20"/>
          <w:szCs w:val="20"/>
        </w:rPr>
        <w:t>małym</w:t>
      </w:r>
      <w:proofErr w:type="spellEnd"/>
      <w:r w:rsidR="00535ED9" w:rsidRPr="003032DB">
        <w:rPr>
          <w:rFonts w:ascii="Arial" w:hAnsi="Arial" w:cs="Arial"/>
          <w:sz w:val="20"/>
          <w:szCs w:val="20"/>
        </w:rPr>
        <w:t xml:space="preserve"> / </w:t>
      </w:r>
      <w:proofErr w:type="spellStart"/>
      <w:r w:rsidR="00535ED9" w:rsidRPr="003032DB">
        <w:rPr>
          <w:rFonts w:ascii="Arial" w:hAnsi="Arial" w:cs="Arial"/>
          <w:sz w:val="20"/>
          <w:szCs w:val="20"/>
        </w:rPr>
        <w:t>średnim</w:t>
      </w:r>
      <w:proofErr w:type="spellEnd"/>
      <w:r w:rsidR="00535ED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5ED9" w:rsidRPr="003032DB">
        <w:rPr>
          <w:rFonts w:ascii="Arial" w:hAnsi="Arial" w:cs="Arial"/>
          <w:sz w:val="20"/>
          <w:szCs w:val="20"/>
        </w:rPr>
        <w:t>przedsiębiorstwem</w:t>
      </w:r>
      <w:proofErr w:type="spellEnd"/>
      <w:r w:rsidR="00F73045" w:rsidRPr="003032DB">
        <w:rPr>
          <w:rStyle w:val="Odwoanieprzypisudolnego"/>
          <w:rFonts w:ascii="Arial" w:hAnsi="Arial" w:cs="Arial"/>
          <w:sz w:val="20"/>
          <w:szCs w:val="20"/>
        </w:rPr>
        <w:footnoteReference w:id="9"/>
      </w:r>
    </w:p>
    <w:p w:rsidR="00E376FE" w:rsidRPr="00B03723" w:rsidRDefault="00E376FE" w:rsidP="00E376FE">
      <w:pPr>
        <w:pStyle w:val="Bezodstpw"/>
        <w:spacing w:line="276" w:lineRule="auto"/>
        <w:rPr>
          <w:rFonts w:ascii="Arial" w:hAnsi="Arial" w:cs="Arial"/>
          <w:i/>
          <w:sz w:val="16"/>
          <w:szCs w:val="16"/>
        </w:rPr>
      </w:pPr>
      <w:bookmarkStart w:id="7" w:name="_Hlk146540393"/>
      <w:proofErr w:type="spellStart"/>
      <w:r w:rsidRPr="00B03723">
        <w:rPr>
          <w:rFonts w:ascii="Arial" w:hAnsi="Arial" w:cs="Arial"/>
          <w:i/>
          <w:sz w:val="16"/>
          <w:szCs w:val="16"/>
        </w:rPr>
        <w:t>Zgodnie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z art. 7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ust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. 1 pkt 2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pkt 3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ustawy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dnia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6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marca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2018 r.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prawo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przedsiębiorców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(</w:t>
      </w:r>
      <w:bookmarkStart w:id="8" w:name="_Hlk33182752"/>
      <w:proofErr w:type="spellStart"/>
      <w:r>
        <w:rPr>
          <w:rFonts w:ascii="Arial" w:hAnsi="Arial" w:cs="Arial"/>
          <w:i/>
          <w:sz w:val="16"/>
          <w:szCs w:val="16"/>
        </w:rPr>
        <w:t>t.j.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Dz.U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>. z 202</w:t>
      </w:r>
      <w:r>
        <w:rPr>
          <w:rFonts w:ascii="Arial" w:hAnsi="Arial" w:cs="Arial"/>
          <w:i/>
          <w:sz w:val="16"/>
          <w:szCs w:val="16"/>
        </w:rPr>
        <w:t>3</w:t>
      </w:r>
      <w:r w:rsidRPr="00B03723">
        <w:rPr>
          <w:rFonts w:ascii="Arial" w:hAnsi="Arial" w:cs="Arial"/>
          <w:i/>
          <w:sz w:val="16"/>
          <w:szCs w:val="16"/>
        </w:rPr>
        <w:t xml:space="preserve"> r</w:t>
      </w:r>
      <w:r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poz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. </w:t>
      </w:r>
      <w:bookmarkEnd w:id="8"/>
      <w:r>
        <w:rPr>
          <w:rFonts w:ascii="Arial" w:hAnsi="Arial" w:cs="Arial"/>
          <w:i/>
          <w:sz w:val="16"/>
          <w:szCs w:val="16"/>
        </w:rPr>
        <w:t xml:space="preserve">221, </w:t>
      </w:r>
      <w:proofErr w:type="spellStart"/>
      <w:r>
        <w:rPr>
          <w:rFonts w:ascii="Arial" w:hAnsi="Arial" w:cs="Arial"/>
          <w:i/>
          <w:sz w:val="16"/>
          <w:szCs w:val="16"/>
        </w:rPr>
        <w:t>ze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zm</w:t>
      </w:r>
      <w:proofErr w:type="spellEnd"/>
      <w:r>
        <w:rPr>
          <w:rFonts w:ascii="Arial" w:hAnsi="Arial" w:cs="Arial"/>
          <w:i/>
          <w:sz w:val="16"/>
          <w:szCs w:val="16"/>
        </w:rPr>
        <w:t>.</w:t>
      </w:r>
      <w:r w:rsidRPr="00B03723">
        <w:rPr>
          <w:rFonts w:ascii="Arial" w:hAnsi="Arial" w:cs="Arial"/>
          <w:i/>
          <w:sz w:val="16"/>
          <w:szCs w:val="16"/>
        </w:rPr>
        <w:t>):</w:t>
      </w:r>
    </w:p>
    <w:bookmarkEnd w:id="7"/>
    <w:p w:rsidR="00E376FE" w:rsidRPr="00B03723" w:rsidRDefault="00E376FE" w:rsidP="00E376FE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</w:rPr>
      </w:pPr>
      <w:proofErr w:type="spellStart"/>
      <w:r w:rsidRPr="00B03723">
        <w:rPr>
          <w:rFonts w:ascii="Arial" w:hAnsi="Arial" w:cs="Arial"/>
          <w:i/>
          <w:sz w:val="16"/>
          <w:szCs w:val="16"/>
          <w:u w:val="single"/>
        </w:rPr>
        <w:t>Za</w:t>
      </w:r>
      <w:proofErr w:type="spellEnd"/>
      <w:r w:rsidRPr="00B03723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  <w:u w:val="single"/>
        </w:rPr>
        <w:t>mikroprzedsiębiorcę</w:t>
      </w:r>
      <w:proofErr w:type="spellEnd"/>
      <w:r w:rsidRPr="00B03723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uważa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się</w:t>
      </w:r>
      <w:proofErr w:type="spellEnd"/>
      <w:r w:rsidRPr="00B03723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przedsiębiorcę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w co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najmniej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jednym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roku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dwóch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ostatnich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lat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obrotowych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spełniał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łącznie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następujące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warunki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>:</w:t>
      </w:r>
    </w:p>
    <w:p w:rsidR="00E376FE" w:rsidRPr="00B03723" w:rsidRDefault="00E376FE" w:rsidP="00E376FE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</w:rPr>
        <w:t xml:space="preserve">1)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zatrudniał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średniorocznie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mniej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niż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10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pracowników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oraz</w:t>
      </w:r>
      <w:proofErr w:type="spellEnd"/>
    </w:p>
    <w:p w:rsidR="00E376FE" w:rsidRPr="00B03723" w:rsidRDefault="00E376FE" w:rsidP="00E376FE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</w:rPr>
        <w:t xml:space="preserve">2)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osiągnął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roczny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obrót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netto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ze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sprzedaży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towarów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wyrobów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usług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oraz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operacji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finansowych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nieprzekraczający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równowartości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złotych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2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milionów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euro,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lub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sumy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aktywów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jego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bilansu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sporządzonego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na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koniec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jednego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tych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lat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przekroczyły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równowartości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złotych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2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milionów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euro </w:t>
      </w:r>
    </w:p>
    <w:p w:rsidR="00E376FE" w:rsidRPr="00B03723" w:rsidRDefault="00E376FE" w:rsidP="00E376FE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</w:rPr>
      </w:pPr>
      <w:proofErr w:type="spellStart"/>
      <w:r w:rsidRPr="00B03723">
        <w:rPr>
          <w:rFonts w:ascii="Arial" w:hAnsi="Arial" w:cs="Arial"/>
          <w:i/>
          <w:sz w:val="16"/>
          <w:szCs w:val="16"/>
          <w:u w:val="single"/>
        </w:rPr>
        <w:t>Za</w:t>
      </w:r>
      <w:proofErr w:type="spellEnd"/>
      <w:r w:rsidRPr="00B03723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  <w:u w:val="single"/>
        </w:rPr>
        <w:t>małego</w:t>
      </w:r>
      <w:proofErr w:type="spellEnd"/>
      <w:r w:rsidRPr="00B03723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  <w:u w:val="single"/>
        </w:rPr>
        <w:t>przedsiębiorcę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uważa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się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przedsiębiorcę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w co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najmniej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jednym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dwóch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ostatnich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lat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obrotowych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spełnia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łącznie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następujące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warunki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>:</w:t>
      </w:r>
    </w:p>
    <w:p w:rsidR="00E376FE" w:rsidRPr="00B03723" w:rsidRDefault="00E376FE" w:rsidP="00E376FE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</w:rPr>
        <w:t xml:space="preserve">1)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zatrudniał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średniorocznie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mniej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niż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50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pracowników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oraz</w:t>
      </w:r>
      <w:proofErr w:type="spellEnd"/>
    </w:p>
    <w:p w:rsidR="00E376FE" w:rsidRPr="00B03723" w:rsidRDefault="00E376FE" w:rsidP="00E376FE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</w:rPr>
        <w:t xml:space="preserve">2)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osiągnął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roczny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obrót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netto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ze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sprzedaży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towarów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wyrobów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usług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oraz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operacji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finansowych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nieprzekraczający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równowartości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złotych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10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milionów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euro,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lub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sumy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aktywów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jego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bilansu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sporządzonego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na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koniec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jednego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tych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lat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przekroczyły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równowartości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złotych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10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milionów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euro -</w:t>
      </w:r>
    </w:p>
    <w:p w:rsidR="00E376FE" w:rsidRPr="00B03723" w:rsidRDefault="00E376FE" w:rsidP="00E376FE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</w:rPr>
      </w:pPr>
      <w:proofErr w:type="spellStart"/>
      <w:r w:rsidRPr="00B03723">
        <w:rPr>
          <w:rFonts w:ascii="Arial" w:hAnsi="Arial" w:cs="Arial"/>
          <w:i/>
          <w:sz w:val="16"/>
          <w:szCs w:val="16"/>
        </w:rPr>
        <w:t>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jest mikroprzedsiębiorcą.</w:t>
      </w:r>
    </w:p>
    <w:p w:rsidR="00E376FE" w:rsidRPr="00B03723" w:rsidRDefault="00E376FE" w:rsidP="00E376FE">
      <w:pPr>
        <w:pStyle w:val="Bezodstpw"/>
        <w:spacing w:line="276" w:lineRule="auto"/>
        <w:ind w:left="567" w:hanging="283"/>
        <w:rPr>
          <w:rFonts w:ascii="Arial" w:hAnsi="Arial" w:cs="Arial"/>
          <w:i/>
          <w:sz w:val="16"/>
          <w:szCs w:val="16"/>
        </w:rPr>
      </w:pPr>
      <w:proofErr w:type="spellStart"/>
      <w:r w:rsidRPr="00B03723">
        <w:rPr>
          <w:rFonts w:ascii="Arial" w:hAnsi="Arial" w:cs="Arial"/>
          <w:i/>
          <w:sz w:val="16"/>
          <w:szCs w:val="16"/>
          <w:u w:val="single"/>
        </w:rPr>
        <w:t>Za</w:t>
      </w:r>
      <w:proofErr w:type="spellEnd"/>
      <w:r w:rsidRPr="00B03723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  <w:u w:val="single"/>
        </w:rPr>
        <w:t>średniego</w:t>
      </w:r>
      <w:proofErr w:type="spellEnd"/>
      <w:r w:rsidRPr="00B03723">
        <w:rPr>
          <w:rFonts w:ascii="Arial" w:hAnsi="Arial" w:cs="Arial"/>
          <w:i/>
          <w:sz w:val="16"/>
          <w:szCs w:val="16"/>
          <w:u w:val="single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  <w:u w:val="single"/>
        </w:rPr>
        <w:t>przedsiębiorcę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uważa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się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przedsiębiorcę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w co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najmniej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jednym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dwóch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ostatnich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lat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obrotowych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spełniał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łącznie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następujące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warunki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>:</w:t>
      </w:r>
    </w:p>
    <w:p w:rsidR="00E376FE" w:rsidRPr="00B03723" w:rsidRDefault="00E376FE" w:rsidP="00E376FE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</w:rPr>
        <w:t xml:space="preserve">1)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zatrudniał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średniorocznie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mniej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niż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250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pracowników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oraz</w:t>
      </w:r>
      <w:proofErr w:type="spellEnd"/>
    </w:p>
    <w:p w:rsidR="00E376FE" w:rsidRPr="00B03723" w:rsidRDefault="00E376FE" w:rsidP="00E376FE">
      <w:pPr>
        <w:pStyle w:val="Bezodstpw"/>
        <w:spacing w:line="276" w:lineRule="auto"/>
        <w:ind w:left="851" w:hanging="284"/>
        <w:rPr>
          <w:rFonts w:ascii="Arial" w:hAnsi="Arial" w:cs="Arial"/>
          <w:i/>
          <w:sz w:val="16"/>
          <w:szCs w:val="16"/>
        </w:rPr>
      </w:pPr>
      <w:r w:rsidRPr="00B03723">
        <w:rPr>
          <w:rFonts w:ascii="Arial" w:hAnsi="Arial" w:cs="Arial"/>
          <w:i/>
          <w:sz w:val="16"/>
          <w:szCs w:val="16"/>
        </w:rPr>
        <w:t xml:space="preserve">2)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osiągnął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roczny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obrót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netto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ze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sprzedaży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towarów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wyrobów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usług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oraz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operacji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finansowych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nieprzekraczający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równowartości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złotych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50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milionów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euro,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lub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sumy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aktywów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jego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bilansu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sporządzonego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na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koniec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jednego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z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tych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lat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przekroczyły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równowartości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złotych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43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milionów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euro –</w:t>
      </w:r>
    </w:p>
    <w:p w:rsidR="00535ED9" w:rsidRPr="003032DB" w:rsidRDefault="00E376FE" w:rsidP="00E376FE">
      <w:pPr>
        <w:pStyle w:val="Bezodstpw"/>
        <w:spacing w:line="276" w:lineRule="auto"/>
        <w:ind w:left="567"/>
        <w:rPr>
          <w:rFonts w:ascii="Arial" w:hAnsi="Arial" w:cs="Arial"/>
          <w:i/>
          <w:sz w:val="16"/>
          <w:szCs w:val="16"/>
        </w:rPr>
      </w:pPr>
      <w:proofErr w:type="spellStart"/>
      <w:r w:rsidRPr="00B03723">
        <w:rPr>
          <w:rFonts w:ascii="Arial" w:hAnsi="Arial" w:cs="Arial"/>
          <w:i/>
          <w:sz w:val="16"/>
          <w:szCs w:val="16"/>
        </w:rPr>
        <w:t>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który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nie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jest mikroprzedsiębiorcą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ani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małym</w:t>
      </w:r>
      <w:proofErr w:type="spellEnd"/>
      <w:r w:rsidRPr="00B0372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B03723">
        <w:rPr>
          <w:rFonts w:ascii="Arial" w:hAnsi="Arial" w:cs="Arial"/>
          <w:i/>
          <w:sz w:val="16"/>
          <w:szCs w:val="16"/>
        </w:rPr>
        <w:t>przedsiębiorcą</w:t>
      </w:r>
      <w:proofErr w:type="spellEnd"/>
      <w:r>
        <w:rPr>
          <w:rFonts w:ascii="Arial" w:hAnsi="Arial" w:cs="Arial"/>
          <w:i/>
          <w:sz w:val="16"/>
          <w:szCs w:val="16"/>
        </w:rPr>
        <w:t>.</w:t>
      </w:r>
    </w:p>
    <w:p w:rsidR="00AE5652" w:rsidRPr="003032DB" w:rsidRDefault="00AE5652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9. </w:t>
      </w:r>
      <w:proofErr w:type="spellStart"/>
      <w:r w:rsidR="00924BC9" w:rsidRPr="003032DB">
        <w:rPr>
          <w:rFonts w:ascii="Arial" w:hAnsi="Arial" w:cs="Arial"/>
          <w:sz w:val="20"/>
          <w:szCs w:val="20"/>
        </w:rPr>
        <w:t>Ofertę</w:t>
      </w:r>
      <w:proofErr w:type="spellEnd"/>
      <w:r w:rsidR="00924BC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4D1E" w:rsidRPr="003032DB">
        <w:rPr>
          <w:rFonts w:ascii="Arial" w:hAnsi="Arial" w:cs="Arial"/>
          <w:sz w:val="20"/>
          <w:szCs w:val="20"/>
        </w:rPr>
        <w:t>wraz</w:t>
      </w:r>
      <w:proofErr w:type="spellEnd"/>
      <w:r w:rsidR="006C4D1E" w:rsidRPr="003032DB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6C4D1E" w:rsidRPr="003032DB">
        <w:rPr>
          <w:rFonts w:ascii="Arial" w:hAnsi="Arial" w:cs="Arial"/>
          <w:sz w:val="20"/>
          <w:szCs w:val="20"/>
        </w:rPr>
        <w:t>załącznikami</w:t>
      </w:r>
      <w:proofErr w:type="spellEnd"/>
      <w:r w:rsidR="006C4D1E" w:rsidRPr="003032DB">
        <w:rPr>
          <w:rFonts w:ascii="Arial" w:hAnsi="Arial" w:cs="Arial"/>
          <w:sz w:val="20"/>
          <w:szCs w:val="20"/>
        </w:rPr>
        <w:t xml:space="preserve"> </w:t>
      </w:r>
      <w:r w:rsidR="00924BC9" w:rsidRPr="003032DB">
        <w:rPr>
          <w:rFonts w:ascii="Arial" w:hAnsi="Arial" w:cs="Arial"/>
          <w:sz w:val="20"/>
          <w:szCs w:val="20"/>
        </w:rPr>
        <w:t xml:space="preserve">składam na kolejno ponumerowanych stronach. </w:t>
      </w:r>
      <w:r w:rsidR="006C4D1E" w:rsidRPr="003032DB">
        <w:rPr>
          <w:rFonts w:ascii="Arial" w:hAnsi="Arial" w:cs="Arial"/>
          <w:sz w:val="20"/>
          <w:szCs w:val="20"/>
        </w:rPr>
        <w:t xml:space="preserve">Oferta wraz z załącznikami </w:t>
      </w:r>
      <w:r w:rsidR="00605340" w:rsidRPr="003032DB">
        <w:rPr>
          <w:rFonts w:ascii="Arial" w:hAnsi="Arial" w:cs="Arial"/>
          <w:sz w:val="20"/>
          <w:szCs w:val="20"/>
        </w:rPr>
        <w:t>składa</w:t>
      </w:r>
      <w:r w:rsidR="006C4D1E" w:rsidRPr="003032DB">
        <w:rPr>
          <w:rFonts w:ascii="Arial" w:hAnsi="Arial" w:cs="Arial"/>
          <w:sz w:val="20"/>
          <w:szCs w:val="20"/>
        </w:rPr>
        <w:t xml:space="preserve"> </w:t>
      </w:r>
      <w:r w:rsidR="00924BC9" w:rsidRPr="003032DB">
        <w:rPr>
          <w:rFonts w:ascii="Arial" w:hAnsi="Arial" w:cs="Arial"/>
          <w:sz w:val="20"/>
          <w:szCs w:val="20"/>
        </w:rPr>
        <w:t xml:space="preserve"> się z ………. </w:t>
      </w:r>
      <w:proofErr w:type="spellStart"/>
      <w:r w:rsidR="00A11442" w:rsidRPr="003032DB">
        <w:rPr>
          <w:rFonts w:ascii="Arial" w:hAnsi="Arial" w:cs="Arial"/>
          <w:sz w:val="20"/>
          <w:szCs w:val="20"/>
        </w:rPr>
        <w:t>s</w:t>
      </w:r>
      <w:r w:rsidR="00924BC9" w:rsidRPr="003032DB">
        <w:rPr>
          <w:rFonts w:ascii="Arial" w:hAnsi="Arial" w:cs="Arial"/>
          <w:sz w:val="20"/>
          <w:szCs w:val="20"/>
        </w:rPr>
        <w:t>tron</w:t>
      </w:r>
      <w:proofErr w:type="spellEnd"/>
      <w:r w:rsidR="00924BC9" w:rsidRPr="003032DB">
        <w:rPr>
          <w:rFonts w:ascii="Arial" w:hAnsi="Arial" w:cs="Arial"/>
          <w:sz w:val="20"/>
          <w:szCs w:val="20"/>
        </w:rPr>
        <w:t>.</w:t>
      </w:r>
    </w:p>
    <w:p w:rsidR="00924BC9" w:rsidRPr="003032DB" w:rsidRDefault="00AE5652" w:rsidP="00E9033A">
      <w:pPr>
        <w:pStyle w:val="Bezodstpw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10. </w:t>
      </w:r>
      <w:proofErr w:type="spellStart"/>
      <w:r w:rsidR="00924BC9" w:rsidRPr="003032DB">
        <w:rPr>
          <w:rFonts w:ascii="Arial" w:hAnsi="Arial" w:cs="Arial"/>
          <w:sz w:val="20"/>
          <w:szCs w:val="20"/>
        </w:rPr>
        <w:t>Załącznikami</w:t>
      </w:r>
      <w:proofErr w:type="spellEnd"/>
      <w:r w:rsidR="00924BC9" w:rsidRPr="003032DB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924BC9" w:rsidRPr="003032DB">
        <w:rPr>
          <w:rFonts w:ascii="Arial" w:hAnsi="Arial" w:cs="Arial"/>
          <w:sz w:val="20"/>
          <w:szCs w:val="20"/>
        </w:rPr>
        <w:t>niniejszego</w:t>
      </w:r>
      <w:proofErr w:type="spellEnd"/>
      <w:r w:rsidR="00924BC9" w:rsidRPr="003032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4BC9" w:rsidRPr="003032DB">
        <w:rPr>
          <w:rFonts w:ascii="Arial" w:hAnsi="Arial" w:cs="Arial"/>
          <w:sz w:val="20"/>
          <w:szCs w:val="20"/>
        </w:rPr>
        <w:t>formularza</w:t>
      </w:r>
      <w:proofErr w:type="spellEnd"/>
      <w:r w:rsidR="00924BC9" w:rsidRPr="003032DB">
        <w:rPr>
          <w:rFonts w:ascii="Arial" w:hAnsi="Arial" w:cs="Arial"/>
          <w:sz w:val="20"/>
          <w:szCs w:val="20"/>
        </w:rPr>
        <w:t xml:space="preserve"> stanowiącymi integralną część oferty są oświadczenia, dokumenty i załączniki </w:t>
      </w:r>
      <w:r w:rsidR="0080249B" w:rsidRPr="003032DB">
        <w:rPr>
          <w:rFonts w:ascii="Arial" w:hAnsi="Arial" w:cs="Arial"/>
          <w:sz w:val="20"/>
          <w:szCs w:val="20"/>
        </w:rPr>
        <w:t>wymienione poniżej</w:t>
      </w:r>
      <w:r w:rsidR="00924BC9" w:rsidRPr="003032DB">
        <w:rPr>
          <w:rFonts w:ascii="Arial" w:hAnsi="Arial" w:cs="Arial"/>
          <w:sz w:val="20"/>
          <w:szCs w:val="20"/>
        </w:rPr>
        <w:t>:</w:t>
      </w:r>
    </w:p>
    <w:p w:rsidR="00924BC9" w:rsidRPr="003032DB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1) </w:t>
      </w:r>
      <w:proofErr w:type="spellStart"/>
      <w:r w:rsidRPr="003032DB">
        <w:rPr>
          <w:rFonts w:ascii="Arial" w:hAnsi="Arial"/>
          <w:sz w:val="20"/>
          <w:szCs w:val="20"/>
        </w:rPr>
        <w:t>Oświadczenie</w:t>
      </w:r>
      <w:proofErr w:type="spellEnd"/>
      <w:r w:rsidRPr="003032DB">
        <w:rPr>
          <w:rFonts w:ascii="Arial" w:hAnsi="Arial"/>
          <w:sz w:val="20"/>
          <w:szCs w:val="20"/>
        </w:rPr>
        <w:t>/</w:t>
      </w:r>
      <w:proofErr w:type="spellStart"/>
      <w:r w:rsidRPr="003032DB">
        <w:rPr>
          <w:rFonts w:ascii="Arial" w:hAnsi="Arial"/>
          <w:sz w:val="20"/>
          <w:szCs w:val="20"/>
        </w:rPr>
        <w:t>ośwaidczenia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Wykonawcy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składane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na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podstawie</w:t>
      </w:r>
      <w:proofErr w:type="spellEnd"/>
      <w:r w:rsidRPr="003032DB">
        <w:rPr>
          <w:rFonts w:ascii="Arial" w:hAnsi="Arial"/>
          <w:sz w:val="20"/>
          <w:szCs w:val="20"/>
        </w:rPr>
        <w:t xml:space="preserve"> art. 125 </w:t>
      </w:r>
      <w:proofErr w:type="spellStart"/>
      <w:r w:rsidRPr="003032DB">
        <w:rPr>
          <w:rFonts w:ascii="Arial" w:hAnsi="Arial"/>
          <w:sz w:val="20"/>
          <w:szCs w:val="20"/>
        </w:rPr>
        <w:t>ust</w:t>
      </w:r>
      <w:proofErr w:type="spellEnd"/>
      <w:r w:rsidRPr="003032DB">
        <w:rPr>
          <w:rFonts w:ascii="Arial" w:hAnsi="Arial"/>
          <w:sz w:val="20"/>
          <w:szCs w:val="20"/>
        </w:rPr>
        <w:t xml:space="preserve">. 1 </w:t>
      </w:r>
      <w:proofErr w:type="spellStart"/>
      <w:r w:rsidRPr="003032DB">
        <w:rPr>
          <w:rFonts w:ascii="Arial" w:hAnsi="Arial"/>
          <w:sz w:val="20"/>
          <w:szCs w:val="20"/>
        </w:rPr>
        <w:t>ustawy</w:t>
      </w:r>
      <w:proofErr w:type="spellEnd"/>
      <w:r w:rsidRPr="003032DB">
        <w:rPr>
          <w:rFonts w:ascii="Arial" w:hAnsi="Arial"/>
          <w:sz w:val="20"/>
          <w:szCs w:val="20"/>
        </w:rPr>
        <w:t xml:space="preserve"> PZP </w:t>
      </w:r>
      <w:proofErr w:type="spellStart"/>
      <w:r w:rsidRPr="003032DB">
        <w:rPr>
          <w:rFonts w:ascii="Arial" w:hAnsi="Arial"/>
          <w:sz w:val="20"/>
          <w:szCs w:val="20"/>
        </w:rPr>
        <w:t>dotyczące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spełnienia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warunków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udziału</w:t>
      </w:r>
      <w:proofErr w:type="spellEnd"/>
      <w:r w:rsidRPr="003032DB">
        <w:rPr>
          <w:rFonts w:ascii="Arial" w:hAnsi="Arial"/>
          <w:sz w:val="20"/>
          <w:szCs w:val="20"/>
        </w:rPr>
        <w:t xml:space="preserve"> w </w:t>
      </w:r>
      <w:proofErr w:type="spellStart"/>
      <w:r w:rsidRPr="003032DB">
        <w:rPr>
          <w:rFonts w:ascii="Arial" w:hAnsi="Arial"/>
          <w:sz w:val="20"/>
          <w:szCs w:val="20"/>
        </w:rPr>
        <w:t>postępowaniu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oraz</w:t>
      </w:r>
      <w:proofErr w:type="spellEnd"/>
      <w:r w:rsidRPr="003032DB">
        <w:rPr>
          <w:rFonts w:ascii="Arial" w:hAnsi="Arial"/>
          <w:sz w:val="20"/>
          <w:szCs w:val="20"/>
        </w:rPr>
        <w:t xml:space="preserve"> o </w:t>
      </w:r>
      <w:proofErr w:type="spellStart"/>
      <w:r w:rsidRPr="003032DB">
        <w:rPr>
          <w:rFonts w:ascii="Arial" w:hAnsi="Arial"/>
          <w:sz w:val="20"/>
          <w:szCs w:val="20"/>
        </w:rPr>
        <w:t>braku</w:t>
      </w:r>
      <w:proofErr w:type="spellEnd"/>
      <w:r w:rsidRPr="003032DB">
        <w:rPr>
          <w:rFonts w:ascii="Arial" w:hAnsi="Arial"/>
          <w:sz w:val="20"/>
          <w:szCs w:val="20"/>
        </w:rPr>
        <w:t xml:space="preserve"> </w:t>
      </w:r>
      <w:proofErr w:type="spellStart"/>
      <w:r w:rsidRPr="003032DB">
        <w:rPr>
          <w:rFonts w:ascii="Arial" w:hAnsi="Arial"/>
          <w:sz w:val="20"/>
          <w:szCs w:val="20"/>
        </w:rPr>
        <w:t>podstaw</w:t>
      </w:r>
      <w:proofErr w:type="spellEnd"/>
      <w:r w:rsidRPr="003032DB">
        <w:rPr>
          <w:rFonts w:ascii="Arial" w:hAnsi="Arial"/>
          <w:sz w:val="20"/>
          <w:szCs w:val="20"/>
        </w:rPr>
        <w:t xml:space="preserve"> do </w:t>
      </w:r>
      <w:proofErr w:type="spellStart"/>
      <w:r w:rsidRPr="003032DB">
        <w:rPr>
          <w:rFonts w:ascii="Arial" w:hAnsi="Arial"/>
          <w:sz w:val="20"/>
          <w:szCs w:val="20"/>
        </w:rPr>
        <w:t>wykluczenia</w:t>
      </w:r>
      <w:proofErr w:type="spellEnd"/>
      <w:r w:rsidRPr="003032DB">
        <w:rPr>
          <w:rFonts w:ascii="Arial" w:hAnsi="Arial"/>
          <w:sz w:val="20"/>
          <w:szCs w:val="20"/>
        </w:rPr>
        <w:t xml:space="preserve"> z </w:t>
      </w:r>
      <w:proofErr w:type="spellStart"/>
      <w:r w:rsidRPr="003032DB">
        <w:rPr>
          <w:rFonts w:ascii="Arial" w:hAnsi="Arial"/>
          <w:sz w:val="20"/>
          <w:szCs w:val="20"/>
        </w:rPr>
        <w:t>postępowania</w:t>
      </w:r>
      <w:proofErr w:type="spellEnd"/>
    </w:p>
    <w:p w:rsidR="002A1A70" w:rsidRPr="003032DB" w:rsidRDefault="002A1A70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</w:p>
    <w:p w:rsidR="00924BC9" w:rsidRPr="003032DB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2) </w:t>
      </w:r>
      <w:r w:rsidR="00924BC9" w:rsidRPr="003032DB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:rsidR="002A1A70" w:rsidRPr="003032DB" w:rsidRDefault="002A1A70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</w:p>
    <w:p w:rsidR="00924BC9" w:rsidRPr="003032DB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3) </w:t>
      </w:r>
      <w:r w:rsidR="00924BC9" w:rsidRPr="003032DB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:rsidR="002D392D" w:rsidRPr="003032DB" w:rsidRDefault="002D392D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</w:p>
    <w:p w:rsidR="002D392D" w:rsidRPr="003032DB" w:rsidRDefault="00AE5652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  <w:r w:rsidRPr="003032DB">
        <w:rPr>
          <w:rFonts w:ascii="Arial" w:hAnsi="Arial" w:cs="Arial"/>
          <w:sz w:val="20"/>
          <w:szCs w:val="20"/>
        </w:rPr>
        <w:t xml:space="preserve">4) </w:t>
      </w:r>
      <w:r w:rsidR="002D392D" w:rsidRPr="003032DB">
        <w:rPr>
          <w:rFonts w:ascii="Arial" w:hAnsi="Arial" w:cs="Arial"/>
          <w:sz w:val="20"/>
          <w:szCs w:val="20"/>
        </w:rPr>
        <w:t>………………………………………………………………………….</w:t>
      </w:r>
    </w:p>
    <w:p w:rsidR="002D392D" w:rsidRPr="003032DB" w:rsidRDefault="002D392D" w:rsidP="00E9033A">
      <w:pPr>
        <w:pStyle w:val="Bezodstpw"/>
        <w:spacing w:line="276" w:lineRule="auto"/>
        <w:ind w:left="567" w:hanging="283"/>
        <w:rPr>
          <w:rFonts w:ascii="Arial" w:hAnsi="Arial" w:cs="Arial"/>
          <w:sz w:val="20"/>
          <w:szCs w:val="20"/>
        </w:rPr>
      </w:pPr>
    </w:p>
    <w:p w:rsidR="002A1A70" w:rsidRPr="003032DB" w:rsidRDefault="002A1A70" w:rsidP="00E903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CC37D9" w:rsidRPr="003032DB" w:rsidRDefault="00CC37D9" w:rsidP="00E9033A">
      <w:pPr>
        <w:pStyle w:val="Bezodstpw"/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AE5652" w:rsidRPr="003032DB" w:rsidRDefault="00AE5652" w:rsidP="00E9033A">
      <w:pPr>
        <w:pStyle w:val="Bezodstpw"/>
        <w:spacing w:line="276" w:lineRule="auto"/>
        <w:ind w:left="5103"/>
        <w:jc w:val="center"/>
        <w:rPr>
          <w:rFonts w:ascii="Arial" w:hAnsi="Arial" w:cs="Arial"/>
          <w:sz w:val="20"/>
          <w:szCs w:val="20"/>
          <w:lang w:eastAsia="pl-PL"/>
        </w:rPr>
      </w:pPr>
      <w:bookmarkStart w:id="9" w:name="_Hlk63672798"/>
      <w:r w:rsidRPr="003032DB">
        <w:rPr>
          <w:rFonts w:ascii="Arial" w:hAnsi="Arial" w:cs="Arial"/>
          <w:sz w:val="20"/>
          <w:szCs w:val="20"/>
          <w:lang w:eastAsia="pl-PL"/>
        </w:rPr>
        <w:t>…</w:t>
      </w:r>
      <w:r w:rsidR="0080249B" w:rsidRPr="003032DB">
        <w:rPr>
          <w:rFonts w:ascii="Arial" w:hAnsi="Arial" w:cs="Arial"/>
          <w:sz w:val="20"/>
          <w:szCs w:val="20"/>
          <w:lang w:eastAsia="pl-PL"/>
        </w:rPr>
        <w:t>..............................</w:t>
      </w:r>
      <w:r w:rsidRPr="003032DB">
        <w:rPr>
          <w:rFonts w:ascii="Arial" w:hAnsi="Arial" w:cs="Arial"/>
          <w:sz w:val="20"/>
          <w:szCs w:val="20"/>
          <w:lang w:eastAsia="pl-PL"/>
        </w:rPr>
        <w:t>.......</w:t>
      </w:r>
      <w:r w:rsidR="0080249B" w:rsidRPr="003032DB">
        <w:rPr>
          <w:rFonts w:ascii="Arial" w:hAnsi="Arial" w:cs="Arial"/>
          <w:sz w:val="20"/>
          <w:szCs w:val="20"/>
          <w:lang w:eastAsia="pl-PL"/>
        </w:rPr>
        <w:t>......................</w:t>
      </w:r>
    </w:p>
    <w:p w:rsidR="0080249B" w:rsidRPr="003032DB" w:rsidRDefault="00E03370" w:rsidP="00E03370">
      <w:pPr>
        <w:pStyle w:val="Bezodstpw"/>
        <w:spacing w:line="276" w:lineRule="auto"/>
        <w:ind w:left="5103"/>
        <w:jc w:val="center"/>
        <w:rPr>
          <w:rFonts w:ascii="Arial" w:hAnsi="Arial" w:cs="Arial"/>
          <w:sz w:val="20"/>
          <w:szCs w:val="20"/>
          <w:lang w:eastAsia="pl-PL"/>
        </w:rPr>
      </w:pPr>
      <w:r w:rsidRPr="00DA499C">
        <w:rPr>
          <w:rFonts w:ascii="Arial" w:hAnsi="Arial" w:cs="Arial"/>
          <w:i/>
          <w:sz w:val="16"/>
          <w:szCs w:val="16"/>
        </w:rPr>
        <w:t xml:space="preserve">Data; </w:t>
      </w:r>
      <w:proofErr w:type="spellStart"/>
      <w:r w:rsidRPr="00DA499C">
        <w:rPr>
          <w:rFonts w:ascii="Arial" w:hAnsi="Arial" w:cs="Arial"/>
          <w:i/>
          <w:sz w:val="16"/>
          <w:szCs w:val="16"/>
        </w:rPr>
        <w:t>kwalifikowany</w:t>
      </w:r>
      <w:proofErr w:type="spellEnd"/>
      <w:r w:rsidRPr="00DA499C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DA499C">
        <w:rPr>
          <w:rFonts w:ascii="Arial" w:hAnsi="Arial" w:cs="Arial"/>
          <w:i/>
          <w:sz w:val="16"/>
          <w:szCs w:val="16"/>
        </w:rPr>
        <w:t>podpis</w:t>
      </w:r>
      <w:proofErr w:type="spellEnd"/>
      <w:r w:rsidRPr="00DA499C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DA499C">
        <w:rPr>
          <w:rFonts w:ascii="Arial" w:hAnsi="Arial" w:cs="Arial"/>
          <w:i/>
          <w:sz w:val="16"/>
          <w:szCs w:val="16"/>
        </w:rPr>
        <w:t>elektroniczny</w:t>
      </w:r>
      <w:bookmarkEnd w:id="9"/>
      <w:proofErr w:type="spellEnd"/>
    </w:p>
    <w:sectPr w:rsidR="0080249B" w:rsidRPr="003032DB" w:rsidSect="00321623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B07" w:rsidRDefault="00154B07" w:rsidP="00597E0F">
      <w:pPr>
        <w:spacing w:after="0" w:line="240" w:lineRule="auto"/>
      </w:pPr>
      <w:r>
        <w:separator/>
      </w:r>
    </w:p>
  </w:endnote>
  <w:endnote w:type="continuationSeparator" w:id="0">
    <w:p w:rsidR="00154B07" w:rsidRDefault="00154B07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B07" w:rsidRDefault="00154B07" w:rsidP="00597E0F">
      <w:pPr>
        <w:spacing w:after="0" w:line="240" w:lineRule="auto"/>
      </w:pPr>
      <w:r>
        <w:separator/>
      </w:r>
    </w:p>
  </w:footnote>
  <w:footnote w:type="continuationSeparator" w:id="0">
    <w:p w:rsidR="00154B07" w:rsidRDefault="00154B07" w:rsidP="00597E0F">
      <w:pPr>
        <w:spacing w:after="0" w:line="240" w:lineRule="auto"/>
      </w:pPr>
      <w:r>
        <w:continuationSeparator/>
      </w:r>
    </w:p>
  </w:footnote>
  <w:footnote w:id="1">
    <w:p w:rsidR="00AA64DC" w:rsidRPr="00891B08" w:rsidRDefault="00AA64DC" w:rsidP="000D0EC4">
      <w:pPr>
        <w:pStyle w:val="Tekstprzypisudolnego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właściwe zaznaczyć</w:t>
      </w:r>
    </w:p>
  </w:footnote>
  <w:footnote w:id="2">
    <w:p w:rsidR="00AA64DC" w:rsidRPr="00891B08" w:rsidRDefault="00AA64DC" w:rsidP="002A1A70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:rsidR="00AA64DC" w:rsidRPr="00891B08" w:rsidRDefault="00AA64DC" w:rsidP="00107341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niniejszy punkt wypełnia Wykonawca, w przypadku podwykonawców, na których zasoby powołuje się na zasadach określonych w art. </w:t>
      </w:r>
      <w:r w:rsidR="00CA1C76">
        <w:rPr>
          <w:sz w:val="12"/>
          <w:szCs w:val="12"/>
        </w:rPr>
        <w:t>118 ustawy PZP</w:t>
      </w:r>
      <w:r w:rsidRPr="00891B08">
        <w:rPr>
          <w:sz w:val="12"/>
          <w:szCs w:val="12"/>
        </w:rPr>
        <w:t xml:space="preserve">, w celu wykazania spełniania warunków udziału </w:t>
      </w:r>
      <w:r>
        <w:rPr>
          <w:sz w:val="12"/>
          <w:szCs w:val="12"/>
        </w:rPr>
        <w:br/>
        <w:t xml:space="preserve">   </w:t>
      </w:r>
      <w:r w:rsidRPr="00891B08">
        <w:rPr>
          <w:sz w:val="12"/>
          <w:szCs w:val="12"/>
        </w:rPr>
        <w:t xml:space="preserve">w postępowaniu, o których mowa w art. </w:t>
      </w:r>
      <w:r w:rsidR="00CA1C76">
        <w:rPr>
          <w:sz w:val="12"/>
          <w:szCs w:val="12"/>
        </w:rPr>
        <w:t>112</w:t>
      </w:r>
      <w:r w:rsidRPr="00891B08">
        <w:rPr>
          <w:sz w:val="12"/>
          <w:szCs w:val="12"/>
        </w:rPr>
        <w:t xml:space="preserve"> ust.</w:t>
      </w:r>
      <w:r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2</w:t>
      </w:r>
      <w:r w:rsidRPr="00891B08">
        <w:rPr>
          <w:sz w:val="12"/>
          <w:szCs w:val="12"/>
        </w:rPr>
        <w:t xml:space="preserve"> </w:t>
      </w:r>
      <w:r w:rsidR="00CA1C76">
        <w:rPr>
          <w:sz w:val="12"/>
          <w:szCs w:val="12"/>
        </w:rPr>
        <w:t>u</w:t>
      </w:r>
      <w:r w:rsidRPr="00891B08">
        <w:rPr>
          <w:sz w:val="12"/>
          <w:szCs w:val="12"/>
        </w:rPr>
        <w:t>stawy</w:t>
      </w:r>
      <w:r w:rsidR="00CA1C76">
        <w:rPr>
          <w:sz w:val="12"/>
          <w:szCs w:val="12"/>
        </w:rPr>
        <w:t xml:space="preserve"> PZP</w:t>
      </w:r>
      <w:r w:rsidRPr="00891B08">
        <w:rPr>
          <w:sz w:val="12"/>
          <w:szCs w:val="12"/>
        </w:rPr>
        <w:t>.</w:t>
      </w:r>
    </w:p>
  </w:footnote>
  <w:footnote w:id="4">
    <w:p w:rsidR="00AA64DC" w:rsidRPr="00891B08" w:rsidRDefault="00AA64DC" w:rsidP="00A11302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:rsidR="00AD6658" w:rsidRPr="00891B08" w:rsidRDefault="00AD6658" w:rsidP="00AD6658">
      <w:pPr>
        <w:pStyle w:val="Tekstprzypisudolnego"/>
        <w:jc w:val="both"/>
        <w:rPr>
          <w:sz w:val="12"/>
          <w:szCs w:val="12"/>
        </w:rPr>
      </w:pPr>
      <w:r w:rsidRPr="00891B08">
        <w:rPr>
          <w:rStyle w:val="Odwoanieprzypisudolnego"/>
          <w:sz w:val="12"/>
          <w:szCs w:val="12"/>
        </w:rPr>
        <w:footnoteRef/>
      </w:r>
      <w:r w:rsidRPr="00891B08">
        <w:rPr>
          <w:sz w:val="12"/>
          <w:szCs w:val="12"/>
        </w:rPr>
        <w:t xml:space="preserve"> w przypadku gdy </w:t>
      </w:r>
      <w:r>
        <w:rPr>
          <w:sz w:val="12"/>
          <w:szCs w:val="12"/>
        </w:rPr>
        <w:t>W</w:t>
      </w:r>
      <w:r w:rsidRPr="00891B08">
        <w:rPr>
          <w:sz w:val="12"/>
          <w:szCs w:val="12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AD6658" w:rsidRPr="00891B08" w:rsidRDefault="00AD6658" w:rsidP="00AD6658">
      <w:pPr>
        <w:pStyle w:val="Tekstprzypisudolnego"/>
        <w:jc w:val="both"/>
        <w:rPr>
          <w:sz w:val="12"/>
          <w:szCs w:val="12"/>
        </w:rPr>
      </w:pPr>
    </w:p>
  </w:footnote>
  <w:footnote w:id="6">
    <w:p w:rsidR="00AA64DC" w:rsidRPr="0080249B" w:rsidRDefault="00F73045" w:rsidP="00535ED9">
      <w:pPr>
        <w:spacing w:after="0" w:line="240" w:lineRule="auto"/>
        <w:rPr>
          <w:sz w:val="12"/>
          <w:szCs w:val="12"/>
        </w:rPr>
      </w:pPr>
      <w:r>
        <w:rPr>
          <w:sz w:val="12"/>
          <w:szCs w:val="12"/>
          <w:vertAlign w:val="superscript"/>
        </w:rPr>
        <w:t>6</w:t>
      </w:r>
      <w:r w:rsidR="00AA64DC" w:rsidRPr="0080249B">
        <w:rPr>
          <w:sz w:val="12"/>
          <w:szCs w:val="12"/>
        </w:rPr>
        <w:t xml:space="preserve"> niepotrzebne skreślić</w:t>
      </w:r>
    </w:p>
  </w:footnote>
  <w:footnote w:id="7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  <w:footnote w:id="8">
    <w:p w:rsidR="006112BF" w:rsidRPr="006112BF" w:rsidRDefault="006112BF">
      <w:pPr>
        <w:pStyle w:val="Tekstprzypisudolnego"/>
        <w:rPr>
          <w:sz w:val="12"/>
          <w:szCs w:val="12"/>
        </w:rPr>
      </w:pPr>
      <w:r w:rsidRPr="006112BF">
        <w:rPr>
          <w:rStyle w:val="Odwoanieprzypisudolnego"/>
          <w:sz w:val="12"/>
          <w:szCs w:val="12"/>
        </w:rPr>
        <w:footnoteRef/>
      </w:r>
      <w:r w:rsidRPr="006112BF">
        <w:rPr>
          <w:sz w:val="12"/>
          <w:szCs w:val="12"/>
        </w:rPr>
        <w:t xml:space="preserve"> </w:t>
      </w:r>
      <w:r>
        <w:rPr>
          <w:sz w:val="12"/>
          <w:szCs w:val="12"/>
        </w:rPr>
        <w:t>Wypełnić tylko w przypadku powstania obowiązku podatkowego u Zamawiającego</w:t>
      </w:r>
    </w:p>
  </w:footnote>
  <w:footnote w:id="9">
    <w:p w:rsidR="00F73045" w:rsidRPr="00F73045" w:rsidRDefault="00F73045">
      <w:pPr>
        <w:pStyle w:val="Tekstprzypisudolnego"/>
        <w:rPr>
          <w:sz w:val="12"/>
          <w:szCs w:val="12"/>
        </w:rPr>
      </w:pPr>
      <w:r w:rsidRPr="00F73045">
        <w:rPr>
          <w:rStyle w:val="Odwoanieprzypisudolnego"/>
          <w:sz w:val="12"/>
          <w:szCs w:val="12"/>
        </w:rPr>
        <w:footnoteRef/>
      </w:r>
      <w:r w:rsidRPr="00F73045">
        <w:rPr>
          <w:sz w:val="12"/>
          <w:szCs w:val="12"/>
        </w:rPr>
        <w:t xml:space="preserve"> </w:t>
      </w:r>
      <w:r w:rsidRPr="0080249B">
        <w:rPr>
          <w:sz w:val="12"/>
          <w:szCs w:val="12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7C601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03"/>
        </w:tabs>
        <w:ind w:left="1003" w:hanging="360"/>
      </w:pPr>
      <w:rPr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63"/>
        </w:tabs>
        <w:ind w:left="1363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2083"/>
        </w:tabs>
        <w:ind w:left="2083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443"/>
        </w:tabs>
        <w:ind w:left="2443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803"/>
        </w:tabs>
        <w:ind w:left="2803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3163"/>
        </w:tabs>
        <w:ind w:left="3163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523"/>
        </w:tabs>
        <w:ind w:left="3523" w:hanging="360"/>
      </w:pPr>
      <w:rPr>
        <w:b w:val="0"/>
        <w:bCs w:val="0"/>
        <w:sz w:val="20"/>
        <w:szCs w:val="20"/>
      </w:rPr>
    </w:lvl>
  </w:abstractNum>
  <w:abstractNum w:abstractNumId="1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3"/>
    <w:multiLevelType w:val="multilevel"/>
    <w:tmpl w:val="35FC94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8"/>
    <w:multiLevelType w:val="multilevel"/>
    <w:tmpl w:val="F926CC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003526F8"/>
    <w:multiLevelType w:val="hybridMultilevel"/>
    <w:tmpl w:val="6BFC0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>
    <w:nsid w:val="0E2D0DAF"/>
    <w:multiLevelType w:val="multilevel"/>
    <w:tmpl w:val="5EDA50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601698C"/>
    <w:multiLevelType w:val="hybridMultilevel"/>
    <w:tmpl w:val="EC504F34"/>
    <w:lvl w:ilvl="0" w:tplc="04150011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18535720"/>
    <w:multiLevelType w:val="hybridMultilevel"/>
    <w:tmpl w:val="7DAEFBD6"/>
    <w:lvl w:ilvl="0" w:tplc="04150017">
      <w:start w:val="1"/>
      <w:numFmt w:val="lowerLetter"/>
      <w:lvlText w:val="%1)"/>
      <w:lvlJc w:val="left"/>
      <w:pPr>
        <w:ind w:left="934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43">
    <w:nsid w:val="18C6257F"/>
    <w:multiLevelType w:val="hybridMultilevel"/>
    <w:tmpl w:val="6FFEBAF8"/>
    <w:lvl w:ilvl="0" w:tplc="3C481494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44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>
    <w:nsid w:val="255869AC"/>
    <w:multiLevelType w:val="hybridMultilevel"/>
    <w:tmpl w:val="8E00FC72"/>
    <w:lvl w:ilvl="0" w:tplc="3C4814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2B0B0086"/>
    <w:multiLevelType w:val="hybridMultilevel"/>
    <w:tmpl w:val="47283FDC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1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CED4BFC"/>
    <w:multiLevelType w:val="hybridMultilevel"/>
    <w:tmpl w:val="E6B4440A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C6D2F6BC">
      <w:start w:val="1"/>
      <w:numFmt w:val="decimal"/>
      <w:lvlText w:val="%2."/>
      <w:lvlJc w:val="left"/>
      <w:pPr>
        <w:ind w:left="1080" w:hanging="360"/>
      </w:pPr>
      <w:rPr>
        <w:b w:val="0"/>
        <w:bCs w:val="0"/>
        <w:color w:val="000000"/>
        <w:sz w:val="22"/>
        <w:szCs w:val="22"/>
      </w:rPr>
    </w:lvl>
    <w:lvl w:ilvl="2" w:tplc="F4C8617C">
      <w:start w:val="1"/>
      <w:numFmt w:val="decimal"/>
      <w:lvlText w:val="%3)"/>
      <w:lvlJc w:val="left"/>
      <w:pPr>
        <w:ind w:left="1800" w:hanging="180"/>
      </w:pPr>
      <w:rPr>
        <w:b w:val="0"/>
        <w:color w:val="00000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5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>
    <w:nsid w:val="36E4021D"/>
    <w:multiLevelType w:val="multilevel"/>
    <w:tmpl w:val="2B9EC8C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36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>
    <w:nsid w:val="4C6D24EA"/>
    <w:multiLevelType w:val="multilevel"/>
    <w:tmpl w:val="D5F811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85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4E0852F3"/>
    <w:multiLevelType w:val="hybridMultilevel"/>
    <w:tmpl w:val="FF040036"/>
    <w:lvl w:ilvl="0" w:tplc="04150017">
      <w:start w:val="1"/>
      <w:numFmt w:val="lowerLetter"/>
      <w:lvlText w:val="%1)"/>
      <w:lvlJc w:val="left"/>
      <w:pPr>
        <w:ind w:left="1902" w:hanging="360"/>
      </w:pPr>
    </w:lvl>
    <w:lvl w:ilvl="1" w:tplc="04150019" w:tentative="1">
      <w:start w:val="1"/>
      <w:numFmt w:val="lowerLetter"/>
      <w:lvlText w:val="%2."/>
      <w:lvlJc w:val="left"/>
      <w:pPr>
        <w:ind w:left="2622" w:hanging="360"/>
      </w:pPr>
    </w:lvl>
    <w:lvl w:ilvl="2" w:tplc="0415001B" w:tentative="1">
      <w:start w:val="1"/>
      <w:numFmt w:val="lowerRoman"/>
      <w:lvlText w:val="%3."/>
      <w:lvlJc w:val="right"/>
      <w:pPr>
        <w:ind w:left="3342" w:hanging="180"/>
      </w:pPr>
    </w:lvl>
    <w:lvl w:ilvl="3" w:tplc="0415000F" w:tentative="1">
      <w:start w:val="1"/>
      <w:numFmt w:val="decimal"/>
      <w:lvlText w:val="%4."/>
      <w:lvlJc w:val="left"/>
      <w:pPr>
        <w:ind w:left="4062" w:hanging="360"/>
      </w:pPr>
    </w:lvl>
    <w:lvl w:ilvl="4" w:tplc="04150019" w:tentative="1">
      <w:start w:val="1"/>
      <w:numFmt w:val="lowerLetter"/>
      <w:lvlText w:val="%5."/>
      <w:lvlJc w:val="left"/>
      <w:pPr>
        <w:ind w:left="4782" w:hanging="360"/>
      </w:pPr>
    </w:lvl>
    <w:lvl w:ilvl="5" w:tplc="0415001B" w:tentative="1">
      <w:start w:val="1"/>
      <w:numFmt w:val="lowerRoman"/>
      <w:lvlText w:val="%6."/>
      <w:lvlJc w:val="right"/>
      <w:pPr>
        <w:ind w:left="5502" w:hanging="180"/>
      </w:pPr>
    </w:lvl>
    <w:lvl w:ilvl="6" w:tplc="0415000F" w:tentative="1">
      <w:start w:val="1"/>
      <w:numFmt w:val="decimal"/>
      <w:lvlText w:val="%7."/>
      <w:lvlJc w:val="left"/>
      <w:pPr>
        <w:ind w:left="6222" w:hanging="360"/>
      </w:pPr>
    </w:lvl>
    <w:lvl w:ilvl="7" w:tplc="04150019" w:tentative="1">
      <w:start w:val="1"/>
      <w:numFmt w:val="lowerLetter"/>
      <w:lvlText w:val="%8."/>
      <w:lvlJc w:val="left"/>
      <w:pPr>
        <w:ind w:left="6942" w:hanging="360"/>
      </w:pPr>
    </w:lvl>
    <w:lvl w:ilvl="8" w:tplc="0415001B" w:tentative="1">
      <w:start w:val="1"/>
      <w:numFmt w:val="lowerRoman"/>
      <w:lvlText w:val="%9."/>
      <w:lvlJc w:val="right"/>
      <w:pPr>
        <w:ind w:left="7662" w:hanging="180"/>
      </w:pPr>
    </w:lvl>
  </w:abstractNum>
  <w:abstractNum w:abstractNumId="63">
    <w:nsid w:val="4EB70AC8"/>
    <w:multiLevelType w:val="hybridMultilevel"/>
    <w:tmpl w:val="528E95DC"/>
    <w:lvl w:ilvl="0" w:tplc="8EB2BB9C">
      <w:start w:val="1"/>
      <w:numFmt w:val="lowerLetter"/>
      <w:lvlText w:val="%1)"/>
      <w:lvlJc w:val="left"/>
      <w:pPr>
        <w:ind w:left="1776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4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>
    <w:nsid w:val="51AE36FE"/>
    <w:multiLevelType w:val="hybridMultilevel"/>
    <w:tmpl w:val="D7823D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66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73">
    <w:nsid w:val="5E3445F6"/>
    <w:multiLevelType w:val="hybridMultilevel"/>
    <w:tmpl w:val="395CC5E4"/>
    <w:lvl w:ilvl="0" w:tplc="6B146AA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F631BCE"/>
    <w:multiLevelType w:val="hybridMultilevel"/>
    <w:tmpl w:val="540E071C"/>
    <w:lvl w:ilvl="0" w:tplc="02BC59C8">
      <w:start w:val="1"/>
      <w:numFmt w:val="lowerLetter"/>
      <w:lvlText w:val="%1)"/>
      <w:lvlJc w:val="left"/>
      <w:pPr>
        <w:ind w:left="927" w:hanging="360"/>
      </w:pPr>
      <w:rPr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F4C8617C">
      <w:start w:val="1"/>
      <w:numFmt w:val="decimal"/>
      <w:lvlText w:val="%3)"/>
      <w:lvlJc w:val="left"/>
      <w:pPr>
        <w:ind w:left="2367" w:hanging="180"/>
      </w:pPr>
      <w:rPr>
        <w:b w:val="0"/>
        <w:color w:val="000000"/>
      </w:rPr>
    </w:lvl>
    <w:lvl w:ilvl="3" w:tplc="04150017">
      <w:start w:val="1"/>
      <w:numFmt w:val="lowerLetter"/>
      <w:lvlText w:val="%4)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5">
    <w:nsid w:val="61041F57"/>
    <w:multiLevelType w:val="hybridMultilevel"/>
    <w:tmpl w:val="13561D6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630E4B72"/>
    <w:multiLevelType w:val="hybridMultilevel"/>
    <w:tmpl w:val="71786FDC"/>
    <w:lvl w:ilvl="0" w:tplc="E83E1D30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8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79C3781F"/>
    <w:multiLevelType w:val="hybridMultilevel"/>
    <w:tmpl w:val="204E9CBE"/>
    <w:lvl w:ilvl="0" w:tplc="ABE60FB6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253D8D"/>
    <w:multiLevelType w:val="multilevel"/>
    <w:tmpl w:val="FC7CE194"/>
    <w:lvl w:ilvl="0">
      <w:start w:val="1"/>
      <w:numFmt w:val="decimal"/>
      <w:lvlText w:val="%1)"/>
      <w:lvlJc w:val="left"/>
      <w:pPr>
        <w:ind w:left="1088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5413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952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2456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9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8" w:hanging="1440"/>
      </w:pPr>
      <w:rPr>
        <w:rFonts w:hint="default"/>
      </w:rPr>
    </w:lvl>
  </w:abstractNum>
  <w:num w:numId="1">
    <w:abstractNumId w:val="71"/>
  </w:num>
  <w:num w:numId="2">
    <w:abstractNumId w:val="39"/>
  </w:num>
  <w:num w:numId="3">
    <w:abstractNumId w:val="64"/>
  </w:num>
  <w:num w:numId="4">
    <w:abstractNumId w:val="51"/>
  </w:num>
  <w:num w:numId="5">
    <w:abstractNumId w:val="47"/>
  </w:num>
  <w:num w:numId="6">
    <w:abstractNumId w:val="80"/>
  </w:num>
  <w:num w:numId="7">
    <w:abstractNumId w:val="19"/>
  </w:num>
  <w:num w:numId="8">
    <w:abstractNumId w:val="54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3"/>
  </w:num>
  <w:num w:numId="29">
    <w:abstractNumId w:val="58"/>
  </w:num>
  <w:num w:numId="30">
    <w:abstractNumId w:val="60"/>
  </w:num>
  <w:num w:numId="31">
    <w:abstractNumId w:val="48"/>
  </w:num>
  <w:num w:numId="32">
    <w:abstractNumId w:val="72"/>
  </w:num>
  <w:num w:numId="33">
    <w:abstractNumId w:val="46"/>
  </w:num>
  <w:num w:numId="34">
    <w:abstractNumId w:val="85"/>
  </w:num>
  <w:num w:numId="35">
    <w:abstractNumId w:val="56"/>
  </w:num>
  <w:num w:numId="36">
    <w:abstractNumId w:val="40"/>
  </w:num>
  <w:num w:numId="37">
    <w:abstractNumId w:val="79"/>
  </w:num>
  <w:num w:numId="38">
    <w:abstractNumId w:val="69"/>
  </w:num>
  <w:num w:numId="39">
    <w:abstractNumId w:val="36"/>
  </w:num>
  <w:num w:numId="40">
    <w:abstractNumId w:val="87"/>
  </w:num>
  <w:num w:numId="41">
    <w:abstractNumId w:val="81"/>
  </w:num>
  <w:num w:numId="42">
    <w:abstractNumId w:val="44"/>
  </w:num>
  <w:num w:numId="43">
    <w:abstractNumId w:val="37"/>
  </w:num>
  <w:num w:numId="44">
    <w:abstractNumId w:val="76"/>
  </w:num>
  <w:num w:numId="45">
    <w:abstractNumId w:val="67"/>
  </w:num>
  <w:num w:numId="46">
    <w:abstractNumId w:val="55"/>
  </w:num>
  <w:num w:numId="47">
    <w:abstractNumId w:val="83"/>
  </w:num>
  <w:num w:numId="48">
    <w:abstractNumId w:val="57"/>
  </w:num>
  <w:num w:numId="49">
    <w:abstractNumId w:val="38"/>
  </w:num>
  <w:num w:numId="50">
    <w:abstractNumId w:val="52"/>
  </w:num>
  <w:num w:numId="51">
    <w:abstractNumId w:val="89"/>
  </w:num>
  <w:num w:numId="52">
    <w:abstractNumId w:val="63"/>
  </w:num>
  <w:num w:numId="53">
    <w:abstractNumId w:val="68"/>
  </w:num>
  <w:num w:numId="54">
    <w:abstractNumId w:val="50"/>
  </w:num>
  <w:num w:numId="55">
    <w:abstractNumId w:val="78"/>
  </w:num>
  <w:num w:numId="56">
    <w:abstractNumId w:val="77"/>
  </w:num>
  <w:num w:numId="57">
    <w:abstractNumId w:val="35"/>
  </w:num>
  <w:num w:numId="58">
    <w:abstractNumId w:val="86"/>
  </w:num>
  <w:num w:numId="59">
    <w:abstractNumId w:val="62"/>
  </w:num>
  <w:num w:numId="60">
    <w:abstractNumId w:val="73"/>
  </w:num>
  <w:num w:numId="61">
    <w:abstractNumId w:val="91"/>
  </w:num>
  <w:num w:numId="62">
    <w:abstractNumId w:val="61"/>
  </w:num>
  <w:num w:numId="63">
    <w:abstractNumId w:val="45"/>
  </w:num>
  <w:num w:numId="64">
    <w:abstractNumId w:val="75"/>
  </w:num>
  <w:num w:numId="65">
    <w:abstractNumId w:val="74"/>
  </w:num>
  <w:num w:numId="66">
    <w:abstractNumId w:val="41"/>
  </w:num>
  <w:num w:numId="67">
    <w:abstractNumId w:val="42"/>
  </w:num>
  <w:num w:numId="68">
    <w:abstractNumId w:val="43"/>
  </w:num>
  <w:num w:numId="69">
    <w:abstractNumId w:val="65"/>
  </w:num>
  <w:num w:numId="70">
    <w:abstractNumId w:val="70"/>
  </w:num>
  <w:num w:numId="71">
    <w:abstractNumId w:val="84"/>
  </w:num>
  <w:num w:numId="72">
    <w:abstractNumId w:val="49"/>
  </w:num>
  <w:num w:numId="73">
    <w:abstractNumId w:val="88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61"/>
    <w:rsid w:val="00000BAA"/>
    <w:rsid w:val="00001E11"/>
    <w:rsid w:val="00002DB2"/>
    <w:rsid w:val="00002DFA"/>
    <w:rsid w:val="00003322"/>
    <w:rsid w:val="00003789"/>
    <w:rsid w:val="000047AE"/>
    <w:rsid w:val="00004A76"/>
    <w:rsid w:val="00004AC3"/>
    <w:rsid w:val="0000522F"/>
    <w:rsid w:val="00006DD8"/>
    <w:rsid w:val="00006F78"/>
    <w:rsid w:val="00007072"/>
    <w:rsid w:val="000074A5"/>
    <w:rsid w:val="00010029"/>
    <w:rsid w:val="00011CBC"/>
    <w:rsid w:val="00012562"/>
    <w:rsid w:val="00012F24"/>
    <w:rsid w:val="000131F7"/>
    <w:rsid w:val="000134BA"/>
    <w:rsid w:val="000140E0"/>
    <w:rsid w:val="000149A2"/>
    <w:rsid w:val="00015414"/>
    <w:rsid w:val="000161E8"/>
    <w:rsid w:val="000168D1"/>
    <w:rsid w:val="00016961"/>
    <w:rsid w:val="00016C45"/>
    <w:rsid w:val="00017D5C"/>
    <w:rsid w:val="000202FD"/>
    <w:rsid w:val="00020AF2"/>
    <w:rsid w:val="000217D1"/>
    <w:rsid w:val="000219B8"/>
    <w:rsid w:val="00021B34"/>
    <w:rsid w:val="00021DC9"/>
    <w:rsid w:val="00022E15"/>
    <w:rsid w:val="00023546"/>
    <w:rsid w:val="000237D5"/>
    <w:rsid w:val="00023DAA"/>
    <w:rsid w:val="00024209"/>
    <w:rsid w:val="000255F4"/>
    <w:rsid w:val="00025982"/>
    <w:rsid w:val="00025D28"/>
    <w:rsid w:val="0002614C"/>
    <w:rsid w:val="000265F3"/>
    <w:rsid w:val="00026A26"/>
    <w:rsid w:val="00026B79"/>
    <w:rsid w:val="00026B89"/>
    <w:rsid w:val="00026C0B"/>
    <w:rsid w:val="0002770C"/>
    <w:rsid w:val="00027ECA"/>
    <w:rsid w:val="00027FBA"/>
    <w:rsid w:val="00027FC3"/>
    <w:rsid w:val="0003096A"/>
    <w:rsid w:val="00030E45"/>
    <w:rsid w:val="000316EC"/>
    <w:rsid w:val="00031919"/>
    <w:rsid w:val="0003221A"/>
    <w:rsid w:val="00032BEC"/>
    <w:rsid w:val="00033649"/>
    <w:rsid w:val="0003376C"/>
    <w:rsid w:val="000348E7"/>
    <w:rsid w:val="00034C8E"/>
    <w:rsid w:val="000350C2"/>
    <w:rsid w:val="000357DF"/>
    <w:rsid w:val="00036ECB"/>
    <w:rsid w:val="000375BE"/>
    <w:rsid w:val="000378FD"/>
    <w:rsid w:val="0004051F"/>
    <w:rsid w:val="000405AA"/>
    <w:rsid w:val="00040ADE"/>
    <w:rsid w:val="00041010"/>
    <w:rsid w:val="00041379"/>
    <w:rsid w:val="00041ADD"/>
    <w:rsid w:val="00042117"/>
    <w:rsid w:val="000434CA"/>
    <w:rsid w:val="00043593"/>
    <w:rsid w:val="00043B70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BE1"/>
    <w:rsid w:val="00047CF2"/>
    <w:rsid w:val="00050121"/>
    <w:rsid w:val="00050692"/>
    <w:rsid w:val="00050776"/>
    <w:rsid w:val="000508EC"/>
    <w:rsid w:val="00050CB8"/>
    <w:rsid w:val="00050D43"/>
    <w:rsid w:val="00051091"/>
    <w:rsid w:val="00051D47"/>
    <w:rsid w:val="00052523"/>
    <w:rsid w:val="00052533"/>
    <w:rsid w:val="00052A34"/>
    <w:rsid w:val="00052FAC"/>
    <w:rsid w:val="00054038"/>
    <w:rsid w:val="000544EA"/>
    <w:rsid w:val="00054AA2"/>
    <w:rsid w:val="00055B00"/>
    <w:rsid w:val="00055E2C"/>
    <w:rsid w:val="00055E63"/>
    <w:rsid w:val="00055F03"/>
    <w:rsid w:val="00056A0C"/>
    <w:rsid w:val="00056A1F"/>
    <w:rsid w:val="00057693"/>
    <w:rsid w:val="000576F2"/>
    <w:rsid w:val="0006013E"/>
    <w:rsid w:val="0006030D"/>
    <w:rsid w:val="000609C7"/>
    <w:rsid w:val="00060A78"/>
    <w:rsid w:val="00061050"/>
    <w:rsid w:val="00061820"/>
    <w:rsid w:val="00062834"/>
    <w:rsid w:val="00062F6C"/>
    <w:rsid w:val="000638C7"/>
    <w:rsid w:val="00064117"/>
    <w:rsid w:val="00064DCA"/>
    <w:rsid w:val="000656E0"/>
    <w:rsid w:val="00065862"/>
    <w:rsid w:val="000679DB"/>
    <w:rsid w:val="00067A06"/>
    <w:rsid w:val="00067A26"/>
    <w:rsid w:val="00067DD4"/>
    <w:rsid w:val="00067F3C"/>
    <w:rsid w:val="00070491"/>
    <w:rsid w:val="000707BA"/>
    <w:rsid w:val="00070D35"/>
    <w:rsid w:val="0007108F"/>
    <w:rsid w:val="000711F9"/>
    <w:rsid w:val="0007132C"/>
    <w:rsid w:val="00071387"/>
    <w:rsid w:val="0007194A"/>
    <w:rsid w:val="0007244E"/>
    <w:rsid w:val="00073EAF"/>
    <w:rsid w:val="00073FEA"/>
    <w:rsid w:val="000745E3"/>
    <w:rsid w:val="000749B0"/>
    <w:rsid w:val="00074F40"/>
    <w:rsid w:val="00075254"/>
    <w:rsid w:val="0007695E"/>
    <w:rsid w:val="00076D36"/>
    <w:rsid w:val="00077CCB"/>
    <w:rsid w:val="00077F55"/>
    <w:rsid w:val="000803F3"/>
    <w:rsid w:val="000804FF"/>
    <w:rsid w:val="000809F8"/>
    <w:rsid w:val="00082489"/>
    <w:rsid w:val="00082528"/>
    <w:rsid w:val="000828B9"/>
    <w:rsid w:val="000828DE"/>
    <w:rsid w:val="000828EF"/>
    <w:rsid w:val="00085080"/>
    <w:rsid w:val="000853D1"/>
    <w:rsid w:val="00085AE7"/>
    <w:rsid w:val="00085BEC"/>
    <w:rsid w:val="000866FD"/>
    <w:rsid w:val="00086EDB"/>
    <w:rsid w:val="00087515"/>
    <w:rsid w:val="00090761"/>
    <w:rsid w:val="0009093B"/>
    <w:rsid w:val="00091154"/>
    <w:rsid w:val="000918DF"/>
    <w:rsid w:val="000926FF"/>
    <w:rsid w:val="00092E0D"/>
    <w:rsid w:val="0009348E"/>
    <w:rsid w:val="0009352B"/>
    <w:rsid w:val="00094556"/>
    <w:rsid w:val="00094D9F"/>
    <w:rsid w:val="000952A8"/>
    <w:rsid w:val="000952F4"/>
    <w:rsid w:val="00096347"/>
    <w:rsid w:val="000964A5"/>
    <w:rsid w:val="000966D6"/>
    <w:rsid w:val="0009703A"/>
    <w:rsid w:val="00097B62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12E"/>
    <w:rsid w:val="000A43DC"/>
    <w:rsid w:val="000A4D1B"/>
    <w:rsid w:val="000A655A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F00"/>
    <w:rsid w:val="000B321F"/>
    <w:rsid w:val="000B3482"/>
    <w:rsid w:val="000B34FB"/>
    <w:rsid w:val="000B3652"/>
    <w:rsid w:val="000B4714"/>
    <w:rsid w:val="000B4F5F"/>
    <w:rsid w:val="000B5725"/>
    <w:rsid w:val="000B5A98"/>
    <w:rsid w:val="000B5BCD"/>
    <w:rsid w:val="000B5DAF"/>
    <w:rsid w:val="000B6A03"/>
    <w:rsid w:val="000B72CD"/>
    <w:rsid w:val="000B77DA"/>
    <w:rsid w:val="000B7883"/>
    <w:rsid w:val="000B7AE4"/>
    <w:rsid w:val="000B7BBE"/>
    <w:rsid w:val="000B7E6F"/>
    <w:rsid w:val="000B7FA2"/>
    <w:rsid w:val="000C0637"/>
    <w:rsid w:val="000C0AD7"/>
    <w:rsid w:val="000C1380"/>
    <w:rsid w:val="000C4672"/>
    <w:rsid w:val="000C46A8"/>
    <w:rsid w:val="000C4D6B"/>
    <w:rsid w:val="000C4FDD"/>
    <w:rsid w:val="000C50DC"/>
    <w:rsid w:val="000C619A"/>
    <w:rsid w:val="000C7391"/>
    <w:rsid w:val="000C78C5"/>
    <w:rsid w:val="000D068C"/>
    <w:rsid w:val="000D0C88"/>
    <w:rsid w:val="000D0EC4"/>
    <w:rsid w:val="000D0ED2"/>
    <w:rsid w:val="000D0FA4"/>
    <w:rsid w:val="000D1A17"/>
    <w:rsid w:val="000D2814"/>
    <w:rsid w:val="000D290D"/>
    <w:rsid w:val="000D2D89"/>
    <w:rsid w:val="000D4A72"/>
    <w:rsid w:val="000D4B8D"/>
    <w:rsid w:val="000D5EF2"/>
    <w:rsid w:val="000D63F5"/>
    <w:rsid w:val="000D66EB"/>
    <w:rsid w:val="000D695D"/>
    <w:rsid w:val="000D6CE8"/>
    <w:rsid w:val="000D6E3A"/>
    <w:rsid w:val="000D7026"/>
    <w:rsid w:val="000D7E80"/>
    <w:rsid w:val="000E0783"/>
    <w:rsid w:val="000E0A47"/>
    <w:rsid w:val="000E1673"/>
    <w:rsid w:val="000E1DC5"/>
    <w:rsid w:val="000E2844"/>
    <w:rsid w:val="000E321F"/>
    <w:rsid w:val="000E3A21"/>
    <w:rsid w:val="000E3D6E"/>
    <w:rsid w:val="000E447F"/>
    <w:rsid w:val="000E4B54"/>
    <w:rsid w:val="000E4D5D"/>
    <w:rsid w:val="000E5072"/>
    <w:rsid w:val="000E512C"/>
    <w:rsid w:val="000E555B"/>
    <w:rsid w:val="000E57C1"/>
    <w:rsid w:val="000E626F"/>
    <w:rsid w:val="000E63AE"/>
    <w:rsid w:val="000E63D0"/>
    <w:rsid w:val="000E68DF"/>
    <w:rsid w:val="000E695C"/>
    <w:rsid w:val="000E6A53"/>
    <w:rsid w:val="000E7535"/>
    <w:rsid w:val="000E795F"/>
    <w:rsid w:val="000E7D76"/>
    <w:rsid w:val="000E7F54"/>
    <w:rsid w:val="000F08FA"/>
    <w:rsid w:val="000F0C69"/>
    <w:rsid w:val="000F1ABF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3FB"/>
    <w:rsid w:val="00103416"/>
    <w:rsid w:val="00103792"/>
    <w:rsid w:val="00103AB0"/>
    <w:rsid w:val="00103B7F"/>
    <w:rsid w:val="00103BD1"/>
    <w:rsid w:val="00104990"/>
    <w:rsid w:val="00104C2A"/>
    <w:rsid w:val="0010567C"/>
    <w:rsid w:val="00105ADD"/>
    <w:rsid w:val="00105B28"/>
    <w:rsid w:val="001060C9"/>
    <w:rsid w:val="0010625A"/>
    <w:rsid w:val="00106B48"/>
    <w:rsid w:val="0010721E"/>
    <w:rsid w:val="00107341"/>
    <w:rsid w:val="0010761D"/>
    <w:rsid w:val="00107EF8"/>
    <w:rsid w:val="00110808"/>
    <w:rsid w:val="00110DBB"/>
    <w:rsid w:val="001112AE"/>
    <w:rsid w:val="00111986"/>
    <w:rsid w:val="001128B1"/>
    <w:rsid w:val="001142F8"/>
    <w:rsid w:val="00114B34"/>
    <w:rsid w:val="00114D3F"/>
    <w:rsid w:val="00115213"/>
    <w:rsid w:val="00115CBB"/>
    <w:rsid w:val="00117410"/>
    <w:rsid w:val="00117498"/>
    <w:rsid w:val="00121C7C"/>
    <w:rsid w:val="00121DC1"/>
    <w:rsid w:val="00121EF0"/>
    <w:rsid w:val="0012366B"/>
    <w:rsid w:val="00123830"/>
    <w:rsid w:val="001238D2"/>
    <w:rsid w:val="00123AC6"/>
    <w:rsid w:val="00123D03"/>
    <w:rsid w:val="00123F25"/>
    <w:rsid w:val="00125906"/>
    <w:rsid w:val="00125BA0"/>
    <w:rsid w:val="001261A3"/>
    <w:rsid w:val="001267FD"/>
    <w:rsid w:val="00126939"/>
    <w:rsid w:val="001269E5"/>
    <w:rsid w:val="001270C5"/>
    <w:rsid w:val="00127135"/>
    <w:rsid w:val="001272FC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470"/>
    <w:rsid w:val="00133035"/>
    <w:rsid w:val="001340A6"/>
    <w:rsid w:val="00134804"/>
    <w:rsid w:val="00135B53"/>
    <w:rsid w:val="00135C87"/>
    <w:rsid w:val="00136BD9"/>
    <w:rsid w:val="001372F3"/>
    <w:rsid w:val="0013736D"/>
    <w:rsid w:val="0014008D"/>
    <w:rsid w:val="00140B49"/>
    <w:rsid w:val="00140C0F"/>
    <w:rsid w:val="00141243"/>
    <w:rsid w:val="00141811"/>
    <w:rsid w:val="00141824"/>
    <w:rsid w:val="00141D91"/>
    <w:rsid w:val="00142C50"/>
    <w:rsid w:val="00142C5B"/>
    <w:rsid w:val="00143B79"/>
    <w:rsid w:val="00143F74"/>
    <w:rsid w:val="00144C0E"/>
    <w:rsid w:val="0014656A"/>
    <w:rsid w:val="0014673A"/>
    <w:rsid w:val="00147161"/>
    <w:rsid w:val="00147598"/>
    <w:rsid w:val="00147D31"/>
    <w:rsid w:val="001509ED"/>
    <w:rsid w:val="00150F9F"/>
    <w:rsid w:val="00150FA4"/>
    <w:rsid w:val="0015137E"/>
    <w:rsid w:val="00151C19"/>
    <w:rsid w:val="001520E2"/>
    <w:rsid w:val="0015249F"/>
    <w:rsid w:val="001524DA"/>
    <w:rsid w:val="001526E6"/>
    <w:rsid w:val="0015296F"/>
    <w:rsid w:val="00153116"/>
    <w:rsid w:val="0015365A"/>
    <w:rsid w:val="001538B4"/>
    <w:rsid w:val="0015392A"/>
    <w:rsid w:val="00154B07"/>
    <w:rsid w:val="00155243"/>
    <w:rsid w:val="00155E6F"/>
    <w:rsid w:val="001570FB"/>
    <w:rsid w:val="00157232"/>
    <w:rsid w:val="00157BAB"/>
    <w:rsid w:val="0016038F"/>
    <w:rsid w:val="00160509"/>
    <w:rsid w:val="00160CBA"/>
    <w:rsid w:val="0016256B"/>
    <w:rsid w:val="00162F3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69A"/>
    <w:rsid w:val="0017197C"/>
    <w:rsid w:val="001719BA"/>
    <w:rsid w:val="00171C73"/>
    <w:rsid w:val="00171E97"/>
    <w:rsid w:val="0017235C"/>
    <w:rsid w:val="0017254A"/>
    <w:rsid w:val="00172718"/>
    <w:rsid w:val="00172798"/>
    <w:rsid w:val="00173B9F"/>
    <w:rsid w:val="00173D8D"/>
    <w:rsid w:val="00173EF6"/>
    <w:rsid w:val="0017444E"/>
    <w:rsid w:val="00174493"/>
    <w:rsid w:val="00174914"/>
    <w:rsid w:val="0017497F"/>
    <w:rsid w:val="001759E8"/>
    <w:rsid w:val="001762B6"/>
    <w:rsid w:val="0017637E"/>
    <w:rsid w:val="001770CF"/>
    <w:rsid w:val="0017715C"/>
    <w:rsid w:val="001778BC"/>
    <w:rsid w:val="00177AD1"/>
    <w:rsid w:val="0018072A"/>
    <w:rsid w:val="00180B3F"/>
    <w:rsid w:val="00180E76"/>
    <w:rsid w:val="00181624"/>
    <w:rsid w:val="00181649"/>
    <w:rsid w:val="001825AB"/>
    <w:rsid w:val="00182E88"/>
    <w:rsid w:val="001830D0"/>
    <w:rsid w:val="00183470"/>
    <w:rsid w:val="00183493"/>
    <w:rsid w:val="00183D63"/>
    <w:rsid w:val="00184CBE"/>
    <w:rsid w:val="00184D0B"/>
    <w:rsid w:val="00184D53"/>
    <w:rsid w:val="00184E1E"/>
    <w:rsid w:val="00184EFC"/>
    <w:rsid w:val="00185F94"/>
    <w:rsid w:val="0018646D"/>
    <w:rsid w:val="00190708"/>
    <w:rsid w:val="00191024"/>
    <w:rsid w:val="001911E3"/>
    <w:rsid w:val="00191383"/>
    <w:rsid w:val="0019139F"/>
    <w:rsid w:val="0019183A"/>
    <w:rsid w:val="00192BE2"/>
    <w:rsid w:val="0019483B"/>
    <w:rsid w:val="00194846"/>
    <w:rsid w:val="00194EAD"/>
    <w:rsid w:val="001955D7"/>
    <w:rsid w:val="00195918"/>
    <w:rsid w:val="00195EDD"/>
    <w:rsid w:val="00196657"/>
    <w:rsid w:val="0019700F"/>
    <w:rsid w:val="00197925"/>
    <w:rsid w:val="001A0F05"/>
    <w:rsid w:val="001A1AC8"/>
    <w:rsid w:val="001A1DF7"/>
    <w:rsid w:val="001A2DC6"/>
    <w:rsid w:val="001A2F77"/>
    <w:rsid w:val="001A43F9"/>
    <w:rsid w:val="001A49D6"/>
    <w:rsid w:val="001A4B62"/>
    <w:rsid w:val="001A4CA0"/>
    <w:rsid w:val="001A4F5A"/>
    <w:rsid w:val="001A50F0"/>
    <w:rsid w:val="001A526E"/>
    <w:rsid w:val="001A5605"/>
    <w:rsid w:val="001A5832"/>
    <w:rsid w:val="001A6037"/>
    <w:rsid w:val="001A6129"/>
    <w:rsid w:val="001A7C0A"/>
    <w:rsid w:val="001B02CC"/>
    <w:rsid w:val="001B04B4"/>
    <w:rsid w:val="001B1580"/>
    <w:rsid w:val="001B1BC3"/>
    <w:rsid w:val="001B21B4"/>
    <w:rsid w:val="001B25AB"/>
    <w:rsid w:val="001B30CC"/>
    <w:rsid w:val="001B319F"/>
    <w:rsid w:val="001B343E"/>
    <w:rsid w:val="001B3C02"/>
    <w:rsid w:val="001B3EB9"/>
    <w:rsid w:val="001B46D1"/>
    <w:rsid w:val="001B4A63"/>
    <w:rsid w:val="001B4A98"/>
    <w:rsid w:val="001B577D"/>
    <w:rsid w:val="001B5B85"/>
    <w:rsid w:val="001B600B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3D3D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8B0"/>
    <w:rsid w:val="001C7A50"/>
    <w:rsid w:val="001C7ACD"/>
    <w:rsid w:val="001C7C67"/>
    <w:rsid w:val="001C7D04"/>
    <w:rsid w:val="001D04DD"/>
    <w:rsid w:val="001D15F9"/>
    <w:rsid w:val="001D2F68"/>
    <w:rsid w:val="001D341D"/>
    <w:rsid w:val="001D3C99"/>
    <w:rsid w:val="001D425F"/>
    <w:rsid w:val="001D4A1F"/>
    <w:rsid w:val="001D4FD8"/>
    <w:rsid w:val="001D5850"/>
    <w:rsid w:val="001D6C0A"/>
    <w:rsid w:val="001D7226"/>
    <w:rsid w:val="001D7347"/>
    <w:rsid w:val="001D75F2"/>
    <w:rsid w:val="001D79E0"/>
    <w:rsid w:val="001E04AE"/>
    <w:rsid w:val="001E0D2F"/>
    <w:rsid w:val="001E0F31"/>
    <w:rsid w:val="001E15A7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014"/>
    <w:rsid w:val="001E40FC"/>
    <w:rsid w:val="001E4238"/>
    <w:rsid w:val="001E4E05"/>
    <w:rsid w:val="001E5338"/>
    <w:rsid w:val="001E5833"/>
    <w:rsid w:val="001E65CA"/>
    <w:rsid w:val="001E6ACA"/>
    <w:rsid w:val="001E6BBF"/>
    <w:rsid w:val="001E7F5C"/>
    <w:rsid w:val="001F0503"/>
    <w:rsid w:val="001F06EE"/>
    <w:rsid w:val="001F102F"/>
    <w:rsid w:val="001F16C6"/>
    <w:rsid w:val="001F17B2"/>
    <w:rsid w:val="001F1AC6"/>
    <w:rsid w:val="001F1C91"/>
    <w:rsid w:val="001F22CB"/>
    <w:rsid w:val="001F22D8"/>
    <w:rsid w:val="001F2833"/>
    <w:rsid w:val="001F4003"/>
    <w:rsid w:val="001F4235"/>
    <w:rsid w:val="001F47F6"/>
    <w:rsid w:val="001F4D62"/>
    <w:rsid w:val="001F4E94"/>
    <w:rsid w:val="001F5D78"/>
    <w:rsid w:val="001F66F4"/>
    <w:rsid w:val="001F6874"/>
    <w:rsid w:val="001F778A"/>
    <w:rsid w:val="001F78B1"/>
    <w:rsid w:val="001F7CBC"/>
    <w:rsid w:val="002001A8"/>
    <w:rsid w:val="00200636"/>
    <w:rsid w:val="00200675"/>
    <w:rsid w:val="00200748"/>
    <w:rsid w:val="00200F22"/>
    <w:rsid w:val="0020181A"/>
    <w:rsid w:val="00201E14"/>
    <w:rsid w:val="002021CF"/>
    <w:rsid w:val="002029AB"/>
    <w:rsid w:val="00202FD4"/>
    <w:rsid w:val="0020318E"/>
    <w:rsid w:val="00203510"/>
    <w:rsid w:val="002059F2"/>
    <w:rsid w:val="00205BDB"/>
    <w:rsid w:val="002067BD"/>
    <w:rsid w:val="0020699D"/>
    <w:rsid w:val="002069A4"/>
    <w:rsid w:val="002069A6"/>
    <w:rsid w:val="002069D9"/>
    <w:rsid w:val="00206DCF"/>
    <w:rsid w:val="0020753A"/>
    <w:rsid w:val="002107C6"/>
    <w:rsid w:val="00210888"/>
    <w:rsid w:val="002108C2"/>
    <w:rsid w:val="002109B4"/>
    <w:rsid w:val="002109D6"/>
    <w:rsid w:val="00210FCD"/>
    <w:rsid w:val="0021181B"/>
    <w:rsid w:val="00212705"/>
    <w:rsid w:val="00212A9B"/>
    <w:rsid w:val="0021393D"/>
    <w:rsid w:val="00214106"/>
    <w:rsid w:val="002147EC"/>
    <w:rsid w:val="0021639D"/>
    <w:rsid w:val="002165D3"/>
    <w:rsid w:val="002167D3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1F71"/>
    <w:rsid w:val="00222237"/>
    <w:rsid w:val="00222EFD"/>
    <w:rsid w:val="0022338C"/>
    <w:rsid w:val="00224848"/>
    <w:rsid w:val="002251AA"/>
    <w:rsid w:val="002254D4"/>
    <w:rsid w:val="00225A05"/>
    <w:rsid w:val="00225D45"/>
    <w:rsid w:val="002264BB"/>
    <w:rsid w:val="00226B14"/>
    <w:rsid w:val="00226D77"/>
    <w:rsid w:val="002270E8"/>
    <w:rsid w:val="002271EC"/>
    <w:rsid w:val="00227482"/>
    <w:rsid w:val="00227743"/>
    <w:rsid w:val="0022782C"/>
    <w:rsid w:val="00227A39"/>
    <w:rsid w:val="0023006B"/>
    <w:rsid w:val="002302A1"/>
    <w:rsid w:val="002308D0"/>
    <w:rsid w:val="002310B7"/>
    <w:rsid w:val="0023119F"/>
    <w:rsid w:val="002314F7"/>
    <w:rsid w:val="002315C2"/>
    <w:rsid w:val="00231826"/>
    <w:rsid w:val="00232B9A"/>
    <w:rsid w:val="00232BB7"/>
    <w:rsid w:val="002330EA"/>
    <w:rsid w:val="002339AA"/>
    <w:rsid w:val="002342BC"/>
    <w:rsid w:val="00235D43"/>
    <w:rsid w:val="00236303"/>
    <w:rsid w:val="00236639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387"/>
    <w:rsid w:val="00243B90"/>
    <w:rsid w:val="00243D53"/>
    <w:rsid w:val="00243ECB"/>
    <w:rsid w:val="00244339"/>
    <w:rsid w:val="0024529B"/>
    <w:rsid w:val="002459C7"/>
    <w:rsid w:val="00245A0D"/>
    <w:rsid w:val="00245FE2"/>
    <w:rsid w:val="00246331"/>
    <w:rsid w:val="0024642A"/>
    <w:rsid w:val="00246473"/>
    <w:rsid w:val="00246682"/>
    <w:rsid w:val="00250C4D"/>
    <w:rsid w:val="00250DA2"/>
    <w:rsid w:val="0025119C"/>
    <w:rsid w:val="00251B5B"/>
    <w:rsid w:val="00252216"/>
    <w:rsid w:val="002523F2"/>
    <w:rsid w:val="002527B1"/>
    <w:rsid w:val="002528CD"/>
    <w:rsid w:val="00252C00"/>
    <w:rsid w:val="00252E19"/>
    <w:rsid w:val="00252FDD"/>
    <w:rsid w:val="00253630"/>
    <w:rsid w:val="00253CE2"/>
    <w:rsid w:val="00253D3E"/>
    <w:rsid w:val="00254109"/>
    <w:rsid w:val="0025486E"/>
    <w:rsid w:val="0025489B"/>
    <w:rsid w:val="00254A6B"/>
    <w:rsid w:val="0025609B"/>
    <w:rsid w:val="00257345"/>
    <w:rsid w:val="00257B62"/>
    <w:rsid w:val="00257F17"/>
    <w:rsid w:val="00257F70"/>
    <w:rsid w:val="0026028F"/>
    <w:rsid w:val="00260827"/>
    <w:rsid w:val="00260985"/>
    <w:rsid w:val="00261E8F"/>
    <w:rsid w:val="002630C2"/>
    <w:rsid w:val="0026316E"/>
    <w:rsid w:val="00263B43"/>
    <w:rsid w:val="00264930"/>
    <w:rsid w:val="0026566C"/>
    <w:rsid w:val="0026577E"/>
    <w:rsid w:val="00265D58"/>
    <w:rsid w:val="00266209"/>
    <w:rsid w:val="00266411"/>
    <w:rsid w:val="0027068C"/>
    <w:rsid w:val="00270A5D"/>
    <w:rsid w:val="00270F98"/>
    <w:rsid w:val="002712DE"/>
    <w:rsid w:val="00271739"/>
    <w:rsid w:val="00271A95"/>
    <w:rsid w:val="002727AB"/>
    <w:rsid w:val="002729AC"/>
    <w:rsid w:val="00272C32"/>
    <w:rsid w:val="0027398D"/>
    <w:rsid w:val="00273D16"/>
    <w:rsid w:val="002745EE"/>
    <w:rsid w:val="0027474C"/>
    <w:rsid w:val="002749D1"/>
    <w:rsid w:val="0027511C"/>
    <w:rsid w:val="00275FCF"/>
    <w:rsid w:val="00276C16"/>
    <w:rsid w:val="0027789F"/>
    <w:rsid w:val="00277B91"/>
    <w:rsid w:val="00280996"/>
    <w:rsid w:val="002812A6"/>
    <w:rsid w:val="002812B8"/>
    <w:rsid w:val="00281BB3"/>
    <w:rsid w:val="00282410"/>
    <w:rsid w:val="00282482"/>
    <w:rsid w:val="002829F2"/>
    <w:rsid w:val="00282C88"/>
    <w:rsid w:val="002838B0"/>
    <w:rsid w:val="00283E84"/>
    <w:rsid w:val="0028445F"/>
    <w:rsid w:val="0028481C"/>
    <w:rsid w:val="002855A3"/>
    <w:rsid w:val="00286F66"/>
    <w:rsid w:val="002871BA"/>
    <w:rsid w:val="00287492"/>
    <w:rsid w:val="00287C14"/>
    <w:rsid w:val="00287E96"/>
    <w:rsid w:val="002900E6"/>
    <w:rsid w:val="00290BD9"/>
    <w:rsid w:val="0029134A"/>
    <w:rsid w:val="00292560"/>
    <w:rsid w:val="002925D0"/>
    <w:rsid w:val="002926BF"/>
    <w:rsid w:val="00292D6D"/>
    <w:rsid w:val="00293AFF"/>
    <w:rsid w:val="002945F0"/>
    <w:rsid w:val="00294D3E"/>
    <w:rsid w:val="00294F7D"/>
    <w:rsid w:val="0029534A"/>
    <w:rsid w:val="00295BEC"/>
    <w:rsid w:val="00295FF6"/>
    <w:rsid w:val="00296335"/>
    <w:rsid w:val="002965FE"/>
    <w:rsid w:val="00296A55"/>
    <w:rsid w:val="0029785F"/>
    <w:rsid w:val="00297E8A"/>
    <w:rsid w:val="002A0609"/>
    <w:rsid w:val="002A0BFE"/>
    <w:rsid w:val="002A112A"/>
    <w:rsid w:val="002A161D"/>
    <w:rsid w:val="002A1A70"/>
    <w:rsid w:val="002A1BC5"/>
    <w:rsid w:val="002A32A8"/>
    <w:rsid w:val="002A3CC0"/>
    <w:rsid w:val="002A3E3C"/>
    <w:rsid w:val="002A3E9E"/>
    <w:rsid w:val="002A451E"/>
    <w:rsid w:val="002A4729"/>
    <w:rsid w:val="002A5329"/>
    <w:rsid w:val="002A53C4"/>
    <w:rsid w:val="002A5F1A"/>
    <w:rsid w:val="002A68F5"/>
    <w:rsid w:val="002A6D63"/>
    <w:rsid w:val="002A6FA9"/>
    <w:rsid w:val="002A71D4"/>
    <w:rsid w:val="002A7348"/>
    <w:rsid w:val="002B0F43"/>
    <w:rsid w:val="002B1446"/>
    <w:rsid w:val="002B1678"/>
    <w:rsid w:val="002B2737"/>
    <w:rsid w:val="002B3580"/>
    <w:rsid w:val="002B3C86"/>
    <w:rsid w:val="002B3DDD"/>
    <w:rsid w:val="002B3F2E"/>
    <w:rsid w:val="002B4256"/>
    <w:rsid w:val="002B42E5"/>
    <w:rsid w:val="002B4716"/>
    <w:rsid w:val="002B5122"/>
    <w:rsid w:val="002B5594"/>
    <w:rsid w:val="002B5FF6"/>
    <w:rsid w:val="002B7688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37A"/>
    <w:rsid w:val="002C2776"/>
    <w:rsid w:val="002C34B6"/>
    <w:rsid w:val="002C39AE"/>
    <w:rsid w:val="002C3F8A"/>
    <w:rsid w:val="002C433E"/>
    <w:rsid w:val="002C450B"/>
    <w:rsid w:val="002C497D"/>
    <w:rsid w:val="002C4A1F"/>
    <w:rsid w:val="002C4B6E"/>
    <w:rsid w:val="002C4B97"/>
    <w:rsid w:val="002C4DFF"/>
    <w:rsid w:val="002C4E99"/>
    <w:rsid w:val="002C52CC"/>
    <w:rsid w:val="002C5853"/>
    <w:rsid w:val="002C5A22"/>
    <w:rsid w:val="002C5DE2"/>
    <w:rsid w:val="002C6921"/>
    <w:rsid w:val="002C760E"/>
    <w:rsid w:val="002C788F"/>
    <w:rsid w:val="002C7E83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5F4"/>
    <w:rsid w:val="002D392D"/>
    <w:rsid w:val="002D3DDB"/>
    <w:rsid w:val="002D3E7C"/>
    <w:rsid w:val="002D438D"/>
    <w:rsid w:val="002D448C"/>
    <w:rsid w:val="002D4705"/>
    <w:rsid w:val="002D507F"/>
    <w:rsid w:val="002D51B4"/>
    <w:rsid w:val="002D5532"/>
    <w:rsid w:val="002D5640"/>
    <w:rsid w:val="002D5F93"/>
    <w:rsid w:val="002D6366"/>
    <w:rsid w:val="002D67FC"/>
    <w:rsid w:val="002D691E"/>
    <w:rsid w:val="002D6B5E"/>
    <w:rsid w:val="002D6C8C"/>
    <w:rsid w:val="002D6DF1"/>
    <w:rsid w:val="002D72DB"/>
    <w:rsid w:val="002D7668"/>
    <w:rsid w:val="002D7820"/>
    <w:rsid w:val="002E02A9"/>
    <w:rsid w:val="002E033D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102"/>
    <w:rsid w:val="002F2BB9"/>
    <w:rsid w:val="002F3268"/>
    <w:rsid w:val="002F349C"/>
    <w:rsid w:val="002F35EC"/>
    <w:rsid w:val="002F3BFF"/>
    <w:rsid w:val="002F3F1B"/>
    <w:rsid w:val="002F4016"/>
    <w:rsid w:val="002F4510"/>
    <w:rsid w:val="002F477B"/>
    <w:rsid w:val="002F47B1"/>
    <w:rsid w:val="002F519D"/>
    <w:rsid w:val="002F555A"/>
    <w:rsid w:val="002F62EE"/>
    <w:rsid w:val="002F74B0"/>
    <w:rsid w:val="003004A8"/>
    <w:rsid w:val="003008BE"/>
    <w:rsid w:val="00300950"/>
    <w:rsid w:val="00300A88"/>
    <w:rsid w:val="003010E2"/>
    <w:rsid w:val="00302935"/>
    <w:rsid w:val="003032DB"/>
    <w:rsid w:val="003033A3"/>
    <w:rsid w:val="003037CF"/>
    <w:rsid w:val="003041F4"/>
    <w:rsid w:val="0030455D"/>
    <w:rsid w:val="003046C7"/>
    <w:rsid w:val="003049DE"/>
    <w:rsid w:val="0030598C"/>
    <w:rsid w:val="00305B4F"/>
    <w:rsid w:val="00306023"/>
    <w:rsid w:val="00306457"/>
    <w:rsid w:val="0030652C"/>
    <w:rsid w:val="00306783"/>
    <w:rsid w:val="00307881"/>
    <w:rsid w:val="003079CD"/>
    <w:rsid w:val="0031034A"/>
    <w:rsid w:val="0031042D"/>
    <w:rsid w:val="00310B01"/>
    <w:rsid w:val="003124DF"/>
    <w:rsid w:val="00313127"/>
    <w:rsid w:val="0031360A"/>
    <w:rsid w:val="003148E3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623"/>
    <w:rsid w:val="00321BD1"/>
    <w:rsid w:val="00321ECE"/>
    <w:rsid w:val="00321F33"/>
    <w:rsid w:val="00322317"/>
    <w:rsid w:val="00322694"/>
    <w:rsid w:val="00323C95"/>
    <w:rsid w:val="00323CB0"/>
    <w:rsid w:val="003243CA"/>
    <w:rsid w:val="00324804"/>
    <w:rsid w:val="00326149"/>
    <w:rsid w:val="0032744C"/>
    <w:rsid w:val="00327EF3"/>
    <w:rsid w:val="003300E4"/>
    <w:rsid w:val="003304F3"/>
    <w:rsid w:val="00331515"/>
    <w:rsid w:val="00331937"/>
    <w:rsid w:val="00332A21"/>
    <w:rsid w:val="00332A65"/>
    <w:rsid w:val="00332DE7"/>
    <w:rsid w:val="00332F91"/>
    <w:rsid w:val="00333CE5"/>
    <w:rsid w:val="00333EAD"/>
    <w:rsid w:val="00335B26"/>
    <w:rsid w:val="00335B82"/>
    <w:rsid w:val="00335D54"/>
    <w:rsid w:val="003360A3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59A4"/>
    <w:rsid w:val="00345D9B"/>
    <w:rsid w:val="0034693C"/>
    <w:rsid w:val="00346E5B"/>
    <w:rsid w:val="0034701E"/>
    <w:rsid w:val="0034764B"/>
    <w:rsid w:val="00347DA1"/>
    <w:rsid w:val="00347F55"/>
    <w:rsid w:val="0035106A"/>
    <w:rsid w:val="00351B2E"/>
    <w:rsid w:val="00352603"/>
    <w:rsid w:val="00352C18"/>
    <w:rsid w:val="00352CF3"/>
    <w:rsid w:val="0035366E"/>
    <w:rsid w:val="00353C11"/>
    <w:rsid w:val="00353F1F"/>
    <w:rsid w:val="00354CCE"/>
    <w:rsid w:val="00355093"/>
    <w:rsid w:val="003557AB"/>
    <w:rsid w:val="00355B9D"/>
    <w:rsid w:val="00355C63"/>
    <w:rsid w:val="00356135"/>
    <w:rsid w:val="00356914"/>
    <w:rsid w:val="00357D23"/>
    <w:rsid w:val="003606D4"/>
    <w:rsid w:val="00361128"/>
    <w:rsid w:val="003611AD"/>
    <w:rsid w:val="00361D75"/>
    <w:rsid w:val="00361F76"/>
    <w:rsid w:val="00362638"/>
    <w:rsid w:val="003627D4"/>
    <w:rsid w:val="00362C7A"/>
    <w:rsid w:val="00362EC2"/>
    <w:rsid w:val="003631B7"/>
    <w:rsid w:val="0036415A"/>
    <w:rsid w:val="0036428F"/>
    <w:rsid w:val="00364570"/>
    <w:rsid w:val="00364688"/>
    <w:rsid w:val="00365105"/>
    <w:rsid w:val="003654F0"/>
    <w:rsid w:val="00365563"/>
    <w:rsid w:val="003657A2"/>
    <w:rsid w:val="00365CCB"/>
    <w:rsid w:val="003661E4"/>
    <w:rsid w:val="0036645D"/>
    <w:rsid w:val="003671B7"/>
    <w:rsid w:val="00367256"/>
    <w:rsid w:val="0036746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785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684"/>
    <w:rsid w:val="003776B4"/>
    <w:rsid w:val="00377704"/>
    <w:rsid w:val="00377C82"/>
    <w:rsid w:val="003803EE"/>
    <w:rsid w:val="00381102"/>
    <w:rsid w:val="003811A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2B4"/>
    <w:rsid w:val="00385503"/>
    <w:rsid w:val="003874D0"/>
    <w:rsid w:val="003877EB"/>
    <w:rsid w:val="003878D6"/>
    <w:rsid w:val="003879E2"/>
    <w:rsid w:val="003900F4"/>
    <w:rsid w:val="003900F5"/>
    <w:rsid w:val="003900FA"/>
    <w:rsid w:val="00391629"/>
    <w:rsid w:val="00391B33"/>
    <w:rsid w:val="00391D91"/>
    <w:rsid w:val="0039215D"/>
    <w:rsid w:val="003934C9"/>
    <w:rsid w:val="00393625"/>
    <w:rsid w:val="00393686"/>
    <w:rsid w:val="003942F1"/>
    <w:rsid w:val="0039497F"/>
    <w:rsid w:val="00395220"/>
    <w:rsid w:val="003955D4"/>
    <w:rsid w:val="00395A55"/>
    <w:rsid w:val="00396ACA"/>
    <w:rsid w:val="00396F33"/>
    <w:rsid w:val="00397689"/>
    <w:rsid w:val="003A0091"/>
    <w:rsid w:val="003A19A6"/>
    <w:rsid w:val="003A1B6E"/>
    <w:rsid w:val="003A24A5"/>
    <w:rsid w:val="003A2668"/>
    <w:rsid w:val="003A4420"/>
    <w:rsid w:val="003A44F4"/>
    <w:rsid w:val="003A5940"/>
    <w:rsid w:val="003A5BCA"/>
    <w:rsid w:val="003A6514"/>
    <w:rsid w:val="003A7095"/>
    <w:rsid w:val="003A78BF"/>
    <w:rsid w:val="003B02D9"/>
    <w:rsid w:val="003B0441"/>
    <w:rsid w:val="003B0680"/>
    <w:rsid w:val="003B09C0"/>
    <w:rsid w:val="003B0C6C"/>
    <w:rsid w:val="003B174B"/>
    <w:rsid w:val="003B1EC8"/>
    <w:rsid w:val="003B2086"/>
    <w:rsid w:val="003B22FC"/>
    <w:rsid w:val="003B2B43"/>
    <w:rsid w:val="003B36C7"/>
    <w:rsid w:val="003B381E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FFB"/>
    <w:rsid w:val="003C0DAE"/>
    <w:rsid w:val="003C0EA5"/>
    <w:rsid w:val="003C0EF0"/>
    <w:rsid w:val="003C0F2D"/>
    <w:rsid w:val="003C1126"/>
    <w:rsid w:val="003C2562"/>
    <w:rsid w:val="003C2635"/>
    <w:rsid w:val="003C2955"/>
    <w:rsid w:val="003C2DA6"/>
    <w:rsid w:val="003C33CC"/>
    <w:rsid w:val="003C4D9D"/>
    <w:rsid w:val="003C502A"/>
    <w:rsid w:val="003C56AC"/>
    <w:rsid w:val="003C56BC"/>
    <w:rsid w:val="003C5D04"/>
    <w:rsid w:val="003C5FC5"/>
    <w:rsid w:val="003C61A7"/>
    <w:rsid w:val="003C629A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1AD"/>
    <w:rsid w:val="003D7590"/>
    <w:rsid w:val="003D77F1"/>
    <w:rsid w:val="003D7CA0"/>
    <w:rsid w:val="003E05E1"/>
    <w:rsid w:val="003E0E5D"/>
    <w:rsid w:val="003E103D"/>
    <w:rsid w:val="003E157A"/>
    <w:rsid w:val="003E1894"/>
    <w:rsid w:val="003E1B49"/>
    <w:rsid w:val="003E271C"/>
    <w:rsid w:val="003E323C"/>
    <w:rsid w:val="003E3635"/>
    <w:rsid w:val="003E49BB"/>
    <w:rsid w:val="003E4ED9"/>
    <w:rsid w:val="003E52C8"/>
    <w:rsid w:val="003E5D21"/>
    <w:rsid w:val="003E5EA9"/>
    <w:rsid w:val="003E608F"/>
    <w:rsid w:val="003E60AC"/>
    <w:rsid w:val="003E66DF"/>
    <w:rsid w:val="003E6853"/>
    <w:rsid w:val="003E6B96"/>
    <w:rsid w:val="003E6D71"/>
    <w:rsid w:val="003E734D"/>
    <w:rsid w:val="003E7B46"/>
    <w:rsid w:val="003F1D6A"/>
    <w:rsid w:val="003F1F90"/>
    <w:rsid w:val="003F2A52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604"/>
    <w:rsid w:val="003F5C27"/>
    <w:rsid w:val="003F5CB7"/>
    <w:rsid w:val="003F686A"/>
    <w:rsid w:val="003F724F"/>
    <w:rsid w:val="003F7DB3"/>
    <w:rsid w:val="00400A46"/>
    <w:rsid w:val="00400A9A"/>
    <w:rsid w:val="00401291"/>
    <w:rsid w:val="0040151B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67A1"/>
    <w:rsid w:val="0040709F"/>
    <w:rsid w:val="0041050F"/>
    <w:rsid w:val="004105A2"/>
    <w:rsid w:val="004105A3"/>
    <w:rsid w:val="00411428"/>
    <w:rsid w:val="00411A17"/>
    <w:rsid w:val="00411C70"/>
    <w:rsid w:val="00411E00"/>
    <w:rsid w:val="00412A58"/>
    <w:rsid w:val="00413250"/>
    <w:rsid w:val="004139F2"/>
    <w:rsid w:val="0041408F"/>
    <w:rsid w:val="00414299"/>
    <w:rsid w:val="00415A08"/>
    <w:rsid w:val="00415A78"/>
    <w:rsid w:val="00415DB5"/>
    <w:rsid w:val="00416303"/>
    <w:rsid w:val="00416892"/>
    <w:rsid w:val="00420B63"/>
    <w:rsid w:val="0042122E"/>
    <w:rsid w:val="004214B7"/>
    <w:rsid w:val="00421CED"/>
    <w:rsid w:val="00422716"/>
    <w:rsid w:val="00422A1D"/>
    <w:rsid w:val="00422D61"/>
    <w:rsid w:val="0042331B"/>
    <w:rsid w:val="0042435F"/>
    <w:rsid w:val="00424934"/>
    <w:rsid w:val="00424EAB"/>
    <w:rsid w:val="004259A9"/>
    <w:rsid w:val="00426231"/>
    <w:rsid w:val="00426BCC"/>
    <w:rsid w:val="00426DE7"/>
    <w:rsid w:val="004301FE"/>
    <w:rsid w:val="00430907"/>
    <w:rsid w:val="00430B7B"/>
    <w:rsid w:val="00430CCD"/>
    <w:rsid w:val="0043130B"/>
    <w:rsid w:val="004317A6"/>
    <w:rsid w:val="0043198D"/>
    <w:rsid w:val="00431A18"/>
    <w:rsid w:val="00431CBA"/>
    <w:rsid w:val="00431E83"/>
    <w:rsid w:val="004327C4"/>
    <w:rsid w:val="00432A6A"/>
    <w:rsid w:val="004332A8"/>
    <w:rsid w:val="0043391C"/>
    <w:rsid w:val="00434030"/>
    <w:rsid w:val="004340E2"/>
    <w:rsid w:val="0043423A"/>
    <w:rsid w:val="00434668"/>
    <w:rsid w:val="0043662A"/>
    <w:rsid w:val="00436CE9"/>
    <w:rsid w:val="004376E3"/>
    <w:rsid w:val="00440853"/>
    <w:rsid w:val="00440EB9"/>
    <w:rsid w:val="0044103E"/>
    <w:rsid w:val="00441099"/>
    <w:rsid w:val="00441546"/>
    <w:rsid w:val="004417C4"/>
    <w:rsid w:val="00441888"/>
    <w:rsid w:val="00441CD1"/>
    <w:rsid w:val="004423B3"/>
    <w:rsid w:val="004433CB"/>
    <w:rsid w:val="00443BA1"/>
    <w:rsid w:val="00444689"/>
    <w:rsid w:val="00444EBE"/>
    <w:rsid w:val="004452D0"/>
    <w:rsid w:val="00446BC0"/>
    <w:rsid w:val="00446BD5"/>
    <w:rsid w:val="00446C96"/>
    <w:rsid w:val="00447036"/>
    <w:rsid w:val="004478CC"/>
    <w:rsid w:val="00451686"/>
    <w:rsid w:val="00451794"/>
    <w:rsid w:val="004529E8"/>
    <w:rsid w:val="004543F6"/>
    <w:rsid w:val="004544BD"/>
    <w:rsid w:val="004544FC"/>
    <w:rsid w:val="00454BFA"/>
    <w:rsid w:val="00454C55"/>
    <w:rsid w:val="00456260"/>
    <w:rsid w:val="004564CC"/>
    <w:rsid w:val="0045661A"/>
    <w:rsid w:val="00457DC6"/>
    <w:rsid w:val="004610BE"/>
    <w:rsid w:val="00461A13"/>
    <w:rsid w:val="004624DB"/>
    <w:rsid w:val="004627E1"/>
    <w:rsid w:val="004627FD"/>
    <w:rsid w:val="004628FA"/>
    <w:rsid w:val="0046314E"/>
    <w:rsid w:val="004632D3"/>
    <w:rsid w:val="004632D7"/>
    <w:rsid w:val="004637BB"/>
    <w:rsid w:val="004639E0"/>
    <w:rsid w:val="00463CAE"/>
    <w:rsid w:val="0046409B"/>
    <w:rsid w:val="00464ED0"/>
    <w:rsid w:val="004652DE"/>
    <w:rsid w:val="004652F6"/>
    <w:rsid w:val="00465908"/>
    <w:rsid w:val="00466C08"/>
    <w:rsid w:val="0046735B"/>
    <w:rsid w:val="004677E8"/>
    <w:rsid w:val="004706E5"/>
    <w:rsid w:val="00470FC0"/>
    <w:rsid w:val="00472C6D"/>
    <w:rsid w:val="0047358F"/>
    <w:rsid w:val="004737CA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7E2"/>
    <w:rsid w:val="00480A91"/>
    <w:rsid w:val="00481166"/>
    <w:rsid w:val="00481362"/>
    <w:rsid w:val="00481D3F"/>
    <w:rsid w:val="004820BB"/>
    <w:rsid w:val="0048293E"/>
    <w:rsid w:val="00482A28"/>
    <w:rsid w:val="00483285"/>
    <w:rsid w:val="00483E65"/>
    <w:rsid w:val="004845FB"/>
    <w:rsid w:val="004875C6"/>
    <w:rsid w:val="00487AFF"/>
    <w:rsid w:val="00487FA7"/>
    <w:rsid w:val="0049121E"/>
    <w:rsid w:val="00491E43"/>
    <w:rsid w:val="00491F77"/>
    <w:rsid w:val="00492397"/>
    <w:rsid w:val="00493991"/>
    <w:rsid w:val="0049434A"/>
    <w:rsid w:val="00495718"/>
    <w:rsid w:val="00495C75"/>
    <w:rsid w:val="004962CF"/>
    <w:rsid w:val="0049635A"/>
    <w:rsid w:val="00496563"/>
    <w:rsid w:val="00496C03"/>
    <w:rsid w:val="00496F82"/>
    <w:rsid w:val="00497026"/>
    <w:rsid w:val="004975DD"/>
    <w:rsid w:val="0049767F"/>
    <w:rsid w:val="00497D11"/>
    <w:rsid w:val="00497DF4"/>
    <w:rsid w:val="004A0351"/>
    <w:rsid w:val="004A1C5A"/>
    <w:rsid w:val="004A21E4"/>
    <w:rsid w:val="004A265A"/>
    <w:rsid w:val="004A2BEA"/>
    <w:rsid w:val="004A2D03"/>
    <w:rsid w:val="004A36D7"/>
    <w:rsid w:val="004A410F"/>
    <w:rsid w:val="004A4BEB"/>
    <w:rsid w:val="004A52AC"/>
    <w:rsid w:val="004A5ACC"/>
    <w:rsid w:val="004A7141"/>
    <w:rsid w:val="004B031B"/>
    <w:rsid w:val="004B0C95"/>
    <w:rsid w:val="004B23CC"/>
    <w:rsid w:val="004B2B36"/>
    <w:rsid w:val="004B39A3"/>
    <w:rsid w:val="004B3A24"/>
    <w:rsid w:val="004B3E50"/>
    <w:rsid w:val="004B417E"/>
    <w:rsid w:val="004B49D3"/>
    <w:rsid w:val="004B6F6C"/>
    <w:rsid w:val="004B7384"/>
    <w:rsid w:val="004B743C"/>
    <w:rsid w:val="004B7799"/>
    <w:rsid w:val="004C05B9"/>
    <w:rsid w:val="004C0F2A"/>
    <w:rsid w:val="004C1044"/>
    <w:rsid w:val="004C1E41"/>
    <w:rsid w:val="004C215C"/>
    <w:rsid w:val="004C3CF1"/>
    <w:rsid w:val="004C3ECD"/>
    <w:rsid w:val="004C3FA2"/>
    <w:rsid w:val="004C43E1"/>
    <w:rsid w:val="004C44F5"/>
    <w:rsid w:val="004C465B"/>
    <w:rsid w:val="004C540B"/>
    <w:rsid w:val="004C5742"/>
    <w:rsid w:val="004C58DD"/>
    <w:rsid w:val="004C5CF3"/>
    <w:rsid w:val="004C65A7"/>
    <w:rsid w:val="004C67B0"/>
    <w:rsid w:val="004C68A4"/>
    <w:rsid w:val="004C6F19"/>
    <w:rsid w:val="004C762B"/>
    <w:rsid w:val="004C7ED3"/>
    <w:rsid w:val="004D0341"/>
    <w:rsid w:val="004D0DDC"/>
    <w:rsid w:val="004D112A"/>
    <w:rsid w:val="004D151C"/>
    <w:rsid w:val="004D1653"/>
    <w:rsid w:val="004D2122"/>
    <w:rsid w:val="004D2F31"/>
    <w:rsid w:val="004D3035"/>
    <w:rsid w:val="004D329F"/>
    <w:rsid w:val="004D3ABC"/>
    <w:rsid w:val="004D3C00"/>
    <w:rsid w:val="004D3C74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07FF"/>
    <w:rsid w:val="004E0AD2"/>
    <w:rsid w:val="004E1287"/>
    <w:rsid w:val="004E1B05"/>
    <w:rsid w:val="004E1FA2"/>
    <w:rsid w:val="004E2417"/>
    <w:rsid w:val="004E4049"/>
    <w:rsid w:val="004E4717"/>
    <w:rsid w:val="004E5025"/>
    <w:rsid w:val="004E539B"/>
    <w:rsid w:val="004E5D09"/>
    <w:rsid w:val="004E6F3A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FFE"/>
    <w:rsid w:val="004F4855"/>
    <w:rsid w:val="004F4880"/>
    <w:rsid w:val="004F48E6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389"/>
    <w:rsid w:val="0050181C"/>
    <w:rsid w:val="00501BE3"/>
    <w:rsid w:val="00501D31"/>
    <w:rsid w:val="00501F97"/>
    <w:rsid w:val="005026D4"/>
    <w:rsid w:val="00502B45"/>
    <w:rsid w:val="005038AD"/>
    <w:rsid w:val="00503CFB"/>
    <w:rsid w:val="005041A4"/>
    <w:rsid w:val="00504C8E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1E77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7C2"/>
    <w:rsid w:val="00517DC9"/>
    <w:rsid w:val="00520093"/>
    <w:rsid w:val="00521473"/>
    <w:rsid w:val="0052217A"/>
    <w:rsid w:val="00522C04"/>
    <w:rsid w:val="0052338F"/>
    <w:rsid w:val="00523512"/>
    <w:rsid w:val="00523F69"/>
    <w:rsid w:val="005243CF"/>
    <w:rsid w:val="00524591"/>
    <w:rsid w:val="0052477A"/>
    <w:rsid w:val="00525886"/>
    <w:rsid w:val="00526178"/>
    <w:rsid w:val="00526AB8"/>
    <w:rsid w:val="005307FC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ED9"/>
    <w:rsid w:val="00535FC7"/>
    <w:rsid w:val="0053753E"/>
    <w:rsid w:val="00537A2F"/>
    <w:rsid w:val="00537EC3"/>
    <w:rsid w:val="00537F9F"/>
    <w:rsid w:val="00540945"/>
    <w:rsid w:val="00540B08"/>
    <w:rsid w:val="00540EBC"/>
    <w:rsid w:val="005410FE"/>
    <w:rsid w:val="0054186A"/>
    <w:rsid w:val="00541C81"/>
    <w:rsid w:val="005435AC"/>
    <w:rsid w:val="00543853"/>
    <w:rsid w:val="00544254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9BF"/>
    <w:rsid w:val="00552CFD"/>
    <w:rsid w:val="00552F11"/>
    <w:rsid w:val="00552F31"/>
    <w:rsid w:val="00553121"/>
    <w:rsid w:val="00553352"/>
    <w:rsid w:val="005533C9"/>
    <w:rsid w:val="0055357F"/>
    <w:rsid w:val="00553DB3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DA7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401"/>
    <w:rsid w:val="00570D12"/>
    <w:rsid w:val="00571702"/>
    <w:rsid w:val="005717F3"/>
    <w:rsid w:val="0057195E"/>
    <w:rsid w:val="00571EAC"/>
    <w:rsid w:val="005729BE"/>
    <w:rsid w:val="005729E3"/>
    <w:rsid w:val="00572AA9"/>
    <w:rsid w:val="005739D1"/>
    <w:rsid w:val="005761AB"/>
    <w:rsid w:val="0057674A"/>
    <w:rsid w:val="005767E3"/>
    <w:rsid w:val="005769D1"/>
    <w:rsid w:val="00576EFB"/>
    <w:rsid w:val="0057774E"/>
    <w:rsid w:val="00577EA1"/>
    <w:rsid w:val="00580B97"/>
    <w:rsid w:val="00582241"/>
    <w:rsid w:val="00584D82"/>
    <w:rsid w:val="00584E42"/>
    <w:rsid w:val="005864EB"/>
    <w:rsid w:val="005867EB"/>
    <w:rsid w:val="00587DA6"/>
    <w:rsid w:val="00590635"/>
    <w:rsid w:val="00591E97"/>
    <w:rsid w:val="005927C7"/>
    <w:rsid w:val="00592E59"/>
    <w:rsid w:val="0059346A"/>
    <w:rsid w:val="005944F1"/>
    <w:rsid w:val="00594959"/>
    <w:rsid w:val="00595D8F"/>
    <w:rsid w:val="00595DF1"/>
    <w:rsid w:val="00597437"/>
    <w:rsid w:val="00597A2A"/>
    <w:rsid w:val="00597DD8"/>
    <w:rsid w:val="00597E0F"/>
    <w:rsid w:val="005A040E"/>
    <w:rsid w:val="005A0B95"/>
    <w:rsid w:val="005A0F32"/>
    <w:rsid w:val="005A118E"/>
    <w:rsid w:val="005A1524"/>
    <w:rsid w:val="005A18B8"/>
    <w:rsid w:val="005A2023"/>
    <w:rsid w:val="005A3699"/>
    <w:rsid w:val="005A3763"/>
    <w:rsid w:val="005A3C26"/>
    <w:rsid w:val="005A45FE"/>
    <w:rsid w:val="005A4ED9"/>
    <w:rsid w:val="005A5071"/>
    <w:rsid w:val="005A51F1"/>
    <w:rsid w:val="005A5A3E"/>
    <w:rsid w:val="005A610C"/>
    <w:rsid w:val="005A685F"/>
    <w:rsid w:val="005A6B6D"/>
    <w:rsid w:val="005A6CD8"/>
    <w:rsid w:val="005A771F"/>
    <w:rsid w:val="005B0DA8"/>
    <w:rsid w:val="005B0EAB"/>
    <w:rsid w:val="005B0EBF"/>
    <w:rsid w:val="005B123D"/>
    <w:rsid w:val="005B130D"/>
    <w:rsid w:val="005B2124"/>
    <w:rsid w:val="005B2350"/>
    <w:rsid w:val="005B268A"/>
    <w:rsid w:val="005B346E"/>
    <w:rsid w:val="005B36B2"/>
    <w:rsid w:val="005B3C47"/>
    <w:rsid w:val="005B403F"/>
    <w:rsid w:val="005B40AE"/>
    <w:rsid w:val="005B4E33"/>
    <w:rsid w:val="005B5729"/>
    <w:rsid w:val="005B58DB"/>
    <w:rsid w:val="005B58EE"/>
    <w:rsid w:val="005B594A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B4E"/>
    <w:rsid w:val="005C3C25"/>
    <w:rsid w:val="005C3F6C"/>
    <w:rsid w:val="005C50AB"/>
    <w:rsid w:val="005C52E2"/>
    <w:rsid w:val="005C5611"/>
    <w:rsid w:val="005C5BB9"/>
    <w:rsid w:val="005C5DE7"/>
    <w:rsid w:val="005C5DEE"/>
    <w:rsid w:val="005C6A47"/>
    <w:rsid w:val="005C7159"/>
    <w:rsid w:val="005C744B"/>
    <w:rsid w:val="005C78B7"/>
    <w:rsid w:val="005C7BB8"/>
    <w:rsid w:val="005C7C83"/>
    <w:rsid w:val="005C7CA4"/>
    <w:rsid w:val="005C7FBE"/>
    <w:rsid w:val="005D0B30"/>
    <w:rsid w:val="005D0C61"/>
    <w:rsid w:val="005D0F83"/>
    <w:rsid w:val="005D0F9F"/>
    <w:rsid w:val="005D1620"/>
    <w:rsid w:val="005D2C1E"/>
    <w:rsid w:val="005D32FD"/>
    <w:rsid w:val="005D487A"/>
    <w:rsid w:val="005D4B86"/>
    <w:rsid w:val="005D4C89"/>
    <w:rsid w:val="005D4E51"/>
    <w:rsid w:val="005D6652"/>
    <w:rsid w:val="005D6741"/>
    <w:rsid w:val="005D687D"/>
    <w:rsid w:val="005D694A"/>
    <w:rsid w:val="005D6EDA"/>
    <w:rsid w:val="005D7D3C"/>
    <w:rsid w:val="005E0BD7"/>
    <w:rsid w:val="005E0FC1"/>
    <w:rsid w:val="005E15DC"/>
    <w:rsid w:val="005E22E0"/>
    <w:rsid w:val="005E31FB"/>
    <w:rsid w:val="005E35AD"/>
    <w:rsid w:val="005E3917"/>
    <w:rsid w:val="005E3F6A"/>
    <w:rsid w:val="005E4217"/>
    <w:rsid w:val="005E43AE"/>
    <w:rsid w:val="005E575C"/>
    <w:rsid w:val="005E624F"/>
    <w:rsid w:val="005E628A"/>
    <w:rsid w:val="005E63E6"/>
    <w:rsid w:val="005E6888"/>
    <w:rsid w:val="005F08DF"/>
    <w:rsid w:val="005F0902"/>
    <w:rsid w:val="005F0E08"/>
    <w:rsid w:val="005F14E3"/>
    <w:rsid w:val="005F17DC"/>
    <w:rsid w:val="005F18C3"/>
    <w:rsid w:val="005F1D39"/>
    <w:rsid w:val="005F2133"/>
    <w:rsid w:val="005F27FB"/>
    <w:rsid w:val="005F2F5E"/>
    <w:rsid w:val="005F3087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1C6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5340"/>
    <w:rsid w:val="006062AE"/>
    <w:rsid w:val="00606514"/>
    <w:rsid w:val="00606EAD"/>
    <w:rsid w:val="006072EE"/>
    <w:rsid w:val="006073E8"/>
    <w:rsid w:val="006074E4"/>
    <w:rsid w:val="0061000D"/>
    <w:rsid w:val="00610EB9"/>
    <w:rsid w:val="006112BF"/>
    <w:rsid w:val="00611980"/>
    <w:rsid w:val="0061279B"/>
    <w:rsid w:val="0061435F"/>
    <w:rsid w:val="0061447D"/>
    <w:rsid w:val="006148D7"/>
    <w:rsid w:val="00614E1F"/>
    <w:rsid w:val="00614F81"/>
    <w:rsid w:val="006153E1"/>
    <w:rsid w:val="006156EA"/>
    <w:rsid w:val="00615FE9"/>
    <w:rsid w:val="00616F1A"/>
    <w:rsid w:val="00617251"/>
    <w:rsid w:val="00617365"/>
    <w:rsid w:val="00620B3E"/>
    <w:rsid w:val="006213EC"/>
    <w:rsid w:val="0062165C"/>
    <w:rsid w:val="0062193E"/>
    <w:rsid w:val="00621C57"/>
    <w:rsid w:val="00621D7B"/>
    <w:rsid w:val="00622F0F"/>
    <w:rsid w:val="0062472E"/>
    <w:rsid w:val="00624E8C"/>
    <w:rsid w:val="00625066"/>
    <w:rsid w:val="00625336"/>
    <w:rsid w:val="00625A1D"/>
    <w:rsid w:val="00626CE2"/>
    <w:rsid w:val="00626E6D"/>
    <w:rsid w:val="0062759B"/>
    <w:rsid w:val="00627D9C"/>
    <w:rsid w:val="00627EFA"/>
    <w:rsid w:val="00631992"/>
    <w:rsid w:val="00631F0A"/>
    <w:rsid w:val="00632388"/>
    <w:rsid w:val="00632EB1"/>
    <w:rsid w:val="006330D6"/>
    <w:rsid w:val="00633629"/>
    <w:rsid w:val="0063427F"/>
    <w:rsid w:val="006358CE"/>
    <w:rsid w:val="006364F4"/>
    <w:rsid w:val="00636C45"/>
    <w:rsid w:val="0063721D"/>
    <w:rsid w:val="00637CEC"/>
    <w:rsid w:val="00637E51"/>
    <w:rsid w:val="00640B19"/>
    <w:rsid w:val="006424C8"/>
    <w:rsid w:val="0064351E"/>
    <w:rsid w:val="00643623"/>
    <w:rsid w:val="006436DE"/>
    <w:rsid w:val="00643CA9"/>
    <w:rsid w:val="006440DA"/>
    <w:rsid w:val="006446B4"/>
    <w:rsid w:val="0064544F"/>
    <w:rsid w:val="00645BC0"/>
    <w:rsid w:val="00646A9F"/>
    <w:rsid w:val="00646F94"/>
    <w:rsid w:val="006503D3"/>
    <w:rsid w:val="006504BB"/>
    <w:rsid w:val="00650B9B"/>
    <w:rsid w:val="006511C2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614"/>
    <w:rsid w:val="006547F6"/>
    <w:rsid w:val="00654980"/>
    <w:rsid w:val="00655B6F"/>
    <w:rsid w:val="0065617B"/>
    <w:rsid w:val="00656215"/>
    <w:rsid w:val="00656589"/>
    <w:rsid w:val="00656A16"/>
    <w:rsid w:val="00656BE0"/>
    <w:rsid w:val="00656F34"/>
    <w:rsid w:val="0065760E"/>
    <w:rsid w:val="00660A2F"/>
    <w:rsid w:val="00660A5A"/>
    <w:rsid w:val="00660F7A"/>
    <w:rsid w:val="006619BE"/>
    <w:rsid w:val="00661A0D"/>
    <w:rsid w:val="00662495"/>
    <w:rsid w:val="00663279"/>
    <w:rsid w:val="00663610"/>
    <w:rsid w:val="00663A22"/>
    <w:rsid w:val="00664533"/>
    <w:rsid w:val="00664894"/>
    <w:rsid w:val="00665225"/>
    <w:rsid w:val="00665729"/>
    <w:rsid w:val="00666014"/>
    <w:rsid w:val="006660C1"/>
    <w:rsid w:val="00666D9D"/>
    <w:rsid w:val="00667407"/>
    <w:rsid w:val="00667A83"/>
    <w:rsid w:val="0067045F"/>
    <w:rsid w:val="00670E9F"/>
    <w:rsid w:val="00671918"/>
    <w:rsid w:val="00671AC0"/>
    <w:rsid w:val="00672081"/>
    <w:rsid w:val="00672F59"/>
    <w:rsid w:val="00673A96"/>
    <w:rsid w:val="00674813"/>
    <w:rsid w:val="00674A28"/>
    <w:rsid w:val="006751CB"/>
    <w:rsid w:val="006751D4"/>
    <w:rsid w:val="00675D57"/>
    <w:rsid w:val="00676B6C"/>
    <w:rsid w:val="00677B7F"/>
    <w:rsid w:val="00677EE2"/>
    <w:rsid w:val="00677FAB"/>
    <w:rsid w:val="00680096"/>
    <w:rsid w:val="00680C06"/>
    <w:rsid w:val="00680C80"/>
    <w:rsid w:val="00681259"/>
    <w:rsid w:val="0068172E"/>
    <w:rsid w:val="0068196B"/>
    <w:rsid w:val="00683EDA"/>
    <w:rsid w:val="00684A39"/>
    <w:rsid w:val="00684B30"/>
    <w:rsid w:val="00684DE9"/>
    <w:rsid w:val="00685742"/>
    <w:rsid w:val="00686380"/>
    <w:rsid w:val="006874BD"/>
    <w:rsid w:val="00687C6C"/>
    <w:rsid w:val="00687E06"/>
    <w:rsid w:val="00690512"/>
    <w:rsid w:val="00690D6A"/>
    <w:rsid w:val="00691017"/>
    <w:rsid w:val="00691635"/>
    <w:rsid w:val="00691D1B"/>
    <w:rsid w:val="006928B7"/>
    <w:rsid w:val="00692990"/>
    <w:rsid w:val="00692B99"/>
    <w:rsid w:val="0069302C"/>
    <w:rsid w:val="00693345"/>
    <w:rsid w:val="006935A6"/>
    <w:rsid w:val="00693767"/>
    <w:rsid w:val="00694846"/>
    <w:rsid w:val="00694B98"/>
    <w:rsid w:val="006957DE"/>
    <w:rsid w:val="00695819"/>
    <w:rsid w:val="00696B3D"/>
    <w:rsid w:val="00696D21"/>
    <w:rsid w:val="00696FF0"/>
    <w:rsid w:val="006971B7"/>
    <w:rsid w:val="0069779E"/>
    <w:rsid w:val="00697F49"/>
    <w:rsid w:val="006A0E73"/>
    <w:rsid w:val="006A194A"/>
    <w:rsid w:val="006A1E75"/>
    <w:rsid w:val="006A2370"/>
    <w:rsid w:val="006A26C7"/>
    <w:rsid w:val="006A2A29"/>
    <w:rsid w:val="006A2D37"/>
    <w:rsid w:val="006A2ECF"/>
    <w:rsid w:val="006A2F65"/>
    <w:rsid w:val="006A3519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395"/>
    <w:rsid w:val="006B0636"/>
    <w:rsid w:val="006B0DD1"/>
    <w:rsid w:val="006B0F06"/>
    <w:rsid w:val="006B15BC"/>
    <w:rsid w:val="006B19DB"/>
    <w:rsid w:val="006B1A09"/>
    <w:rsid w:val="006B1B80"/>
    <w:rsid w:val="006B1BDD"/>
    <w:rsid w:val="006B2D17"/>
    <w:rsid w:val="006B2F1C"/>
    <w:rsid w:val="006B36B4"/>
    <w:rsid w:val="006B3BCD"/>
    <w:rsid w:val="006B486D"/>
    <w:rsid w:val="006B589F"/>
    <w:rsid w:val="006B5FF3"/>
    <w:rsid w:val="006B610B"/>
    <w:rsid w:val="006B6521"/>
    <w:rsid w:val="006B6F5A"/>
    <w:rsid w:val="006C0271"/>
    <w:rsid w:val="006C031E"/>
    <w:rsid w:val="006C05A5"/>
    <w:rsid w:val="006C05C4"/>
    <w:rsid w:val="006C12E6"/>
    <w:rsid w:val="006C3480"/>
    <w:rsid w:val="006C35D2"/>
    <w:rsid w:val="006C3677"/>
    <w:rsid w:val="006C37CF"/>
    <w:rsid w:val="006C445E"/>
    <w:rsid w:val="006C4D1E"/>
    <w:rsid w:val="006C5546"/>
    <w:rsid w:val="006C6242"/>
    <w:rsid w:val="006C638D"/>
    <w:rsid w:val="006C6704"/>
    <w:rsid w:val="006C6819"/>
    <w:rsid w:val="006C6F68"/>
    <w:rsid w:val="006C7DBF"/>
    <w:rsid w:val="006C7DF9"/>
    <w:rsid w:val="006D02C6"/>
    <w:rsid w:val="006D075A"/>
    <w:rsid w:val="006D0BD3"/>
    <w:rsid w:val="006D12A6"/>
    <w:rsid w:val="006D1996"/>
    <w:rsid w:val="006D20E5"/>
    <w:rsid w:val="006D2161"/>
    <w:rsid w:val="006D31F2"/>
    <w:rsid w:val="006D3CD5"/>
    <w:rsid w:val="006D41C3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1CF"/>
    <w:rsid w:val="006E1488"/>
    <w:rsid w:val="006E17E6"/>
    <w:rsid w:val="006E249E"/>
    <w:rsid w:val="006E3908"/>
    <w:rsid w:val="006E3935"/>
    <w:rsid w:val="006E3BD5"/>
    <w:rsid w:val="006E4C65"/>
    <w:rsid w:val="006E50B0"/>
    <w:rsid w:val="006E5240"/>
    <w:rsid w:val="006E5F99"/>
    <w:rsid w:val="006E6932"/>
    <w:rsid w:val="006E6A0C"/>
    <w:rsid w:val="006E752A"/>
    <w:rsid w:val="006E78C0"/>
    <w:rsid w:val="006E7C1E"/>
    <w:rsid w:val="006E7C8B"/>
    <w:rsid w:val="006F1272"/>
    <w:rsid w:val="006F138B"/>
    <w:rsid w:val="006F1C82"/>
    <w:rsid w:val="006F210A"/>
    <w:rsid w:val="006F2C9C"/>
    <w:rsid w:val="006F38CF"/>
    <w:rsid w:val="006F3AD7"/>
    <w:rsid w:val="006F3D02"/>
    <w:rsid w:val="006F42EE"/>
    <w:rsid w:val="006F47C3"/>
    <w:rsid w:val="006F49BC"/>
    <w:rsid w:val="006F4ACC"/>
    <w:rsid w:val="006F4BAF"/>
    <w:rsid w:val="006F4ECA"/>
    <w:rsid w:val="006F5DB5"/>
    <w:rsid w:val="006F6002"/>
    <w:rsid w:val="006F638A"/>
    <w:rsid w:val="006F6C07"/>
    <w:rsid w:val="006F6DBC"/>
    <w:rsid w:val="006F778F"/>
    <w:rsid w:val="006F7E02"/>
    <w:rsid w:val="007004D8"/>
    <w:rsid w:val="00700678"/>
    <w:rsid w:val="007006DC"/>
    <w:rsid w:val="00700FB6"/>
    <w:rsid w:val="007016F5"/>
    <w:rsid w:val="00701ADB"/>
    <w:rsid w:val="00701BF2"/>
    <w:rsid w:val="00702137"/>
    <w:rsid w:val="00702DF1"/>
    <w:rsid w:val="00704791"/>
    <w:rsid w:val="00704B0C"/>
    <w:rsid w:val="00704D38"/>
    <w:rsid w:val="00705047"/>
    <w:rsid w:val="007064CB"/>
    <w:rsid w:val="0070676C"/>
    <w:rsid w:val="0071036B"/>
    <w:rsid w:val="0071079D"/>
    <w:rsid w:val="007109C8"/>
    <w:rsid w:val="00710F6A"/>
    <w:rsid w:val="00711547"/>
    <w:rsid w:val="00712C5A"/>
    <w:rsid w:val="007142D1"/>
    <w:rsid w:val="00714584"/>
    <w:rsid w:val="00714BBF"/>
    <w:rsid w:val="00715049"/>
    <w:rsid w:val="00715318"/>
    <w:rsid w:val="00715A91"/>
    <w:rsid w:val="00715DD9"/>
    <w:rsid w:val="00716942"/>
    <w:rsid w:val="00716C4F"/>
    <w:rsid w:val="00717288"/>
    <w:rsid w:val="0071728D"/>
    <w:rsid w:val="00720094"/>
    <w:rsid w:val="007202D6"/>
    <w:rsid w:val="007220AE"/>
    <w:rsid w:val="0072223C"/>
    <w:rsid w:val="00722874"/>
    <w:rsid w:val="007229E6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09"/>
    <w:rsid w:val="00730492"/>
    <w:rsid w:val="00730568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02"/>
    <w:rsid w:val="00735BB0"/>
    <w:rsid w:val="00736078"/>
    <w:rsid w:val="007377B1"/>
    <w:rsid w:val="00737F1A"/>
    <w:rsid w:val="007405AA"/>
    <w:rsid w:val="00740C6A"/>
    <w:rsid w:val="007416FE"/>
    <w:rsid w:val="00741867"/>
    <w:rsid w:val="00741D24"/>
    <w:rsid w:val="007420AE"/>
    <w:rsid w:val="00743336"/>
    <w:rsid w:val="007435F4"/>
    <w:rsid w:val="007440AE"/>
    <w:rsid w:val="007440ED"/>
    <w:rsid w:val="0074502A"/>
    <w:rsid w:val="007456D1"/>
    <w:rsid w:val="00745810"/>
    <w:rsid w:val="00745BA2"/>
    <w:rsid w:val="00746B40"/>
    <w:rsid w:val="00747297"/>
    <w:rsid w:val="00747B5D"/>
    <w:rsid w:val="00747BA8"/>
    <w:rsid w:val="00747BEF"/>
    <w:rsid w:val="00747F1C"/>
    <w:rsid w:val="0075032E"/>
    <w:rsid w:val="00750CFA"/>
    <w:rsid w:val="007512CD"/>
    <w:rsid w:val="00751472"/>
    <w:rsid w:val="007516EE"/>
    <w:rsid w:val="007524F5"/>
    <w:rsid w:val="007528A7"/>
    <w:rsid w:val="007528CA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B5"/>
    <w:rsid w:val="007610CF"/>
    <w:rsid w:val="007617A3"/>
    <w:rsid w:val="00761D8C"/>
    <w:rsid w:val="007625DC"/>
    <w:rsid w:val="0076373D"/>
    <w:rsid w:val="00766418"/>
    <w:rsid w:val="00766BA5"/>
    <w:rsid w:val="00766BB4"/>
    <w:rsid w:val="00767219"/>
    <w:rsid w:val="00767677"/>
    <w:rsid w:val="0076775D"/>
    <w:rsid w:val="00767842"/>
    <w:rsid w:val="00767C2E"/>
    <w:rsid w:val="0077101E"/>
    <w:rsid w:val="0077149E"/>
    <w:rsid w:val="0077166F"/>
    <w:rsid w:val="00771C5C"/>
    <w:rsid w:val="00771E40"/>
    <w:rsid w:val="00771FE0"/>
    <w:rsid w:val="00772090"/>
    <w:rsid w:val="00772246"/>
    <w:rsid w:val="00772534"/>
    <w:rsid w:val="00772A69"/>
    <w:rsid w:val="00772BE3"/>
    <w:rsid w:val="00774F66"/>
    <w:rsid w:val="0077541C"/>
    <w:rsid w:val="007754FF"/>
    <w:rsid w:val="0077564C"/>
    <w:rsid w:val="00776804"/>
    <w:rsid w:val="0077689A"/>
    <w:rsid w:val="007773FB"/>
    <w:rsid w:val="007777AF"/>
    <w:rsid w:val="00777DEA"/>
    <w:rsid w:val="007805F0"/>
    <w:rsid w:val="007806B3"/>
    <w:rsid w:val="007826B9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6D0F"/>
    <w:rsid w:val="007872E6"/>
    <w:rsid w:val="00787613"/>
    <w:rsid w:val="00790135"/>
    <w:rsid w:val="0079082E"/>
    <w:rsid w:val="00790A3F"/>
    <w:rsid w:val="0079147B"/>
    <w:rsid w:val="007918D4"/>
    <w:rsid w:val="007918DD"/>
    <w:rsid w:val="00791908"/>
    <w:rsid w:val="00791CB9"/>
    <w:rsid w:val="00791CC9"/>
    <w:rsid w:val="00792188"/>
    <w:rsid w:val="00792A86"/>
    <w:rsid w:val="00792B06"/>
    <w:rsid w:val="00792BB6"/>
    <w:rsid w:val="00792EC5"/>
    <w:rsid w:val="007932A3"/>
    <w:rsid w:val="007936BD"/>
    <w:rsid w:val="00793B18"/>
    <w:rsid w:val="00793BC9"/>
    <w:rsid w:val="00794856"/>
    <w:rsid w:val="00795391"/>
    <w:rsid w:val="0079636D"/>
    <w:rsid w:val="0079655A"/>
    <w:rsid w:val="00796752"/>
    <w:rsid w:val="00796B6B"/>
    <w:rsid w:val="007A048C"/>
    <w:rsid w:val="007A0692"/>
    <w:rsid w:val="007A0FC6"/>
    <w:rsid w:val="007A1FD1"/>
    <w:rsid w:val="007A28D9"/>
    <w:rsid w:val="007A4523"/>
    <w:rsid w:val="007A4A72"/>
    <w:rsid w:val="007A4E0F"/>
    <w:rsid w:val="007A4E28"/>
    <w:rsid w:val="007A5159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3678"/>
    <w:rsid w:val="007B3873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3F"/>
    <w:rsid w:val="007C1D2D"/>
    <w:rsid w:val="007C24B2"/>
    <w:rsid w:val="007C27C9"/>
    <w:rsid w:val="007C2FB7"/>
    <w:rsid w:val="007C3D58"/>
    <w:rsid w:val="007C4354"/>
    <w:rsid w:val="007C43B4"/>
    <w:rsid w:val="007C4803"/>
    <w:rsid w:val="007C4888"/>
    <w:rsid w:val="007C516B"/>
    <w:rsid w:val="007C55C9"/>
    <w:rsid w:val="007C5D9D"/>
    <w:rsid w:val="007C72A3"/>
    <w:rsid w:val="007C7B7A"/>
    <w:rsid w:val="007C7FCE"/>
    <w:rsid w:val="007D0089"/>
    <w:rsid w:val="007D04E6"/>
    <w:rsid w:val="007D0DFF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212"/>
    <w:rsid w:val="007E257A"/>
    <w:rsid w:val="007E2882"/>
    <w:rsid w:val="007E2A07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E7190"/>
    <w:rsid w:val="007F007D"/>
    <w:rsid w:val="007F0094"/>
    <w:rsid w:val="007F0430"/>
    <w:rsid w:val="007F088A"/>
    <w:rsid w:val="007F150C"/>
    <w:rsid w:val="007F1A15"/>
    <w:rsid w:val="007F1E62"/>
    <w:rsid w:val="007F2157"/>
    <w:rsid w:val="007F280E"/>
    <w:rsid w:val="007F2AA2"/>
    <w:rsid w:val="007F2CA6"/>
    <w:rsid w:val="007F2D8D"/>
    <w:rsid w:val="007F2E87"/>
    <w:rsid w:val="007F3ABC"/>
    <w:rsid w:val="007F48B4"/>
    <w:rsid w:val="007F49FC"/>
    <w:rsid w:val="007F53DD"/>
    <w:rsid w:val="007F5B9F"/>
    <w:rsid w:val="007F75F5"/>
    <w:rsid w:val="007F76B1"/>
    <w:rsid w:val="00800422"/>
    <w:rsid w:val="00800DBE"/>
    <w:rsid w:val="0080130D"/>
    <w:rsid w:val="0080144D"/>
    <w:rsid w:val="00802085"/>
    <w:rsid w:val="008023F4"/>
    <w:rsid w:val="0080249B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142B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2A22"/>
    <w:rsid w:val="00822B53"/>
    <w:rsid w:val="0082327B"/>
    <w:rsid w:val="00823538"/>
    <w:rsid w:val="00824346"/>
    <w:rsid w:val="008246DC"/>
    <w:rsid w:val="00824FB0"/>
    <w:rsid w:val="00825ADF"/>
    <w:rsid w:val="0082600E"/>
    <w:rsid w:val="008266EF"/>
    <w:rsid w:val="00826CB0"/>
    <w:rsid w:val="00827741"/>
    <w:rsid w:val="00827FE3"/>
    <w:rsid w:val="00830B22"/>
    <w:rsid w:val="008314FD"/>
    <w:rsid w:val="00831874"/>
    <w:rsid w:val="008326D0"/>
    <w:rsid w:val="00832D89"/>
    <w:rsid w:val="00832F30"/>
    <w:rsid w:val="00833773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447"/>
    <w:rsid w:val="00837501"/>
    <w:rsid w:val="00837B75"/>
    <w:rsid w:val="0084063C"/>
    <w:rsid w:val="00840A7E"/>
    <w:rsid w:val="00840E98"/>
    <w:rsid w:val="0084114A"/>
    <w:rsid w:val="00841866"/>
    <w:rsid w:val="00843826"/>
    <w:rsid w:val="008438C3"/>
    <w:rsid w:val="008440CF"/>
    <w:rsid w:val="0084442A"/>
    <w:rsid w:val="00844FE2"/>
    <w:rsid w:val="00845001"/>
    <w:rsid w:val="00845D97"/>
    <w:rsid w:val="00845DD6"/>
    <w:rsid w:val="00845E08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1539"/>
    <w:rsid w:val="008521DF"/>
    <w:rsid w:val="00852311"/>
    <w:rsid w:val="0085254E"/>
    <w:rsid w:val="008537E7"/>
    <w:rsid w:val="0085395D"/>
    <w:rsid w:val="0085449C"/>
    <w:rsid w:val="00854C30"/>
    <w:rsid w:val="00855515"/>
    <w:rsid w:val="00856145"/>
    <w:rsid w:val="008566EE"/>
    <w:rsid w:val="00856DDE"/>
    <w:rsid w:val="00856E49"/>
    <w:rsid w:val="00856F4B"/>
    <w:rsid w:val="008576A5"/>
    <w:rsid w:val="00857916"/>
    <w:rsid w:val="0086016D"/>
    <w:rsid w:val="008604DA"/>
    <w:rsid w:val="00860F40"/>
    <w:rsid w:val="008611B7"/>
    <w:rsid w:val="00861270"/>
    <w:rsid w:val="008612A9"/>
    <w:rsid w:val="008612F3"/>
    <w:rsid w:val="008613BE"/>
    <w:rsid w:val="00861DEC"/>
    <w:rsid w:val="00861F96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2D"/>
    <w:rsid w:val="008658D4"/>
    <w:rsid w:val="00865EA3"/>
    <w:rsid w:val="0086638A"/>
    <w:rsid w:val="0086679B"/>
    <w:rsid w:val="008667BD"/>
    <w:rsid w:val="00866C1C"/>
    <w:rsid w:val="00866E9B"/>
    <w:rsid w:val="0087007A"/>
    <w:rsid w:val="008716BE"/>
    <w:rsid w:val="00871C25"/>
    <w:rsid w:val="008720EA"/>
    <w:rsid w:val="00872CC3"/>
    <w:rsid w:val="0087351F"/>
    <w:rsid w:val="00874259"/>
    <w:rsid w:val="008743C2"/>
    <w:rsid w:val="008756F9"/>
    <w:rsid w:val="00875875"/>
    <w:rsid w:val="00875A32"/>
    <w:rsid w:val="00876434"/>
    <w:rsid w:val="00877902"/>
    <w:rsid w:val="00877E3D"/>
    <w:rsid w:val="0088078F"/>
    <w:rsid w:val="00880DF7"/>
    <w:rsid w:val="008812FB"/>
    <w:rsid w:val="008814C5"/>
    <w:rsid w:val="00882452"/>
    <w:rsid w:val="008833FA"/>
    <w:rsid w:val="00884726"/>
    <w:rsid w:val="008849BC"/>
    <w:rsid w:val="008854C2"/>
    <w:rsid w:val="00885C73"/>
    <w:rsid w:val="008873F2"/>
    <w:rsid w:val="00887B8B"/>
    <w:rsid w:val="00887BEF"/>
    <w:rsid w:val="00890B90"/>
    <w:rsid w:val="00890DC8"/>
    <w:rsid w:val="00890FFB"/>
    <w:rsid w:val="008912D2"/>
    <w:rsid w:val="0089196C"/>
    <w:rsid w:val="00891B08"/>
    <w:rsid w:val="00891CCC"/>
    <w:rsid w:val="00891EDE"/>
    <w:rsid w:val="00892188"/>
    <w:rsid w:val="00892248"/>
    <w:rsid w:val="00892768"/>
    <w:rsid w:val="00892995"/>
    <w:rsid w:val="00892C5E"/>
    <w:rsid w:val="00892ED2"/>
    <w:rsid w:val="008939CB"/>
    <w:rsid w:val="00893C19"/>
    <w:rsid w:val="00893D8A"/>
    <w:rsid w:val="00893E45"/>
    <w:rsid w:val="008943B9"/>
    <w:rsid w:val="0089575D"/>
    <w:rsid w:val="00895CF7"/>
    <w:rsid w:val="00896D54"/>
    <w:rsid w:val="00896D74"/>
    <w:rsid w:val="00896F50"/>
    <w:rsid w:val="00897609"/>
    <w:rsid w:val="008A10CD"/>
    <w:rsid w:val="008A1A15"/>
    <w:rsid w:val="008A1A36"/>
    <w:rsid w:val="008A2353"/>
    <w:rsid w:val="008A24BF"/>
    <w:rsid w:val="008A286A"/>
    <w:rsid w:val="008A29D6"/>
    <w:rsid w:val="008A2BDD"/>
    <w:rsid w:val="008A2C43"/>
    <w:rsid w:val="008A3962"/>
    <w:rsid w:val="008A3DAB"/>
    <w:rsid w:val="008A3E79"/>
    <w:rsid w:val="008A3EB6"/>
    <w:rsid w:val="008A4815"/>
    <w:rsid w:val="008A4892"/>
    <w:rsid w:val="008A4C64"/>
    <w:rsid w:val="008A4CD2"/>
    <w:rsid w:val="008A5234"/>
    <w:rsid w:val="008A5CC1"/>
    <w:rsid w:val="008A5E86"/>
    <w:rsid w:val="008A6034"/>
    <w:rsid w:val="008A6459"/>
    <w:rsid w:val="008A6647"/>
    <w:rsid w:val="008A729D"/>
    <w:rsid w:val="008A7878"/>
    <w:rsid w:val="008B0C86"/>
    <w:rsid w:val="008B0D12"/>
    <w:rsid w:val="008B1890"/>
    <w:rsid w:val="008B206B"/>
    <w:rsid w:val="008B239D"/>
    <w:rsid w:val="008B312A"/>
    <w:rsid w:val="008B3408"/>
    <w:rsid w:val="008B3BBE"/>
    <w:rsid w:val="008B3BC2"/>
    <w:rsid w:val="008B40D1"/>
    <w:rsid w:val="008B50BC"/>
    <w:rsid w:val="008B5400"/>
    <w:rsid w:val="008B66BA"/>
    <w:rsid w:val="008C214F"/>
    <w:rsid w:val="008C22FD"/>
    <w:rsid w:val="008C2C34"/>
    <w:rsid w:val="008C4224"/>
    <w:rsid w:val="008C42FC"/>
    <w:rsid w:val="008C4A2F"/>
    <w:rsid w:val="008C4CEF"/>
    <w:rsid w:val="008C5327"/>
    <w:rsid w:val="008C7AB4"/>
    <w:rsid w:val="008C7DBE"/>
    <w:rsid w:val="008D0259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1AB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72F"/>
    <w:rsid w:val="008E4853"/>
    <w:rsid w:val="008E4C8E"/>
    <w:rsid w:val="008E5213"/>
    <w:rsid w:val="008E60B3"/>
    <w:rsid w:val="008E61DE"/>
    <w:rsid w:val="008E65A1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7C"/>
    <w:rsid w:val="008F0F9D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12"/>
    <w:rsid w:val="008F3686"/>
    <w:rsid w:val="008F478D"/>
    <w:rsid w:val="008F5226"/>
    <w:rsid w:val="008F5E92"/>
    <w:rsid w:val="008F6AC8"/>
    <w:rsid w:val="008F6D49"/>
    <w:rsid w:val="008F6DD9"/>
    <w:rsid w:val="008F74AA"/>
    <w:rsid w:val="009008B3"/>
    <w:rsid w:val="00900BB9"/>
    <w:rsid w:val="009024D1"/>
    <w:rsid w:val="00902B61"/>
    <w:rsid w:val="00902C54"/>
    <w:rsid w:val="009030E5"/>
    <w:rsid w:val="00903A0D"/>
    <w:rsid w:val="00904579"/>
    <w:rsid w:val="00905269"/>
    <w:rsid w:val="00905C15"/>
    <w:rsid w:val="00905DAE"/>
    <w:rsid w:val="00906845"/>
    <w:rsid w:val="00906BD1"/>
    <w:rsid w:val="00906C58"/>
    <w:rsid w:val="00907E11"/>
    <w:rsid w:val="00910939"/>
    <w:rsid w:val="00910C85"/>
    <w:rsid w:val="00910FBF"/>
    <w:rsid w:val="00910FC1"/>
    <w:rsid w:val="00911CC9"/>
    <w:rsid w:val="009139AB"/>
    <w:rsid w:val="0091431C"/>
    <w:rsid w:val="009143F0"/>
    <w:rsid w:val="009145AE"/>
    <w:rsid w:val="009148AE"/>
    <w:rsid w:val="00914900"/>
    <w:rsid w:val="00915465"/>
    <w:rsid w:val="00916484"/>
    <w:rsid w:val="00917391"/>
    <w:rsid w:val="0091798E"/>
    <w:rsid w:val="009201B2"/>
    <w:rsid w:val="00920664"/>
    <w:rsid w:val="00920F3D"/>
    <w:rsid w:val="009224C6"/>
    <w:rsid w:val="00922799"/>
    <w:rsid w:val="0092291D"/>
    <w:rsid w:val="00923EC5"/>
    <w:rsid w:val="00924178"/>
    <w:rsid w:val="00924911"/>
    <w:rsid w:val="00924BC9"/>
    <w:rsid w:val="00924DCE"/>
    <w:rsid w:val="00925785"/>
    <w:rsid w:val="00925884"/>
    <w:rsid w:val="00926066"/>
    <w:rsid w:val="00926190"/>
    <w:rsid w:val="009265F3"/>
    <w:rsid w:val="00926705"/>
    <w:rsid w:val="00926744"/>
    <w:rsid w:val="009275F1"/>
    <w:rsid w:val="00927AC7"/>
    <w:rsid w:val="00927B66"/>
    <w:rsid w:val="00927E66"/>
    <w:rsid w:val="0093056F"/>
    <w:rsid w:val="00931347"/>
    <w:rsid w:val="009318EE"/>
    <w:rsid w:val="00931E9B"/>
    <w:rsid w:val="00931FE8"/>
    <w:rsid w:val="009321C3"/>
    <w:rsid w:val="009330B3"/>
    <w:rsid w:val="009337ED"/>
    <w:rsid w:val="00933C21"/>
    <w:rsid w:val="00933D77"/>
    <w:rsid w:val="009341A8"/>
    <w:rsid w:val="009345D4"/>
    <w:rsid w:val="00935A8A"/>
    <w:rsid w:val="0093606F"/>
    <w:rsid w:val="0093671F"/>
    <w:rsid w:val="00936930"/>
    <w:rsid w:val="009369AA"/>
    <w:rsid w:val="00936B2A"/>
    <w:rsid w:val="00936EC0"/>
    <w:rsid w:val="009378A4"/>
    <w:rsid w:val="00937C34"/>
    <w:rsid w:val="009404AA"/>
    <w:rsid w:val="00941967"/>
    <w:rsid w:val="00941B7D"/>
    <w:rsid w:val="00941C9E"/>
    <w:rsid w:val="009421CF"/>
    <w:rsid w:val="0094307C"/>
    <w:rsid w:val="00943237"/>
    <w:rsid w:val="00943961"/>
    <w:rsid w:val="009440C4"/>
    <w:rsid w:val="0094477F"/>
    <w:rsid w:val="00944C19"/>
    <w:rsid w:val="00944F2D"/>
    <w:rsid w:val="00944FA6"/>
    <w:rsid w:val="0094557D"/>
    <w:rsid w:val="00946677"/>
    <w:rsid w:val="00946795"/>
    <w:rsid w:val="00946A61"/>
    <w:rsid w:val="0094703B"/>
    <w:rsid w:val="009473CE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DE0"/>
    <w:rsid w:val="00954F3D"/>
    <w:rsid w:val="00955391"/>
    <w:rsid w:val="00955CB7"/>
    <w:rsid w:val="00955D8E"/>
    <w:rsid w:val="0095617C"/>
    <w:rsid w:val="00956BED"/>
    <w:rsid w:val="00956EE6"/>
    <w:rsid w:val="00960E88"/>
    <w:rsid w:val="00961505"/>
    <w:rsid w:val="00961C41"/>
    <w:rsid w:val="00962775"/>
    <w:rsid w:val="009631B8"/>
    <w:rsid w:val="00964530"/>
    <w:rsid w:val="0096569F"/>
    <w:rsid w:val="009660BF"/>
    <w:rsid w:val="009661FE"/>
    <w:rsid w:val="00966F8F"/>
    <w:rsid w:val="00967060"/>
    <w:rsid w:val="009670DD"/>
    <w:rsid w:val="00967382"/>
    <w:rsid w:val="00970572"/>
    <w:rsid w:val="00970B3D"/>
    <w:rsid w:val="00970D86"/>
    <w:rsid w:val="00970F2D"/>
    <w:rsid w:val="00970F54"/>
    <w:rsid w:val="009711B1"/>
    <w:rsid w:val="0097161F"/>
    <w:rsid w:val="0097165D"/>
    <w:rsid w:val="009717DB"/>
    <w:rsid w:val="00971B13"/>
    <w:rsid w:val="00972A47"/>
    <w:rsid w:val="00972AF0"/>
    <w:rsid w:val="00972D69"/>
    <w:rsid w:val="009732A8"/>
    <w:rsid w:val="009739BD"/>
    <w:rsid w:val="00973E11"/>
    <w:rsid w:val="00973EBF"/>
    <w:rsid w:val="00974048"/>
    <w:rsid w:val="0097414F"/>
    <w:rsid w:val="0097453B"/>
    <w:rsid w:val="009757DD"/>
    <w:rsid w:val="00975AEF"/>
    <w:rsid w:val="00975DCA"/>
    <w:rsid w:val="0097675D"/>
    <w:rsid w:val="0097676C"/>
    <w:rsid w:val="00976D96"/>
    <w:rsid w:val="0097739A"/>
    <w:rsid w:val="009806E0"/>
    <w:rsid w:val="00981AEA"/>
    <w:rsid w:val="00981BD0"/>
    <w:rsid w:val="00981BD2"/>
    <w:rsid w:val="00983463"/>
    <w:rsid w:val="0098372B"/>
    <w:rsid w:val="0098394C"/>
    <w:rsid w:val="009839E1"/>
    <w:rsid w:val="00984230"/>
    <w:rsid w:val="00984C3E"/>
    <w:rsid w:val="00984CA1"/>
    <w:rsid w:val="00984ED6"/>
    <w:rsid w:val="00984FC1"/>
    <w:rsid w:val="009861B8"/>
    <w:rsid w:val="00986495"/>
    <w:rsid w:val="0098666B"/>
    <w:rsid w:val="00986750"/>
    <w:rsid w:val="00986CFF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4421"/>
    <w:rsid w:val="00995055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2CF1"/>
    <w:rsid w:val="009A3DA1"/>
    <w:rsid w:val="009A408A"/>
    <w:rsid w:val="009A47B3"/>
    <w:rsid w:val="009A65EF"/>
    <w:rsid w:val="009A6662"/>
    <w:rsid w:val="009A6709"/>
    <w:rsid w:val="009A692B"/>
    <w:rsid w:val="009A6F0C"/>
    <w:rsid w:val="009A75D5"/>
    <w:rsid w:val="009A77B2"/>
    <w:rsid w:val="009B03DB"/>
    <w:rsid w:val="009B0505"/>
    <w:rsid w:val="009B0F83"/>
    <w:rsid w:val="009B1354"/>
    <w:rsid w:val="009B1F42"/>
    <w:rsid w:val="009B23D2"/>
    <w:rsid w:val="009B2CA1"/>
    <w:rsid w:val="009B2D69"/>
    <w:rsid w:val="009B2F42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3D0"/>
    <w:rsid w:val="009C34F2"/>
    <w:rsid w:val="009C45F2"/>
    <w:rsid w:val="009C4976"/>
    <w:rsid w:val="009C5B94"/>
    <w:rsid w:val="009C5C62"/>
    <w:rsid w:val="009C5ECC"/>
    <w:rsid w:val="009C6C60"/>
    <w:rsid w:val="009C7018"/>
    <w:rsid w:val="009C7284"/>
    <w:rsid w:val="009C7D74"/>
    <w:rsid w:val="009D05D0"/>
    <w:rsid w:val="009D0C57"/>
    <w:rsid w:val="009D113D"/>
    <w:rsid w:val="009D12FE"/>
    <w:rsid w:val="009D1C83"/>
    <w:rsid w:val="009D3177"/>
    <w:rsid w:val="009D3A38"/>
    <w:rsid w:val="009D46BD"/>
    <w:rsid w:val="009D4945"/>
    <w:rsid w:val="009D5966"/>
    <w:rsid w:val="009D5E00"/>
    <w:rsid w:val="009D6338"/>
    <w:rsid w:val="009D6739"/>
    <w:rsid w:val="009D74B9"/>
    <w:rsid w:val="009D7681"/>
    <w:rsid w:val="009D7761"/>
    <w:rsid w:val="009D7AE4"/>
    <w:rsid w:val="009E0099"/>
    <w:rsid w:val="009E015D"/>
    <w:rsid w:val="009E06A8"/>
    <w:rsid w:val="009E11CC"/>
    <w:rsid w:val="009E1365"/>
    <w:rsid w:val="009E1A7C"/>
    <w:rsid w:val="009E1DF3"/>
    <w:rsid w:val="009E1F6C"/>
    <w:rsid w:val="009E288A"/>
    <w:rsid w:val="009E3692"/>
    <w:rsid w:val="009E3704"/>
    <w:rsid w:val="009E386F"/>
    <w:rsid w:val="009E4266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170"/>
    <w:rsid w:val="009F02C0"/>
    <w:rsid w:val="009F0411"/>
    <w:rsid w:val="009F1BAE"/>
    <w:rsid w:val="009F1CEF"/>
    <w:rsid w:val="009F35D4"/>
    <w:rsid w:val="009F415A"/>
    <w:rsid w:val="009F510E"/>
    <w:rsid w:val="009F57DA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580"/>
    <w:rsid w:val="00A04BEF"/>
    <w:rsid w:val="00A05973"/>
    <w:rsid w:val="00A05E4D"/>
    <w:rsid w:val="00A05F9D"/>
    <w:rsid w:val="00A0636F"/>
    <w:rsid w:val="00A074A1"/>
    <w:rsid w:val="00A074E4"/>
    <w:rsid w:val="00A0771E"/>
    <w:rsid w:val="00A07A60"/>
    <w:rsid w:val="00A07E6A"/>
    <w:rsid w:val="00A10530"/>
    <w:rsid w:val="00A1125A"/>
    <w:rsid w:val="00A11302"/>
    <w:rsid w:val="00A11442"/>
    <w:rsid w:val="00A11588"/>
    <w:rsid w:val="00A11632"/>
    <w:rsid w:val="00A11917"/>
    <w:rsid w:val="00A11C38"/>
    <w:rsid w:val="00A131E2"/>
    <w:rsid w:val="00A1386E"/>
    <w:rsid w:val="00A144F5"/>
    <w:rsid w:val="00A14C16"/>
    <w:rsid w:val="00A14C2D"/>
    <w:rsid w:val="00A14CC4"/>
    <w:rsid w:val="00A154AF"/>
    <w:rsid w:val="00A1562E"/>
    <w:rsid w:val="00A15FAF"/>
    <w:rsid w:val="00A15FCE"/>
    <w:rsid w:val="00A1609F"/>
    <w:rsid w:val="00A16673"/>
    <w:rsid w:val="00A16F18"/>
    <w:rsid w:val="00A17124"/>
    <w:rsid w:val="00A177A6"/>
    <w:rsid w:val="00A17EEF"/>
    <w:rsid w:val="00A20C12"/>
    <w:rsid w:val="00A21332"/>
    <w:rsid w:val="00A215B9"/>
    <w:rsid w:val="00A216CD"/>
    <w:rsid w:val="00A21C63"/>
    <w:rsid w:val="00A21FC6"/>
    <w:rsid w:val="00A22F40"/>
    <w:rsid w:val="00A23071"/>
    <w:rsid w:val="00A247CE"/>
    <w:rsid w:val="00A24A02"/>
    <w:rsid w:val="00A24EF6"/>
    <w:rsid w:val="00A2520A"/>
    <w:rsid w:val="00A25235"/>
    <w:rsid w:val="00A25493"/>
    <w:rsid w:val="00A25747"/>
    <w:rsid w:val="00A26836"/>
    <w:rsid w:val="00A26EF1"/>
    <w:rsid w:val="00A270C3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FD"/>
    <w:rsid w:val="00A35BD9"/>
    <w:rsid w:val="00A35E2C"/>
    <w:rsid w:val="00A35E7F"/>
    <w:rsid w:val="00A36197"/>
    <w:rsid w:val="00A36831"/>
    <w:rsid w:val="00A36BCB"/>
    <w:rsid w:val="00A40833"/>
    <w:rsid w:val="00A40BC0"/>
    <w:rsid w:val="00A40ECB"/>
    <w:rsid w:val="00A40F19"/>
    <w:rsid w:val="00A418A3"/>
    <w:rsid w:val="00A421ED"/>
    <w:rsid w:val="00A421F5"/>
    <w:rsid w:val="00A425F5"/>
    <w:rsid w:val="00A42AAC"/>
    <w:rsid w:val="00A42EC8"/>
    <w:rsid w:val="00A44D29"/>
    <w:rsid w:val="00A44E75"/>
    <w:rsid w:val="00A45AB7"/>
    <w:rsid w:val="00A47038"/>
    <w:rsid w:val="00A47686"/>
    <w:rsid w:val="00A4770C"/>
    <w:rsid w:val="00A47A33"/>
    <w:rsid w:val="00A50789"/>
    <w:rsid w:val="00A51C7C"/>
    <w:rsid w:val="00A52D08"/>
    <w:rsid w:val="00A53D56"/>
    <w:rsid w:val="00A53F4E"/>
    <w:rsid w:val="00A542CF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07B4"/>
    <w:rsid w:val="00A61786"/>
    <w:rsid w:val="00A619BC"/>
    <w:rsid w:val="00A620FC"/>
    <w:rsid w:val="00A6221A"/>
    <w:rsid w:val="00A641AD"/>
    <w:rsid w:val="00A648E3"/>
    <w:rsid w:val="00A64FD6"/>
    <w:rsid w:val="00A657DE"/>
    <w:rsid w:val="00A6584A"/>
    <w:rsid w:val="00A65D4D"/>
    <w:rsid w:val="00A65FF5"/>
    <w:rsid w:val="00A6636C"/>
    <w:rsid w:val="00A6643D"/>
    <w:rsid w:val="00A668B8"/>
    <w:rsid w:val="00A668E4"/>
    <w:rsid w:val="00A66A3C"/>
    <w:rsid w:val="00A671BA"/>
    <w:rsid w:val="00A67B70"/>
    <w:rsid w:val="00A70D4F"/>
    <w:rsid w:val="00A71B36"/>
    <w:rsid w:val="00A71DC2"/>
    <w:rsid w:val="00A7262F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7B3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CBA"/>
    <w:rsid w:val="00A84FF1"/>
    <w:rsid w:val="00A8553D"/>
    <w:rsid w:val="00A860CA"/>
    <w:rsid w:val="00A86384"/>
    <w:rsid w:val="00A8782D"/>
    <w:rsid w:val="00A87A27"/>
    <w:rsid w:val="00A900E4"/>
    <w:rsid w:val="00A90E0A"/>
    <w:rsid w:val="00A92D5D"/>
    <w:rsid w:val="00A9388A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CFA"/>
    <w:rsid w:val="00AA0073"/>
    <w:rsid w:val="00AA09E3"/>
    <w:rsid w:val="00AA1FAE"/>
    <w:rsid w:val="00AA43C6"/>
    <w:rsid w:val="00AA44D9"/>
    <w:rsid w:val="00AA4A44"/>
    <w:rsid w:val="00AA64DC"/>
    <w:rsid w:val="00AA7FE6"/>
    <w:rsid w:val="00AB10AC"/>
    <w:rsid w:val="00AB285E"/>
    <w:rsid w:val="00AB2D21"/>
    <w:rsid w:val="00AB3D0C"/>
    <w:rsid w:val="00AB47AE"/>
    <w:rsid w:val="00AB5264"/>
    <w:rsid w:val="00AB6261"/>
    <w:rsid w:val="00AB6C3C"/>
    <w:rsid w:val="00AB7003"/>
    <w:rsid w:val="00AB70B3"/>
    <w:rsid w:val="00AB79A1"/>
    <w:rsid w:val="00AB7F7C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35B"/>
    <w:rsid w:val="00AC6B03"/>
    <w:rsid w:val="00AC7026"/>
    <w:rsid w:val="00AC72C2"/>
    <w:rsid w:val="00AC7505"/>
    <w:rsid w:val="00AC7DDE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576E"/>
    <w:rsid w:val="00AD5BE2"/>
    <w:rsid w:val="00AD6658"/>
    <w:rsid w:val="00AD6930"/>
    <w:rsid w:val="00AD7661"/>
    <w:rsid w:val="00AD7A9D"/>
    <w:rsid w:val="00AD7BEE"/>
    <w:rsid w:val="00AE0474"/>
    <w:rsid w:val="00AE062E"/>
    <w:rsid w:val="00AE0F62"/>
    <w:rsid w:val="00AE17C3"/>
    <w:rsid w:val="00AE18CB"/>
    <w:rsid w:val="00AE2529"/>
    <w:rsid w:val="00AE289D"/>
    <w:rsid w:val="00AE2A27"/>
    <w:rsid w:val="00AE3632"/>
    <w:rsid w:val="00AE364B"/>
    <w:rsid w:val="00AE3A03"/>
    <w:rsid w:val="00AE3CD2"/>
    <w:rsid w:val="00AE3DA5"/>
    <w:rsid w:val="00AE3DBD"/>
    <w:rsid w:val="00AE516C"/>
    <w:rsid w:val="00AE5652"/>
    <w:rsid w:val="00AE658E"/>
    <w:rsid w:val="00AE673A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5E6E"/>
    <w:rsid w:val="00AF69EF"/>
    <w:rsid w:val="00AF6A93"/>
    <w:rsid w:val="00AF7116"/>
    <w:rsid w:val="00AF75FC"/>
    <w:rsid w:val="00AF7E9A"/>
    <w:rsid w:val="00B000F6"/>
    <w:rsid w:val="00B0011F"/>
    <w:rsid w:val="00B0016B"/>
    <w:rsid w:val="00B016C2"/>
    <w:rsid w:val="00B01D37"/>
    <w:rsid w:val="00B03486"/>
    <w:rsid w:val="00B046AD"/>
    <w:rsid w:val="00B04BC3"/>
    <w:rsid w:val="00B051D8"/>
    <w:rsid w:val="00B053A3"/>
    <w:rsid w:val="00B0542B"/>
    <w:rsid w:val="00B06199"/>
    <w:rsid w:val="00B068D5"/>
    <w:rsid w:val="00B06ECC"/>
    <w:rsid w:val="00B1062A"/>
    <w:rsid w:val="00B1109F"/>
    <w:rsid w:val="00B12B47"/>
    <w:rsid w:val="00B12BDF"/>
    <w:rsid w:val="00B1327C"/>
    <w:rsid w:val="00B14726"/>
    <w:rsid w:val="00B15251"/>
    <w:rsid w:val="00B15CFC"/>
    <w:rsid w:val="00B21481"/>
    <w:rsid w:val="00B21688"/>
    <w:rsid w:val="00B217D7"/>
    <w:rsid w:val="00B2205B"/>
    <w:rsid w:val="00B227F7"/>
    <w:rsid w:val="00B22B4C"/>
    <w:rsid w:val="00B2344C"/>
    <w:rsid w:val="00B23D63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4890"/>
    <w:rsid w:val="00B3504A"/>
    <w:rsid w:val="00B3535C"/>
    <w:rsid w:val="00B35ADF"/>
    <w:rsid w:val="00B36898"/>
    <w:rsid w:val="00B36AAD"/>
    <w:rsid w:val="00B375A5"/>
    <w:rsid w:val="00B37734"/>
    <w:rsid w:val="00B401EA"/>
    <w:rsid w:val="00B402A8"/>
    <w:rsid w:val="00B403FE"/>
    <w:rsid w:val="00B4062B"/>
    <w:rsid w:val="00B40C97"/>
    <w:rsid w:val="00B40EE6"/>
    <w:rsid w:val="00B4187F"/>
    <w:rsid w:val="00B41B4D"/>
    <w:rsid w:val="00B41C89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558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1E24"/>
    <w:rsid w:val="00B52828"/>
    <w:rsid w:val="00B534D3"/>
    <w:rsid w:val="00B54CC9"/>
    <w:rsid w:val="00B551A6"/>
    <w:rsid w:val="00B55501"/>
    <w:rsid w:val="00B55A4D"/>
    <w:rsid w:val="00B55D40"/>
    <w:rsid w:val="00B55DFD"/>
    <w:rsid w:val="00B55F3A"/>
    <w:rsid w:val="00B56BFE"/>
    <w:rsid w:val="00B57505"/>
    <w:rsid w:val="00B60A70"/>
    <w:rsid w:val="00B61046"/>
    <w:rsid w:val="00B61E5E"/>
    <w:rsid w:val="00B61EB9"/>
    <w:rsid w:val="00B622A9"/>
    <w:rsid w:val="00B628FD"/>
    <w:rsid w:val="00B63CAC"/>
    <w:rsid w:val="00B65B83"/>
    <w:rsid w:val="00B67241"/>
    <w:rsid w:val="00B675D8"/>
    <w:rsid w:val="00B67AB3"/>
    <w:rsid w:val="00B700DA"/>
    <w:rsid w:val="00B701C0"/>
    <w:rsid w:val="00B704AB"/>
    <w:rsid w:val="00B70AF3"/>
    <w:rsid w:val="00B70C69"/>
    <w:rsid w:val="00B71425"/>
    <w:rsid w:val="00B716F1"/>
    <w:rsid w:val="00B71BCC"/>
    <w:rsid w:val="00B71BDE"/>
    <w:rsid w:val="00B7288B"/>
    <w:rsid w:val="00B7296C"/>
    <w:rsid w:val="00B72D04"/>
    <w:rsid w:val="00B72D17"/>
    <w:rsid w:val="00B7306E"/>
    <w:rsid w:val="00B7332F"/>
    <w:rsid w:val="00B7373B"/>
    <w:rsid w:val="00B7447E"/>
    <w:rsid w:val="00B744E4"/>
    <w:rsid w:val="00B746F1"/>
    <w:rsid w:val="00B74B66"/>
    <w:rsid w:val="00B74D94"/>
    <w:rsid w:val="00B74E64"/>
    <w:rsid w:val="00B754D8"/>
    <w:rsid w:val="00B75D43"/>
    <w:rsid w:val="00B762DE"/>
    <w:rsid w:val="00B764D3"/>
    <w:rsid w:val="00B76CEF"/>
    <w:rsid w:val="00B76EF1"/>
    <w:rsid w:val="00B7723E"/>
    <w:rsid w:val="00B77C31"/>
    <w:rsid w:val="00B803A0"/>
    <w:rsid w:val="00B806DC"/>
    <w:rsid w:val="00B80958"/>
    <w:rsid w:val="00B81355"/>
    <w:rsid w:val="00B814C1"/>
    <w:rsid w:val="00B8150A"/>
    <w:rsid w:val="00B81E70"/>
    <w:rsid w:val="00B822C5"/>
    <w:rsid w:val="00B82AD4"/>
    <w:rsid w:val="00B85BAC"/>
    <w:rsid w:val="00B85C5A"/>
    <w:rsid w:val="00B85C6D"/>
    <w:rsid w:val="00B86729"/>
    <w:rsid w:val="00B86761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966C4"/>
    <w:rsid w:val="00BA0037"/>
    <w:rsid w:val="00BA0069"/>
    <w:rsid w:val="00BA050F"/>
    <w:rsid w:val="00BA1141"/>
    <w:rsid w:val="00BA1395"/>
    <w:rsid w:val="00BA1549"/>
    <w:rsid w:val="00BA258C"/>
    <w:rsid w:val="00BA28D2"/>
    <w:rsid w:val="00BA2BF1"/>
    <w:rsid w:val="00BA32E0"/>
    <w:rsid w:val="00BA3603"/>
    <w:rsid w:val="00BA4471"/>
    <w:rsid w:val="00BA5519"/>
    <w:rsid w:val="00BA678B"/>
    <w:rsid w:val="00BA6B4A"/>
    <w:rsid w:val="00BB0218"/>
    <w:rsid w:val="00BB0E0F"/>
    <w:rsid w:val="00BB150B"/>
    <w:rsid w:val="00BB19CD"/>
    <w:rsid w:val="00BB2709"/>
    <w:rsid w:val="00BB2B3A"/>
    <w:rsid w:val="00BB2FE0"/>
    <w:rsid w:val="00BB3D60"/>
    <w:rsid w:val="00BB4B3B"/>
    <w:rsid w:val="00BB525A"/>
    <w:rsid w:val="00BB5C92"/>
    <w:rsid w:val="00BB67C0"/>
    <w:rsid w:val="00BB6CE2"/>
    <w:rsid w:val="00BB77DC"/>
    <w:rsid w:val="00BC0007"/>
    <w:rsid w:val="00BC0871"/>
    <w:rsid w:val="00BC0F8F"/>
    <w:rsid w:val="00BC11DD"/>
    <w:rsid w:val="00BC2375"/>
    <w:rsid w:val="00BC23DF"/>
    <w:rsid w:val="00BC264C"/>
    <w:rsid w:val="00BC2D8F"/>
    <w:rsid w:val="00BC31D9"/>
    <w:rsid w:val="00BC32EA"/>
    <w:rsid w:val="00BC3740"/>
    <w:rsid w:val="00BC3DB7"/>
    <w:rsid w:val="00BC4773"/>
    <w:rsid w:val="00BC5413"/>
    <w:rsid w:val="00BC5FBC"/>
    <w:rsid w:val="00BC6741"/>
    <w:rsid w:val="00BC67E7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D7"/>
    <w:rsid w:val="00BD494C"/>
    <w:rsid w:val="00BD4D98"/>
    <w:rsid w:val="00BD6005"/>
    <w:rsid w:val="00BD667F"/>
    <w:rsid w:val="00BD6B49"/>
    <w:rsid w:val="00BD6E28"/>
    <w:rsid w:val="00BD6EDB"/>
    <w:rsid w:val="00BD7530"/>
    <w:rsid w:val="00BD789F"/>
    <w:rsid w:val="00BD7AC0"/>
    <w:rsid w:val="00BE01A1"/>
    <w:rsid w:val="00BE05AA"/>
    <w:rsid w:val="00BE05F4"/>
    <w:rsid w:val="00BE0751"/>
    <w:rsid w:val="00BE310D"/>
    <w:rsid w:val="00BE3475"/>
    <w:rsid w:val="00BE4538"/>
    <w:rsid w:val="00BE4FEF"/>
    <w:rsid w:val="00BE5549"/>
    <w:rsid w:val="00BE5E3E"/>
    <w:rsid w:val="00BE659B"/>
    <w:rsid w:val="00BE6879"/>
    <w:rsid w:val="00BE6917"/>
    <w:rsid w:val="00BE6E7F"/>
    <w:rsid w:val="00BE6F7F"/>
    <w:rsid w:val="00BE7067"/>
    <w:rsid w:val="00BE7167"/>
    <w:rsid w:val="00BE744E"/>
    <w:rsid w:val="00BF053F"/>
    <w:rsid w:val="00BF0AFE"/>
    <w:rsid w:val="00BF0B2D"/>
    <w:rsid w:val="00BF11A1"/>
    <w:rsid w:val="00BF122D"/>
    <w:rsid w:val="00BF35D7"/>
    <w:rsid w:val="00BF3933"/>
    <w:rsid w:val="00BF4132"/>
    <w:rsid w:val="00BF4219"/>
    <w:rsid w:val="00BF5317"/>
    <w:rsid w:val="00BF5610"/>
    <w:rsid w:val="00BF5BB3"/>
    <w:rsid w:val="00BF6715"/>
    <w:rsid w:val="00BF671E"/>
    <w:rsid w:val="00C00311"/>
    <w:rsid w:val="00C00887"/>
    <w:rsid w:val="00C009EA"/>
    <w:rsid w:val="00C014A0"/>
    <w:rsid w:val="00C01F41"/>
    <w:rsid w:val="00C02235"/>
    <w:rsid w:val="00C027AA"/>
    <w:rsid w:val="00C02C65"/>
    <w:rsid w:val="00C02ED5"/>
    <w:rsid w:val="00C02FA8"/>
    <w:rsid w:val="00C04D2A"/>
    <w:rsid w:val="00C0507F"/>
    <w:rsid w:val="00C050DA"/>
    <w:rsid w:val="00C0535F"/>
    <w:rsid w:val="00C055BF"/>
    <w:rsid w:val="00C05B2A"/>
    <w:rsid w:val="00C10318"/>
    <w:rsid w:val="00C10AFB"/>
    <w:rsid w:val="00C1131D"/>
    <w:rsid w:val="00C127EF"/>
    <w:rsid w:val="00C12F75"/>
    <w:rsid w:val="00C13F17"/>
    <w:rsid w:val="00C13FDD"/>
    <w:rsid w:val="00C140EA"/>
    <w:rsid w:val="00C141D6"/>
    <w:rsid w:val="00C146FD"/>
    <w:rsid w:val="00C14752"/>
    <w:rsid w:val="00C149DD"/>
    <w:rsid w:val="00C1501B"/>
    <w:rsid w:val="00C15DF0"/>
    <w:rsid w:val="00C15EB7"/>
    <w:rsid w:val="00C167A7"/>
    <w:rsid w:val="00C16AEB"/>
    <w:rsid w:val="00C16E07"/>
    <w:rsid w:val="00C17387"/>
    <w:rsid w:val="00C1798F"/>
    <w:rsid w:val="00C20210"/>
    <w:rsid w:val="00C209E4"/>
    <w:rsid w:val="00C20BE1"/>
    <w:rsid w:val="00C21B77"/>
    <w:rsid w:val="00C23071"/>
    <w:rsid w:val="00C23BA2"/>
    <w:rsid w:val="00C248CA"/>
    <w:rsid w:val="00C25520"/>
    <w:rsid w:val="00C25B43"/>
    <w:rsid w:val="00C272BA"/>
    <w:rsid w:val="00C27514"/>
    <w:rsid w:val="00C30B01"/>
    <w:rsid w:val="00C31AFB"/>
    <w:rsid w:val="00C3205E"/>
    <w:rsid w:val="00C3279B"/>
    <w:rsid w:val="00C33673"/>
    <w:rsid w:val="00C336BB"/>
    <w:rsid w:val="00C3376D"/>
    <w:rsid w:val="00C34131"/>
    <w:rsid w:val="00C3440C"/>
    <w:rsid w:val="00C34BAB"/>
    <w:rsid w:val="00C34D12"/>
    <w:rsid w:val="00C34DC3"/>
    <w:rsid w:val="00C36E80"/>
    <w:rsid w:val="00C3787F"/>
    <w:rsid w:val="00C40B99"/>
    <w:rsid w:val="00C412AB"/>
    <w:rsid w:val="00C42ACF"/>
    <w:rsid w:val="00C42E3F"/>
    <w:rsid w:val="00C43A94"/>
    <w:rsid w:val="00C43F2D"/>
    <w:rsid w:val="00C4478A"/>
    <w:rsid w:val="00C44BD3"/>
    <w:rsid w:val="00C44D27"/>
    <w:rsid w:val="00C45FF9"/>
    <w:rsid w:val="00C46061"/>
    <w:rsid w:val="00C46424"/>
    <w:rsid w:val="00C46903"/>
    <w:rsid w:val="00C46931"/>
    <w:rsid w:val="00C501CD"/>
    <w:rsid w:val="00C504BE"/>
    <w:rsid w:val="00C520BD"/>
    <w:rsid w:val="00C52204"/>
    <w:rsid w:val="00C527CA"/>
    <w:rsid w:val="00C52D7F"/>
    <w:rsid w:val="00C53076"/>
    <w:rsid w:val="00C5382D"/>
    <w:rsid w:val="00C5432C"/>
    <w:rsid w:val="00C54346"/>
    <w:rsid w:val="00C55399"/>
    <w:rsid w:val="00C55C62"/>
    <w:rsid w:val="00C55FC1"/>
    <w:rsid w:val="00C568E7"/>
    <w:rsid w:val="00C56D74"/>
    <w:rsid w:val="00C56E80"/>
    <w:rsid w:val="00C57A5D"/>
    <w:rsid w:val="00C57A70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04B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1219"/>
    <w:rsid w:val="00C717F1"/>
    <w:rsid w:val="00C71C3E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58E3"/>
    <w:rsid w:val="00C76401"/>
    <w:rsid w:val="00C768DB"/>
    <w:rsid w:val="00C76D9B"/>
    <w:rsid w:val="00C77AA5"/>
    <w:rsid w:val="00C77BFB"/>
    <w:rsid w:val="00C8013D"/>
    <w:rsid w:val="00C80538"/>
    <w:rsid w:val="00C819A5"/>
    <w:rsid w:val="00C82707"/>
    <w:rsid w:val="00C8363A"/>
    <w:rsid w:val="00C83C26"/>
    <w:rsid w:val="00C84891"/>
    <w:rsid w:val="00C84D54"/>
    <w:rsid w:val="00C85000"/>
    <w:rsid w:val="00C85815"/>
    <w:rsid w:val="00C858BF"/>
    <w:rsid w:val="00C85D0D"/>
    <w:rsid w:val="00C87386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476"/>
    <w:rsid w:val="00C969AF"/>
    <w:rsid w:val="00C97D42"/>
    <w:rsid w:val="00C97F55"/>
    <w:rsid w:val="00CA0096"/>
    <w:rsid w:val="00CA0A5B"/>
    <w:rsid w:val="00CA12C0"/>
    <w:rsid w:val="00CA1758"/>
    <w:rsid w:val="00CA1C76"/>
    <w:rsid w:val="00CA2544"/>
    <w:rsid w:val="00CA3965"/>
    <w:rsid w:val="00CA487D"/>
    <w:rsid w:val="00CA5361"/>
    <w:rsid w:val="00CA5B65"/>
    <w:rsid w:val="00CA5B9C"/>
    <w:rsid w:val="00CA6499"/>
    <w:rsid w:val="00CA66AB"/>
    <w:rsid w:val="00CA6BF6"/>
    <w:rsid w:val="00CA7AAA"/>
    <w:rsid w:val="00CA7D26"/>
    <w:rsid w:val="00CA7D80"/>
    <w:rsid w:val="00CA7DDB"/>
    <w:rsid w:val="00CB0F6C"/>
    <w:rsid w:val="00CB1227"/>
    <w:rsid w:val="00CB144C"/>
    <w:rsid w:val="00CB1AEF"/>
    <w:rsid w:val="00CB2E03"/>
    <w:rsid w:val="00CB306D"/>
    <w:rsid w:val="00CB3509"/>
    <w:rsid w:val="00CB36AB"/>
    <w:rsid w:val="00CB46AD"/>
    <w:rsid w:val="00CB4B95"/>
    <w:rsid w:val="00CB4F78"/>
    <w:rsid w:val="00CB55EB"/>
    <w:rsid w:val="00CB5956"/>
    <w:rsid w:val="00CB6666"/>
    <w:rsid w:val="00CB6A6B"/>
    <w:rsid w:val="00CB722E"/>
    <w:rsid w:val="00CC003E"/>
    <w:rsid w:val="00CC0A42"/>
    <w:rsid w:val="00CC13B4"/>
    <w:rsid w:val="00CC154C"/>
    <w:rsid w:val="00CC2BE4"/>
    <w:rsid w:val="00CC2E75"/>
    <w:rsid w:val="00CC304D"/>
    <w:rsid w:val="00CC37D9"/>
    <w:rsid w:val="00CC38EA"/>
    <w:rsid w:val="00CC39E7"/>
    <w:rsid w:val="00CC3BFC"/>
    <w:rsid w:val="00CC4168"/>
    <w:rsid w:val="00CC46C7"/>
    <w:rsid w:val="00CC49ED"/>
    <w:rsid w:val="00CC4CC3"/>
    <w:rsid w:val="00CC4D33"/>
    <w:rsid w:val="00CC4DC6"/>
    <w:rsid w:val="00CC5046"/>
    <w:rsid w:val="00CC5514"/>
    <w:rsid w:val="00CC58F5"/>
    <w:rsid w:val="00CC5F1C"/>
    <w:rsid w:val="00CC7099"/>
    <w:rsid w:val="00CC7355"/>
    <w:rsid w:val="00CC79F7"/>
    <w:rsid w:val="00CC7A8F"/>
    <w:rsid w:val="00CC7FAA"/>
    <w:rsid w:val="00CD067D"/>
    <w:rsid w:val="00CD06A5"/>
    <w:rsid w:val="00CD09C4"/>
    <w:rsid w:val="00CD15B2"/>
    <w:rsid w:val="00CD28F8"/>
    <w:rsid w:val="00CD2E79"/>
    <w:rsid w:val="00CD3312"/>
    <w:rsid w:val="00CD38BD"/>
    <w:rsid w:val="00CD4620"/>
    <w:rsid w:val="00CD4DFD"/>
    <w:rsid w:val="00CD4E8B"/>
    <w:rsid w:val="00CD63C2"/>
    <w:rsid w:val="00CD7797"/>
    <w:rsid w:val="00CD7B2B"/>
    <w:rsid w:val="00CD7CC3"/>
    <w:rsid w:val="00CD7E10"/>
    <w:rsid w:val="00CE0819"/>
    <w:rsid w:val="00CE09C0"/>
    <w:rsid w:val="00CE20DE"/>
    <w:rsid w:val="00CE2188"/>
    <w:rsid w:val="00CE3402"/>
    <w:rsid w:val="00CE39A9"/>
    <w:rsid w:val="00CE3A87"/>
    <w:rsid w:val="00CE4243"/>
    <w:rsid w:val="00CE47AF"/>
    <w:rsid w:val="00CE4EA9"/>
    <w:rsid w:val="00CE563B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1C2D"/>
    <w:rsid w:val="00D01C89"/>
    <w:rsid w:val="00D02258"/>
    <w:rsid w:val="00D02E72"/>
    <w:rsid w:val="00D02F69"/>
    <w:rsid w:val="00D03D80"/>
    <w:rsid w:val="00D0401A"/>
    <w:rsid w:val="00D0495A"/>
    <w:rsid w:val="00D05647"/>
    <w:rsid w:val="00D056AD"/>
    <w:rsid w:val="00D06414"/>
    <w:rsid w:val="00D077C9"/>
    <w:rsid w:val="00D0794D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1773F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2F00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764"/>
    <w:rsid w:val="00D41C90"/>
    <w:rsid w:val="00D4272A"/>
    <w:rsid w:val="00D43689"/>
    <w:rsid w:val="00D43D09"/>
    <w:rsid w:val="00D47691"/>
    <w:rsid w:val="00D478FA"/>
    <w:rsid w:val="00D47DF8"/>
    <w:rsid w:val="00D50183"/>
    <w:rsid w:val="00D50C00"/>
    <w:rsid w:val="00D51EBD"/>
    <w:rsid w:val="00D52ADF"/>
    <w:rsid w:val="00D5396E"/>
    <w:rsid w:val="00D542F9"/>
    <w:rsid w:val="00D54E28"/>
    <w:rsid w:val="00D55B9F"/>
    <w:rsid w:val="00D56065"/>
    <w:rsid w:val="00D5612E"/>
    <w:rsid w:val="00D56251"/>
    <w:rsid w:val="00D56D57"/>
    <w:rsid w:val="00D57128"/>
    <w:rsid w:val="00D5795C"/>
    <w:rsid w:val="00D6019F"/>
    <w:rsid w:val="00D60A81"/>
    <w:rsid w:val="00D60DB7"/>
    <w:rsid w:val="00D60E6C"/>
    <w:rsid w:val="00D61631"/>
    <w:rsid w:val="00D62405"/>
    <w:rsid w:val="00D6253B"/>
    <w:rsid w:val="00D62600"/>
    <w:rsid w:val="00D62A0A"/>
    <w:rsid w:val="00D62D16"/>
    <w:rsid w:val="00D63039"/>
    <w:rsid w:val="00D63B61"/>
    <w:rsid w:val="00D64406"/>
    <w:rsid w:val="00D65B21"/>
    <w:rsid w:val="00D662CC"/>
    <w:rsid w:val="00D66366"/>
    <w:rsid w:val="00D66736"/>
    <w:rsid w:val="00D668E1"/>
    <w:rsid w:val="00D66985"/>
    <w:rsid w:val="00D67830"/>
    <w:rsid w:val="00D67D24"/>
    <w:rsid w:val="00D67E78"/>
    <w:rsid w:val="00D7025C"/>
    <w:rsid w:val="00D70CD2"/>
    <w:rsid w:val="00D716AA"/>
    <w:rsid w:val="00D71DC6"/>
    <w:rsid w:val="00D7248B"/>
    <w:rsid w:val="00D731EE"/>
    <w:rsid w:val="00D73815"/>
    <w:rsid w:val="00D73C31"/>
    <w:rsid w:val="00D73C74"/>
    <w:rsid w:val="00D74A13"/>
    <w:rsid w:val="00D754E9"/>
    <w:rsid w:val="00D755D1"/>
    <w:rsid w:val="00D7560C"/>
    <w:rsid w:val="00D7566F"/>
    <w:rsid w:val="00D761A4"/>
    <w:rsid w:val="00D76AB2"/>
    <w:rsid w:val="00D76B48"/>
    <w:rsid w:val="00D76DF6"/>
    <w:rsid w:val="00D76E41"/>
    <w:rsid w:val="00D80455"/>
    <w:rsid w:val="00D804FA"/>
    <w:rsid w:val="00D806B6"/>
    <w:rsid w:val="00D810BA"/>
    <w:rsid w:val="00D81817"/>
    <w:rsid w:val="00D81C3F"/>
    <w:rsid w:val="00D828CB"/>
    <w:rsid w:val="00D82DFC"/>
    <w:rsid w:val="00D830E6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8FF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2EDA"/>
    <w:rsid w:val="00D92F2A"/>
    <w:rsid w:val="00D9337A"/>
    <w:rsid w:val="00D945CA"/>
    <w:rsid w:val="00D94C6E"/>
    <w:rsid w:val="00D94DD4"/>
    <w:rsid w:val="00D95063"/>
    <w:rsid w:val="00D95537"/>
    <w:rsid w:val="00D95E7C"/>
    <w:rsid w:val="00D961DE"/>
    <w:rsid w:val="00D96C72"/>
    <w:rsid w:val="00D9794C"/>
    <w:rsid w:val="00D97ED0"/>
    <w:rsid w:val="00DA1D5B"/>
    <w:rsid w:val="00DA1EEA"/>
    <w:rsid w:val="00DA20E0"/>
    <w:rsid w:val="00DA21CF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C66"/>
    <w:rsid w:val="00DA7E36"/>
    <w:rsid w:val="00DB007A"/>
    <w:rsid w:val="00DB0C0D"/>
    <w:rsid w:val="00DB0D1B"/>
    <w:rsid w:val="00DB1F40"/>
    <w:rsid w:val="00DB20BA"/>
    <w:rsid w:val="00DB2239"/>
    <w:rsid w:val="00DB2EC7"/>
    <w:rsid w:val="00DB4382"/>
    <w:rsid w:val="00DB55A2"/>
    <w:rsid w:val="00DB5E72"/>
    <w:rsid w:val="00DB6346"/>
    <w:rsid w:val="00DC0299"/>
    <w:rsid w:val="00DC05C4"/>
    <w:rsid w:val="00DC069B"/>
    <w:rsid w:val="00DC0B3C"/>
    <w:rsid w:val="00DC13AE"/>
    <w:rsid w:val="00DC2061"/>
    <w:rsid w:val="00DC28CC"/>
    <w:rsid w:val="00DC2BCB"/>
    <w:rsid w:val="00DC31AA"/>
    <w:rsid w:val="00DC3765"/>
    <w:rsid w:val="00DC3936"/>
    <w:rsid w:val="00DC3967"/>
    <w:rsid w:val="00DC4E17"/>
    <w:rsid w:val="00DC50D1"/>
    <w:rsid w:val="00DC6293"/>
    <w:rsid w:val="00DC6608"/>
    <w:rsid w:val="00DC69F5"/>
    <w:rsid w:val="00DC71DC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63B"/>
    <w:rsid w:val="00DD695A"/>
    <w:rsid w:val="00DD6B8E"/>
    <w:rsid w:val="00DD741C"/>
    <w:rsid w:val="00DD76E6"/>
    <w:rsid w:val="00DD7B46"/>
    <w:rsid w:val="00DD7DBD"/>
    <w:rsid w:val="00DE0DE8"/>
    <w:rsid w:val="00DE1034"/>
    <w:rsid w:val="00DE1712"/>
    <w:rsid w:val="00DE235B"/>
    <w:rsid w:val="00DE2DBA"/>
    <w:rsid w:val="00DE31DE"/>
    <w:rsid w:val="00DE4626"/>
    <w:rsid w:val="00DE4D6B"/>
    <w:rsid w:val="00DE54A9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2181"/>
    <w:rsid w:val="00DF3081"/>
    <w:rsid w:val="00DF3687"/>
    <w:rsid w:val="00DF3C49"/>
    <w:rsid w:val="00DF42E3"/>
    <w:rsid w:val="00DF544B"/>
    <w:rsid w:val="00DF5663"/>
    <w:rsid w:val="00DF6458"/>
    <w:rsid w:val="00DF65A4"/>
    <w:rsid w:val="00DF6745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370"/>
    <w:rsid w:val="00E03491"/>
    <w:rsid w:val="00E0368F"/>
    <w:rsid w:val="00E03FCD"/>
    <w:rsid w:val="00E04A16"/>
    <w:rsid w:val="00E04A1B"/>
    <w:rsid w:val="00E0593A"/>
    <w:rsid w:val="00E06588"/>
    <w:rsid w:val="00E066FB"/>
    <w:rsid w:val="00E06E3D"/>
    <w:rsid w:val="00E06F87"/>
    <w:rsid w:val="00E07334"/>
    <w:rsid w:val="00E07D89"/>
    <w:rsid w:val="00E107CF"/>
    <w:rsid w:val="00E10E44"/>
    <w:rsid w:val="00E11027"/>
    <w:rsid w:val="00E1407C"/>
    <w:rsid w:val="00E14990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275"/>
    <w:rsid w:val="00E216E6"/>
    <w:rsid w:val="00E21BBE"/>
    <w:rsid w:val="00E21C90"/>
    <w:rsid w:val="00E22824"/>
    <w:rsid w:val="00E22CD3"/>
    <w:rsid w:val="00E23353"/>
    <w:rsid w:val="00E237F2"/>
    <w:rsid w:val="00E23B92"/>
    <w:rsid w:val="00E23C48"/>
    <w:rsid w:val="00E245B0"/>
    <w:rsid w:val="00E24B21"/>
    <w:rsid w:val="00E254DE"/>
    <w:rsid w:val="00E26DFE"/>
    <w:rsid w:val="00E3011A"/>
    <w:rsid w:val="00E30345"/>
    <w:rsid w:val="00E30660"/>
    <w:rsid w:val="00E3110B"/>
    <w:rsid w:val="00E3112C"/>
    <w:rsid w:val="00E31F18"/>
    <w:rsid w:val="00E31F5D"/>
    <w:rsid w:val="00E321D3"/>
    <w:rsid w:val="00E32E8D"/>
    <w:rsid w:val="00E32FBE"/>
    <w:rsid w:val="00E3473C"/>
    <w:rsid w:val="00E34938"/>
    <w:rsid w:val="00E34B44"/>
    <w:rsid w:val="00E350F6"/>
    <w:rsid w:val="00E3559C"/>
    <w:rsid w:val="00E3565C"/>
    <w:rsid w:val="00E35783"/>
    <w:rsid w:val="00E35F8F"/>
    <w:rsid w:val="00E36394"/>
    <w:rsid w:val="00E36F4B"/>
    <w:rsid w:val="00E37425"/>
    <w:rsid w:val="00E376FE"/>
    <w:rsid w:val="00E37D36"/>
    <w:rsid w:val="00E40101"/>
    <w:rsid w:val="00E40327"/>
    <w:rsid w:val="00E40B7B"/>
    <w:rsid w:val="00E412BC"/>
    <w:rsid w:val="00E41951"/>
    <w:rsid w:val="00E420E3"/>
    <w:rsid w:val="00E42382"/>
    <w:rsid w:val="00E424D8"/>
    <w:rsid w:val="00E427DA"/>
    <w:rsid w:val="00E4347A"/>
    <w:rsid w:val="00E4372F"/>
    <w:rsid w:val="00E43E0B"/>
    <w:rsid w:val="00E44028"/>
    <w:rsid w:val="00E45216"/>
    <w:rsid w:val="00E46F61"/>
    <w:rsid w:val="00E470F3"/>
    <w:rsid w:val="00E47DCF"/>
    <w:rsid w:val="00E5063B"/>
    <w:rsid w:val="00E524C7"/>
    <w:rsid w:val="00E52BE1"/>
    <w:rsid w:val="00E52D30"/>
    <w:rsid w:val="00E52D8E"/>
    <w:rsid w:val="00E5377A"/>
    <w:rsid w:val="00E5391A"/>
    <w:rsid w:val="00E5448A"/>
    <w:rsid w:val="00E54601"/>
    <w:rsid w:val="00E548E4"/>
    <w:rsid w:val="00E548E6"/>
    <w:rsid w:val="00E55749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6E2"/>
    <w:rsid w:val="00E60DBE"/>
    <w:rsid w:val="00E60FF5"/>
    <w:rsid w:val="00E6142C"/>
    <w:rsid w:val="00E619AD"/>
    <w:rsid w:val="00E61F0C"/>
    <w:rsid w:val="00E6372E"/>
    <w:rsid w:val="00E6390F"/>
    <w:rsid w:val="00E63F04"/>
    <w:rsid w:val="00E65289"/>
    <w:rsid w:val="00E66222"/>
    <w:rsid w:val="00E666F9"/>
    <w:rsid w:val="00E6775E"/>
    <w:rsid w:val="00E678B7"/>
    <w:rsid w:val="00E711CF"/>
    <w:rsid w:val="00E714B8"/>
    <w:rsid w:val="00E71684"/>
    <w:rsid w:val="00E71BCB"/>
    <w:rsid w:val="00E720EC"/>
    <w:rsid w:val="00E721C9"/>
    <w:rsid w:val="00E732E1"/>
    <w:rsid w:val="00E735C1"/>
    <w:rsid w:val="00E73935"/>
    <w:rsid w:val="00E75E2F"/>
    <w:rsid w:val="00E7672B"/>
    <w:rsid w:val="00E767A0"/>
    <w:rsid w:val="00E774B3"/>
    <w:rsid w:val="00E77F8B"/>
    <w:rsid w:val="00E80A19"/>
    <w:rsid w:val="00E810E3"/>
    <w:rsid w:val="00E81170"/>
    <w:rsid w:val="00E815DE"/>
    <w:rsid w:val="00E8325A"/>
    <w:rsid w:val="00E83C08"/>
    <w:rsid w:val="00E843EB"/>
    <w:rsid w:val="00E84862"/>
    <w:rsid w:val="00E852DF"/>
    <w:rsid w:val="00E8532B"/>
    <w:rsid w:val="00E86F72"/>
    <w:rsid w:val="00E9033A"/>
    <w:rsid w:val="00E90442"/>
    <w:rsid w:val="00E90A30"/>
    <w:rsid w:val="00E90A64"/>
    <w:rsid w:val="00E9133A"/>
    <w:rsid w:val="00E913D1"/>
    <w:rsid w:val="00E91468"/>
    <w:rsid w:val="00E916BF"/>
    <w:rsid w:val="00E919B8"/>
    <w:rsid w:val="00E92B1A"/>
    <w:rsid w:val="00E92D81"/>
    <w:rsid w:val="00E93D62"/>
    <w:rsid w:val="00E93DDD"/>
    <w:rsid w:val="00E94017"/>
    <w:rsid w:val="00E942C3"/>
    <w:rsid w:val="00E94439"/>
    <w:rsid w:val="00E948D3"/>
    <w:rsid w:val="00E950C8"/>
    <w:rsid w:val="00E9595B"/>
    <w:rsid w:val="00E95C0D"/>
    <w:rsid w:val="00E9691A"/>
    <w:rsid w:val="00E97E24"/>
    <w:rsid w:val="00EA1740"/>
    <w:rsid w:val="00EA1AAD"/>
    <w:rsid w:val="00EA20C7"/>
    <w:rsid w:val="00EA2119"/>
    <w:rsid w:val="00EA21B7"/>
    <w:rsid w:val="00EA2377"/>
    <w:rsid w:val="00EA265A"/>
    <w:rsid w:val="00EA2F74"/>
    <w:rsid w:val="00EA30ED"/>
    <w:rsid w:val="00EA312B"/>
    <w:rsid w:val="00EA350F"/>
    <w:rsid w:val="00EA3738"/>
    <w:rsid w:val="00EA3775"/>
    <w:rsid w:val="00EA3990"/>
    <w:rsid w:val="00EA3D2D"/>
    <w:rsid w:val="00EA3EDE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633A"/>
    <w:rsid w:val="00EB65DD"/>
    <w:rsid w:val="00EB7412"/>
    <w:rsid w:val="00EB7BF7"/>
    <w:rsid w:val="00EB7C48"/>
    <w:rsid w:val="00EB7DFD"/>
    <w:rsid w:val="00EC05F9"/>
    <w:rsid w:val="00EC0625"/>
    <w:rsid w:val="00EC0A75"/>
    <w:rsid w:val="00EC0FBB"/>
    <w:rsid w:val="00EC0FC0"/>
    <w:rsid w:val="00EC1929"/>
    <w:rsid w:val="00EC19B6"/>
    <w:rsid w:val="00EC1C1B"/>
    <w:rsid w:val="00EC484E"/>
    <w:rsid w:val="00EC52FD"/>
    <w:rsid w:val="00EC532B"/>
    <w:rsid w:val="00EC5482"/>
    <w:rsid w:val="00EC5513"/>
    <w:rsid w:val="00EC5691"/>
    <w:rsid w:val="00EC66F9"/>
    <w:rsid w:val="00EC7778"/>
    <w:rsid w:val="00EC7BB1"/>
    <w:rsid w:val="00ED12E4"/>
    <w:rsid w:val="00ED235B"/>
    <w:rsid w:val="00ED32F2"/>
    <w:rsid w:val="00ED3384"/>
    <w:rsid w:val="00ED33B5"/>
    <w:rsid w:val="00ED34A2"/>
    <w:rsid w:val="00ED395C"/>
    <w:rsid w:val="00ED3D84"/>
    <w:rsid w:val="00ED3F74"/>
    <w:rsid w:val="00ED4BC8"/>
    <w:rsid w:val="00ED52B5"/>
    <w:rsid w:val="00ED5A93"/>
    <w:rsid w:val="00ED5BBC"/>
    <w:rsid w:val="00ED605E"/>
    <w:rsid w:val="00ED7504"/>
    <w:rsid w:val="00ED7F79"/>
    <w:rsid w:val="00ED7FA0"/>
    <w:rsid w:val="00EE2E70"/>
    <w:rsid w:val="00EE3016"/>
    <w:rsid w:val="00EE435F"/>
    <w:rsid w:val="00EE4643"/>
    <w:rsid w:val="00EE4792"/>
    <w:rsid w:val="00EE47F3"/>
    <w:rsid w:val="00EE4FD6"/>
    <w:rsid w:val="00EE5CBC"/>
    <w:rsid w:val="00EE67C5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3BAD"/>
    <w:rsid w:val="00EF3F36"/>
    <w:rsid w:val="00EF4387"/>
    <w:rsid w:val="00EF61A2"/>
    <w:rsid w:val="00EF65CB"/>
    <w:rsid w:val="00EF726F"/>
    <w:rsid w:val="00EF78F1"/>
    <w:rsid w:val="00EF7E25"/>
    <w:rsid w:val="00EF7EC5"/>
    <w:rsid w:val="00F000B7"/>
    <w:rsid w:val="00F0087A"/>
    <w:rsid w:val="00F01341"/>
    <w:rsid w:val="00F01A14"/>
    <w:rsid w:val="00F01A5D"/>
    <w:rsid w:val="00F01EE8"/>
    <w:rsid w:val="00F0246F"/>
    <w:rsid w:val="00F024FE"/>
    <w:rsid w:val="00F02C78"/>
    <w:rsid w:val="00F02CDD"/>
    <w:rsid w:val="00F0459C"/>
    <w:rsid w:val="00F047F4"/>
    <w:rsid w:val="00F04E88"/>
    <w:rsid w:val="00F04F18"/>
    <w:rsid w:val="00F0603E"/>
    <w:rsid w:val="00F063F2"/>
    <w:rsid w:val="00F0652C"/>
    <w:rsid w:val="00F066B1"/>
    <w:rsid w:val="00F06CEE"/>
    <w:rsid w:val="00F06D6C"/>
    <w:rsid w:val="00F075D9"/>
    <w:rsid w:val="00F10AE0"/>
    <w:rsid w:val="00F121BC"/>
    <w:rsid w:val="00F122E8"/>
    <w:rsid w:val="00F12ED4"/>
    <w:rsid w:val="00F1315F"/>
    <w:rsid w:val="00F133B7"/>
    <w:rsid w:val="00F13BAA"/>
    <w:rsid w:val="00F13D31"/>
    <w:rsid w:val="00F13D81"/>
    <w:rsid w:val="00F149B9"/>
    <w:rsid w:val="00F14F78"/>
    <w:rsid w:val="00F166A2"/>
    <w:rsid w:val="00F167E0"/>
    <w:rsid w:val="00F16A3D"/>
    <w:rsid w:val="00F16E2C"/>
    <w:rsid w:val="00F17B8B"/>
    <w:rsid w:val="00F17CFE"/>
    <w:rsid w:val="00F20578"/>
    <w:rsid w:val="00F2082E"/>
    <w:rsid w:val="00F208AA"/>
    <w:rsid w:val="00F20D0A"/>
    <w:rsid w:val="00F2138C"/>
    <w:rsid w:val="00F21B72"/>
    <w:rsid w:val="00F21BD7"/>
    <w:rsid w:val="00F21E91"/>
    <w:rsid w:val="00F21F48"/>
    <w:rsid w:val="00F221CE"/>
    <w:rsid w:val="00F22520"/>
    <w:rsid w:val="00F22B7B"/>
    <w:rsid w:val="00F23137"/>
    <w:rsid w:val="00F232F6"/>
    <w:rsid w:val="00F240B8"/>
    <w:rsid w:val="00F24D09"/>
    <w:rsid w:val="00F2513A"/>
    <w:rsid w:val="00F2584A"/>
    <w:rsid w:val="00F262E1"/>
    <w:rsid w:val="00F26EB0"/>
    <w:rsid w:val="00F27485"/>
    <w:rsid w:val="00F27A20"/>
    <w:rsid w:val="00F30288"/>
    <w:rsid w:val="00F30B5D"/>
    <w:rsid w:val="00F3157A"/>
    <w:rsid w:val="00F3162B"/>
    <w:rsid w:val="00F3205C"/>
    <w:rsid w:val="00F32DA0"/>
    <w:rsid w:val="00F3365B"/>
    <w:rsid w:val="00F33864"/>
    <w:rsid w:val="00F338E3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1634"/>
    <w:rsid w:val="00F4293B"/>
    <w:rsid w:val="00F42CF1"/>
    <w:rsid w:val="00F42F3D"/>
    <w:rsid w:val="00F4400F"/>
    <w:rsid w:val="00F44F1A"/>
    <w:rsid w:val="00F45137"/>
    <w:rsid w:val="00F45CBB"/>
    <w:rsid w:val="00F45CD9"/>
    <w:rsid w:val="00F45FE6"/>
    <w:rsid w:val="00F46336"/>
    <w:rsid w:val="00F466B6"/>
    <w:rsid w:val="00F472FD"/>
    <w:rsid w:val="00F474EC"/>
    <w:rsid w:val="00F47FAD"/>
    <w:rsid w:val="00F50670"/>
    <w:rsid w:val="00F50E96"/>
    <w:rsid w:val="00F51703"/>
    <w:rsid w:val="00F518E5"/>
    <w:rsid w:val="00F5252A"/>
    <w:rsid w:val="00F53FCE"/>
    <w:rsid w:val="00F5490A"/>
    <w:rsid w:val="00F54E81"/>
    <w:rsid w:val="00F551B2"/>
    <w:rsid w:val="00F55444"/>
    <w:rsid w:val="00F55B2A"/>
    <w:rsid w:val="00F55D96"/>
    <w:rsid w:val="00F55DE5"/>
    <w:rsid w:val="00F56782"/>
    <w:rsid w:val="00F572B2"/>
    <w:rsid w:val="00F573A4"/>
    <w:rsid w:val="00F573C4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EA1"/>
    <w:rsid w:val="00F64F5A"/>
    <w:rsid w:val="00F64FFA"/>
    <w:rsid w:val="00F65865"/>
    <w:rsid w:val="00F65DE9"/>
    <w:rsid w:val="00F6618C"/>
    <w:rsid w:val="00F668BE"/>
    <w:rsid w:val="00F673C4"/>
    <w:rsid w:val="00F67A54"/>
    <w:rsid w:val="00F67F87"/>
    <w:rsid w:val="00F70E74"/>
    <w:rsid w:val="00F71391"/>
    <w:rsid w:val="00F71A45"/>
    <w:rsid w:val="00F723D0"/>
    <w:rsid w:val="00F73045"/>
    <w:rsid w:val="00F73D57"/>
    <w:rsid w:val="00F73D5F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8C4"/>
    <w:rsid w:val="00F85A43"/>
    <w:rsid w:val="00F85B36"/>
    <w:rsid w:val="00F85CEB"/>
    <w:rsid w:val="00F85F9B"/>
    <w:rsid w:val="00F874D8"/>
    <w:rsid w:val="00F8770B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5451"/>
    <w:rsid w:val="00F95F93"/>
    <w:rsid w:val="00F97210"/>
    <w:rsid w:val="00F973CE"/>
    <w:rsid w:val="00FA0224"/>
    <w:rsid w:val="00FA03BD"/>
    <w:rsid w:val="00FA0C99"/>
    <w:rsid w:val="00FA0CC2"/>
    <w:rsid w:val="00FA1ADA"/>
    <w:rsid w:val="00FA1F6D"/>
    <w:rsid w:val="00FA22CA"/>
    <w:rsid w:val="00FA2336"/>
    <w:rsid w:val="00FA292F"/>
    <w:rsid w:val="00FA2E60"/>
    <w:rsid w:val="00FA3705"/>
    <w:rsid w:val="00FA42A2"/>
    <w:rsid w:val="00FA4459"/>
    <w:rsid w:val="00FA4D3B"/>
    <w:rsid w:val="00FA4FCF"/>
    <w:rsid w:val="00FA5FE1"/>
    <w:rsid w:val="00FA6578"/>
    <w:rsid w:val="00FA711C"/>
    <w:rsid w:val="00FA721E"/>
    <w:rsid w:val="00FA79EB"/>
    <w:rsid w:val="00FB015A"/>
    <w:rsid w:val="00FB01D6"/>
    <w:rsid w:val="00FB08C4"/>
    <w:rsid w:val="00FB0AFD"/>
    <w:rsid w:val="00FB0F5B"/>
    <w:rsid w:val="00FB18EA"/>
    <w:rsid w:val="00FB32BC"/>
    <w:rsid w:val="00FB3A2D"/>
    <w:rsid w:val="00FB3DE4"/>
    <w:rsid w:val="00FB4433"/>
    <w:rsid w:val="00FB488E"/>
    <w:rsid w:val="00FB54B6"/>
    <w:rsid w:val="00FB63A8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A3B"/>
    <w:rsid w:val="00FC2B67"/>
    <w:rsid w:val="00FC2B90"/>
    <w:rsid w:val="00FC2BBE"/>
    <w:rsid w:val="00FC3F2A"/>
    <w:rsid w:val="00FC3F47"/>
    <w:rsid w:val="00FC43F2"/>
    <w:rsid w:val="00FC4D53"/>
    <w:rsid w:val="00FC4DDB"/>
    <w:rsid w:val="00FC58C2"/>
    <w:rsid w:val="00FC5D60"/>
    <w:rsid w:val="00FC609D"/>
    <w:rsid w:val="00FC6979"/>
    <w:rsid w:val="00FC7322"/>
    <w:rsid w:val="00FC7D4E"/>
    <w:rsid w:val="00FD0168"/>
    <w:rsid w:val="00FD1E24"/>
    <w:rsid w:val="00FD1E65"/>
    <w:rsid w:val="00FD217F"/>
    <w:rsid w:val="00FD2615"/>
    <w:rsid w:val="00FD2A04"/>
    <w:rsid w:val="00FD2AE0"/>
    <w:rsid w:val="00FD2CE5"/>
    <w:rsid w:val="00FD3332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392E"/>
    <w:rsid w:val="00FE3BC7"/>
    <w:rsid w:val="00FE3D5A"/>
    <w:rsid w:val="00FE3FE3"/>
    <w:rsid w:val="00FE4C58"/>
    <w:rsid w:val="00FE50F0"/>
    <w:rsid w:val="00FE543F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4A6A"/>
    <w:rsid w:val="00FF4DD0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"/>
    <w:link w:val="Akapitzlist"/>
    <w:uiPriority w:val="99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9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qFormat/>
    <w:rsid w:val="00C46061"/>
    <w:pPr>
      <w:ind w:left="720"/>
      <w:contextualSpacing/>
    </w:pPr>
  </w:style>
  <w:style w:type="character" w:styleId="Hipercze">
    <w:name w:val="Hyperlink"/>
    <w:uiPriority w:val="99"/>
    <w:unhideWhenUsed/>
    <w:rsid w:val="00C4606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link w:val="Nagwek3"/>
    <w:uiPriority w:val="9"/>
    <w:semiHidden/>
    <w:rsid w:val="0057195E"/>
    <w:rPr>
      <w:rFonts w:ascii="Cambria" w:eastAsia="Times New Roman" w:hAnsi="Cambria" w:cs="Times New Roman"/>
      <w:b/>
      <w:bCs/>
      <w:color w:val="4F81BD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616F1A"/>
    <w:rPr>
      <w:color w:val="800080"/>
      <w:u w:val="single"/>
    </w:rPr>
  </w:style>
  <w:style w:type="character" w:styleId="Odwoaniedokomentarza">
    <w:name w:val="annotation reference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545A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">
    <w:name w:val="Nierozpoznana wzmianka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1"/>
      </w:numPr>
    </w:pPr>
  </w:style>
  <w:style w:type="numbering" w:customStyle="1" w:styleId="WWNum61">
    <w:name w:val="WWNum61"/>
    <w:basedOn w:val="Bezlisty"/>
    <w:rsid w:val="00477E7E"/>
    <w:pPr>
      <w:numPr>
        <w:numId w:val="42"/>
      </w:numPr>
    </w:pPr>
  </w:style>
  <w:style w:type="numbering" w:customStyle="1" w:styleId="WWNum63">
    <w:name w:val="WWNum63"/>
    <w:basedOn w:val="Bezlisty"/>
    <w:rsid w:val="00477E7E"/>
    <w:pPr>
      <w:numPr>
        <w:numId w:val="43"/>
      </w:numPr>
    </w:pPr>
  </w:style>
  <w:style w:type="character" w:customStyle="1" w:styleId="AkapitzlistZnak">
    <w:name w:val="Akapit z listą Znak"/>
    <w:aliases w:val="normalny tekst Znak"/>
    <w:link w:val="Akapitzlist"/>
    <w:uiPriority w:val="99"/>
    <w:qFormat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TekstpodstawowyZnak">
    <w:name w:val="Tekst podstawowy Znak"/>
    <w:link w:val="Tekstpodstawowy"/>
    <w:qFormat/>
    <w:rsid w:val="00664533"/>
    <w:rPr>
      <w:rFonts w:ascii="Times New Roman" w:eastAsia="Times New Roman" w:hAnsi="Times New Roman"/>
      <w:b/>
      <w:sz w:val="24"/>
    </w:rPr>
  </w:style>
  <w:style w:type="paragraph" w:styleId="Tekstpodstawowy">
    <w:name w:val="Body Text"/>
    <w:basedOn w:val="Normalny"/>
    <w:link w:val="TekstpodstawowyZnak"/>
    <w:rsid w:val="0066453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uiPriority w:val="99"/>
    <w:semiHidden/>
    <w:rsid w:val="00664533"/>
    <w:rPr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9"/>
    <w:qFormat/>
    <w:rsid w:val="005529BF"/>
    <w:rPr>
      <w:rFonts w:ascii="Calibri" w:eastAsia="Times New Roman" w:hAnsi="Calibri" w:cs="Times New Roman"/>
      <w:sz w:val="24"/>
      <w:szCs w:val="24"/>
      <w:lang w:eastAsia="en-US"/>
    </w:rPr>
  </w:style>
  <w:style w:type="character" w:styleId="Pogrubienie">
    <w:name w:val="Strong"/>
    <w:uiPriority w:val="22"/>
    <w:qFormat/>
    <w:rsid w:val="00EC0FBB"/>
    <w:rPr>
      <w:b/>
      <w:bCs/>
    </w:rPr>
  </w:style>
  <w:style w:type="paragraph" w:styleId="Bezodstpw">
    <w:name w:val="No Spacing"/>
    <w:uiPriority w:val="1"/>
    <w:qFormat/>
    <w:rsid w:val="00663610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37AC2-3D03-483D-A103-03B3188A8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Lisiewicz</dc:creator>
  <cp:lastModifiedBy>Damian Szuszkiewicz</cp:lastModifiedBy>
  <cp:revision>3</cp:revision>
  <cp:lastPrinted>2020-07-16T09:54:00Z</cp:lastPrinted>
  <dcterms:created xsi:type="dcterms:W3CDTF">2024-09-13T05:32:00Z</dcterms:created>
  <dcterms:modified xsi:type="dcterms:W3CDTF">2024-09-15T16:15:00Z</dcterms:modified>
</cp:coreProperties>
</file>