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</w:t>
      </w:r>
      <w:proofErr w:type="spellStart"/>
      <w:r w:rsidRPr="008B1771">
        <w:rPr>
          <w:rFonts w:cs="Calibri"/>
          <w:i/>
          <w:sz w:val="24"/>
          <w:szCs w:val="24"/>
          <w:u w:val="single"/>
        </w:rPr>
        <w:t>CEiDG</w:t>
      </w:r>
      <w:proofErr w:type="spellEnd"/>
      <w:r w:rsidRPr="008B1771">
        <w:rPr>
          <w:rFonts w:cs="Calibri"/>
          <w:i/>
          <w:sz w:val="24"/>
          <w:szCs w:val="24"/>
          <w:u w:val="single"/>
        </w:rPr>
        <w:t>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</w:t>
      </w:r>
      <w:proofErr w:type="spellStart"/>
      <w:r w:rsidRPr="008B1771">
        <w:rPr>
          <w:rFonts w:cs="Calibri"/>
          <w:b/>
          <w:sz w:val="24"/>
          <w:szCs w:val="24"/>
          <w:u w:val="single"/>
        </w:rPr>
        <w:t>Pzp</w:t>
      </w:r>
      <w:proofErr w:type="spellEnd"/>
      <w:r w:rsidRPr="008B1771">
        <w:rPr>
          <w:rFonts w:cs="Calibri"/>
          <w:b/>
          <w:sz w:val="24"/>
          <w:szCs w:val="24"/>
          <w:u w:val="single"/>
        </w:rPr>
        <w:t xml:space="preserve">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0457D5A7" w:rsidR="00CF3FBF" w:rsidRPr="00E509C3" w:rsidRDefault="005C49C2" w:rsidP="00B40DE9">
      <w:pPr>
        <w:jc w:val="both"/>
        <w:rPr>
          <w:rFonts w:cs="Calibri"/>
          <w:color w:val="000000"/>
          <w:sz w:val="24"/>
          <w:szCs w:val="24"/>
          <w:lang w:val="x-none"/>
        </w:rPr>
      </w:pPr>
      <w:r w:rsidRPr="00E509C3">
        <w:rPr>
          <w:rFonts w:cs="Calibri"/>
          <w:sz w:val="24"/>
          <w:szCs w:val="24"/>
        </w:rPr>
        <w:t>Na potrzeby postępowania o udzielenie zamówienia publicznego pn.</w:t>
      </w:r>
      <w:r w:rsidR="00E67D23" w:rsidRPr="00E509C3">
        <w:rPr>
          <w:rFonts w:cs="Calibri"/>
          <w:sz w:val="24"/>
          <w:szCs w:val="24"/>
        </w:rPr>
        <w:t xml:space="preserve"> </w:t>
      </w:r>
      <w:bookmarkStart w:id="0" w:name="_Hlk114132522"/>
      <w:r w:rsidR="00EA5280" w:rsidRPr="00E509C3">
        <w:rPr>
          <w:rFonts w:cs="Calibri"/>
          <w:sz w:val="24"/>
          <w:szCs w:val="24"/>
        </w:rPr>
        <w:t xml:space="preserve">przeprowadzenie badania ilościowego techniką CAWI pt. „Poczucie samotności wśród dorosłych Polaków”, </w:t>
      </w:r>
      <w:bookmarkEnd w:id="0"/>
      <w:r w:rsidRPr="00E509C3">
        <w:rPr>
          <w:rFonts w:cs="Calibri"/>
          <w:sz w:val="24"/>
          <w:szCs w:val="24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>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 xml:space="preserve">1, 2, 5 ustawy </w:t>
      </w:r>
      <w:proofErr w:type="spellStart"/>
      <w:r w:rsidR="001677B2"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>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C210" w14:textId="77777777" w:rsidR="00907037" w:rsidRDefault="00907037" w:rsidP="0038231F">
      <w:pPr>
        <w:spacing w:after="0" w:line="240" w:lineRule="auto"/>
      </w:pPr>
      <w:r>
        <w:separator/>
      </w:r>
    </w:p>
  </w:endnote>
  <w:endnote w:type="continuationSeparator" w:id="0">
    <w:p w14:paraId="29CFD216" w14:textId="77777777" w:rsidR="00907037" w:rsidRDefault="009070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8D23" w14:textId="77777777" w:rsidR="0056676A" w:rsidRDefault="005667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6676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AA41" w14:textId="77777777" w:rsidR="0056676A" w:rsidRDefault="005667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87B9" w14:textId="77777777" w:rsidR="00907037" w:rsidRDefault="00907037" w:rsidP="0038231F">
      <w:pPr>
        <w:spacing w:after="0" w:line="240" w:lineRule="auto"/>
      </w:pPr>
      <w:r>
        <w:separator/>
      </w:r>
    </w:p>
  </w:footnote>
  <w:footnote w:type="continuationSeparator" w:id="0">
    <w:p w14:paraId="773DA28D" w14:textId="77777777" w:rsidR="00907037" w:rsidRDefault="009070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AC79" w14:textId="77777777" w:rsidR="0056676A" w:rsidRDefault="005667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4F4E912B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2328D0">
      <w:rPr>
        <w:rFonts w:cs="Calibri"/>
        <w:b/>
        <w:bCs/>
        <w:sz w:val="24"/>
        <w:szCs w:val="24"/>
      </w:rPr>
      <w:t>7</w:t>
    </w:r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2C14" w14:textId="77777777" w:rsidR="0056676A" w:rsidRDefault="005667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1802863">
    <w:abstractNumId w:val="4"/>
  </w:num>
  <w:num w:numId="2" w16cid:durableId="867376120">
    <w:abstractNumId w:val="0"/>
  </w:num>
  <w:num w:numId="3" w16cid:durableId="905802231">
    <w:abstractNumId w:val="3"/>
  </w:num>
  <w:num w:numId="4" w16cid:durableId="583298573">
    <w:abstractNumId w:val="6"/>
  </w:num>
  <w:num w:numId="5" w16cid:durableId="948006644">
    <w:abstractNumId w:val="5"/>
  </w:num>
  <w:num w:numId="6" w16cid:durableId="2015834327">
    <w:abstractNumId w:val="2"/>
  </w:num>
  <w:num w:numId="7" w16cid:durableId="176557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28D0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6676A"/>
    <w:rsid w:val="00571F90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07037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DE9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5D44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9C3"/>
    <w:rsid w:val="00E55512"/>
    <w:rsid w:val="00E67D23"/>
    <w:rsid w:val="00E86A2B"/>
    <w:rsid w:val="00EA5280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74</cp:revision>
  <cp:lastPrinted>2016-07-26T08:32:00Z</cp:lastPrinted>
  <dcterms:created xsi:type="dcterms:W3CDTF">2019-06-19T13:43:00Z</dcterms:created>
  <dcterms:modified xsi:type="dcterms:W3CDTF">2023-11-02T12:59:00Z</dcterms:modified>
</cp:coreProperties>
</file>